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FC894" w14:textId="77777777" w:rsidR="002337DD" w:rsidRPr="0003035B" w:rsidRDefault="00384445" w:rsidP="00AD7ECF">
      <w:pPr>
        <w:tabs>
          <w:tab w:val="left" w:pos="3686"/>
          <w:tab w:val="center" w:pos="4618"/>
          <w:tab w:val="left" w:pos="5220"/>
        </w:tabs>
        <w:rPr>
          <w:rFonts w:ascii="Arial" w:hAnsi="Arial" w:cs="Arial"/>
          <w:sz w:val="22"/>
          <w:szCs w:val="22"/>
        </w:rPr>
      </w:pPr>
      <w:r>
        <w:rPr>
          <w:rFonts w:ascii="Arial" w:hAnsi="Arial" w:cs="Arial"/>
          <w:noProof/>
          <w:sz w:val="28"/>
          <w:szCs w:val="28"/>
          <w:lang w:eastAsia="es-MX"/>
        </w:rPr>
        <w:drawing>
          <wp:anchor distT="0" distB="0" distL="114300" distR="114300" simplePos="0" relativeHeight="251662848" behindDoc="1" locked="0" layoutInCell="1" allowOverlap="1" wp14:anchorId="0C516753" wp14:editId="29F5906E">
            <wp:simplePos x="0" y="0"/>
            <wp:positionH relativeFrom="page">
              <wp:posOffset>20320</wp:posOffset>
            </wp:positionH>
            <wp:positionV relativeFrom="paragraph">
              <wp:posOffset>-1565699</wp:posOffset>
            </wp:positionV>
            <wp:extent cx="7748905" cy="10652760"/>
            <wp:effectExtent l="0" t="0" r="4445" b="0"/>
            <wp:wrapNone/>
            <wp:docPr id="80" name="Imagen 80" descr="Imagen1fo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Imagen1fond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8905" cy="10652760"/>
                    </a:xfrm>
                    <a:prstGeom prst="rect">
                      <a:avLst/>
                    </a:prstGeom>
                    <a:noFill/>
                    <a:ln>
                      <a:noFill/>
                    </a:ln>
                  </pic:spPr>
                </pic:pic>
              </a:graphicData>
            </a:graphic>
            <wp14:sizeRelV relativeFrom="margin">
              <wp14:pctHeight>0</wp14:pctHeight>
            </wp14:sizeRelV>
          </wp:anchor>
        </w:drawing>
      </w:r>
      <w:r w:rsidR="00AD7ECF">
        <w:rPr>
          <w:rFonts w:ascii="Arial" w:hAnsi="Arial" w:cs="Arial"/>
          <w:sz w:val="22"/>
          <w:szCs w:val="22"/>
        </w:rPr>
        <w:tab/>
      </w:r>
      <w:r w:rsidR="00AD7ECF">
        <w:rPr>
          <w:rFonts w:ascii="Arial" w:hAnsi="Arial" w:cs="Arial"/>
          <w:sz w:val="22"/>
          <w:szCs w:val="22"/>
        </w:rPr>
        <w:tab/>
      </w:r>
      <w:r w:rsidR="00AD7ECF">
        <w:rPr>
          <w:rFonts w:ascii="Arial" w:hAnsi="Arial" w:cs="Arial"/>
          <w:sz w:val="22"/>
          <w:szCs w:val="22"/>
        </w:rPr>
        <w:tab/>
      </w:r>
    </w:p>
    <w:p w14:paraId="230E98D4" w14:textId="77777777" w:rsidR="009F6DDB" w:rsidRPr="009F6DDB" w:rsidRDefault="009F6DDB" w:rsidP="009F6DDB">
      <w:pPr>
        <w:rPr>
          <w:rFonts w:ascii="Arial" w:hAnsi="Arial" w:cs="Arial"/>
          <w:sz w:val="28"/>
          <w:szCs w:val="28"/>
        </w:rPr>
      </w:pPr>
    </w:p>
    <w:p w14:paraId="0209C64D" w14:textId="77777777" w:rsidR="009F6DDB" w:rsidRPr="009F6DDB" w:rsidRDefault="009F6DDB" w:rsidP="009F6DDB">
      <w:pPr>
        <w:rPr>
          <w:rFonts w:ascii="Arial" w:hAnsi="Arial" w:cs="Arial"/>
          <w:sz w:val="28"/>
          <w:szCs w:val="28"/>
        </w:rPr>
      </w:pPr>
    </w:p>
    <w:p w14:paraId="4C091DD0" w14:textId="77777777" w:rsidR="009F6DDB" w:rsidRPr="009F6DDB" w:rsidRDefault="009F6DDB" w:rsidP="009F6DDB">
      <w:pPr>
        <w:rPr>
          <w:rFonts w:ascii="Arial" w:hAnsi="Arial" w:cs="Arial"/>
          <w:sz w:val="28"/>
          <w:szCs w:val="28"/>
        </w:rPr>
      </w:pPr>
    </w:p>
    <w:p w14:paraId="14C983FE" w14:textId="77777777" w:rsidR="009F6DDB" w:rsidRPr="009F6DDB" w:rsidRDefault="001F05FC" w:rsidP="009F6DDB">
      <w:pPr>
        <w:rPr>
          <w:rFonts w:ascii="Arial" w:hAnsi="Arial" w:cs="Arial"/>
          <w:sz w:val="28"/>
          <w:szCs w:val="28"/>
        </w:rPr>
      </w:pPr>
      <w:r>
        <w:rPr>
          <w:noProof/>
          <w:lang w:eastAsia="es-MX"/>
        </w:rPr>
        <w:drawing>
          <wp:anchor distT="0" distB="0" distL="114300" distR="114300" simplePos="0" relativeHeight="251660800" behindDoc="0" locked="0" layoutInCell="1" allowOverlap="1" wp14:anchorId="4CB2850E" wp14:editId="77A753A8">
            <wp:simplePos x="0" y="0"/>
            <wp:positionH relativeFrom="column">
              <wp:posOffset>1632585</wp:posOffset>
            </wp:positionH>
            <wp:positionV relativeFrom="paragraph">
              <wp:posOffset>201930</wp:posOffset>
            </wp:positionV>
            <wp:extent cx="3095625" cy="942975"/>
            <wp:effectExtent l="0" t="0" r="3175" b="0"/>
            <wp:wrapNone/>
            <wp:docPr id="83" name="Imagen 83" descr="IN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INE 20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5625" cy="942975"/>
                    </a:xfrm>
                    <a:prstGeom prst="rect">
                      <a:avLst/>
                    </a:prstGeom>
                    <a:noFill/>
                    <a:ln>
                      <a:noFill/>
                    </a:ln>
                  </pic:spPr>
                </pic:pic>
              </a:graphicData>
            </a:graphic>
          </wp:anchor>
        </w:drawing>
      </w:r>
    </w:p>
    <w:p w14:paraId="11D96012" w14:textId="77777777" w:rsidR="009F6DDB" w:rsidRPr="009F6DDB" w:rsidRDefault="009F6DDB" w:rsidP="009F6DDB">
      <w:pPr>
        <w:rPr>
          <w:rFonts w:ascii="Arial" w:hAnsi="Arial" w:cs="Arial"/>
          <w:sz w:val="28"/>
          <w:szCs w:val="28"/>
        </w:rPr>
      </w:pPr>
    </w:p>
    <w:p w14:paraId="5B47603D" w14:textId="77777777" w:rsidR="009F6DDB" w:rsidRPr="009F6DDB" w:rsidRDefault="009F6DDB" w:rsidP="009F6DDB">
      <w:pPr>
        <w:rPr>
          <w:rFonts w:ascii="Arial" w:hAnsi="Arial" w:cs="Arial"/>
          <w:sz w:val="28"/>
          <w:szCs w:val="28"/>
        </w:rPr>
      </w:pPr>
    </w:p>
    <w:p w14:paraId="5C43EBDC" w14:textId="77777777" w:rsidR="009F6DDB" w:rsidRPr="009F6DDB" w:rsidRDefault="009F6DDB" w:rsidP="009F6DDB">
      <w:pPr>
        <w:rPr>
          <w:rFonts w:ascii="Arial" w:hAnsi="Arial" w:cs="Arial"/>
          <w:sz w:val="28"/>
          <w:szCs w:val="28"/>
        </w:rPr>
      </w:pPr>
    </w:p>
    <w:p w14:paraId="34BC3FBF" w14:textId="77777777" w:rsidR="009F6DDB" w:rsidRPr="009F6DDB" w:rsidRDefault="009F6DDB" w:rsidP="009F6DDB">
      <w:pPr>
        <w:rPr>
          <w:rFonts w:ascii="Arial" w:hAnsi="Arial" w:cs="Arial"/>
          <w:sz w:val="28"/>
          <w:szCs w:val="28"/>
        </w:rPr>
      </w:pPr>
    </w:p>
    <w:p w14:paraId="34E660A6" w14:textId="77777777" w:rsidR="009F6DDB" w:rsidRPr="009F6DDB" w:rsidRDefault="00AD7ECF" w:rsidP="00AD7ECF">
      <w:pPr>
        <w:tabs>
          <w:tab w:val="left" w:pos="6324"/>
        </w:tabs>
        <w:rPr>
          <w:rFonts w:ascii="Arial" w:hAnsi="Arial" w:cs="Arial"/>
          <w:sz w:val="28"/>
          <w:szCs w:val="28"/>
        </w:rPr>
      </w:pPr>
      <w:r>
        <w:rPr>
          <w:rFonts w:ascii="Arial" w:hAnsi="Arial" w:cs="Arial"/>
          <w:sz w:val="28"/>
          <w:szCs w:val="28"/>
        </w:rPr>
        <w:tab/>
      </w:r>
    </w:p>
    <w:p w14:paraId="0516871E" w14:textId="77777777" w:rsidR="009F6DDB" w:rsidRPr="009F6DDB" w:rsidRDefault="009F6DDB" w:rsidP="009F6DDB">
      <w:pPr>
        <w:rPr>
          <w:rFonts w:ascii="Arial" w:hAnsi="Arial" w:cs="Arial"/>
          <w:sz w:val="28"/>
          <w:szCs w:val="28"/>
        </w:rPr>
      </w:pPr>
    </w:p>
    <w:p w14:paraId="4C4A2FF6" w14:textId="77777777" w:rsidR="00053986" w:rsidRDefault="00AD7ECF" w:rsidP="00AD7ECF">
      <w:pPr>
        <w:tabs>
          <w:tab w:val="left" w:pos="7164"/>
        </w:tabs>
        <w:rPr>
          <w:rFonts w:ascii="Arial" w:hAnsi="Arial" w:cs="Arial"/>
          <w:sz w:val="28"/>
          <w:szCs w:val="28"/>
        </w:rPr>
      </w:pPr>
      <w:r>
        <w:rPr>
          <w:rFonts w:ascii="Arial" w:hAnsi="Arial" w:cs="Arial"/>
          <w:sz w:val="28"/>
          <w:szCs w:val="28"/>
        </w:rPr>
        <w:tab/>
      </w:r>
    </w:p>
    <w:p w14:paraId="551ED4B2" w14:textId="77777777" w:rsidR="00053986" w:rsidRDefault="00053986" w:rsidP="00AD7ECF">
      <w:pPr>
        <w:tabs>
          <w:tab w:val="left" w:pos="7164"/>
        </w:tabs>
        <w:rPr>
          <w:rFonts w:ascii="Arial" w:hAnsi="Arial" w:cs="Arial"/>
          <w:sz w:val="28"/>
          <w:szCs w:val="28"/>
        </w:rPr>
      </w:pPr>
    </w:p>
    <w:p w14:paraId="1AD292D3" w14:textId="77777777" w:rsidR="009F6DDB" w:rsidRPr="009F6DDB" w:rsidRDefault="00AD7ECF" w:rsidP="00AD7ECF">
      <w:pPr>
        <w:tabs>
          <w:tab w:val="left" w:pos="7164"/>
        </w:tabs>
        <w:rPr>
          <w:rFonts w:ascii="Arial" w:hAnsi="Arial" w:cs="Arial"/>
          <w:sz w:val="28"/>
          <w:szCs w:val="28"/>
        </w:rPr>
      </w:pPr>
      <w:r>
        <w:rPr>
          <w:rFonts w:ascii="Arial" w:hAnsi="Arial" w:cs="Arial"/>
          <w:sz w:val="28"/>
          <w:szCs w:val="28"/>
        </w:rPr>
        <w:tab/>
      </w:r>
    </w:p>
    <w:p w14:paraId="1B575A2F" w14:textId="77777777" w:rsidR="009F6DDB" w:rsidRPr="009F6DDB" w:rsidRDefault="009F6DDB" w:rsidP="009F6DDB">
      <w:pPr>
        <w:rPr>
          <w:rFonts w:ascii="Arial" w:hAnsi="Arial" w:cs="Arial"/>
          <w:sz w:val="28"/>
          <w:szCs w:val="28"/>
        </w:rPr>
      </w:pPr>
    </w:p>
    <w:p w14:paraId="012B7307" w14:textId="77777777" w:rsidR="007B27E0" w:rsidRDefault="007B27E0" w:rsidP="007B27E0">
      <w:pPr>
        <w:tabs>
          <w:tab w:val="left" w:pos="7248"/>
        </w:tabs>
        <w:jc w:val="center"/>
        <w:rPr>
          <w:rFonts w:ascii="Arial Rounded MT Bold" w:hAnsi="Arial Rounded MT Bold" w:cs="Calibri"/>
          <w:b/>
          <w:smallCaps/>
          <w:sz w:val="36"/>
          <w:szCs w:val="36"/>
        </w:rPr>
      </w:pPr>
    </w:p>
    <w:p w14:paraId="7AE87EA0" w14:textId="77777777" w:rsidR="007B27E0" w:rsidRDefault="007B27E0" w:rsidP="007B27E0">
      <w:pPr>
        <w:tabs>
          <w:tab w:val="left" w:pos="7248"/>
        </w:tabs>
        <w:jc w:val="center"/>
        <w:rPr>
          <w:rFonts w:ascii="Arial Rounded MT Bold" w:hAnsi="Arial Rounded MT Bold" w:cs="Calibri"/>
          <w:b/>
          <w:smallCaps/>
          <w:sz w:val="36"/>
          <w:szCs w:val="36"/>
        </w:rPr>
      </w:pPr>
    </w:p>
    <w:p w14:paraId="444EAAF9" w14:textId="77777777" w:rsidR="00CC0829" w:rsidRPr="00CC0829" w:rsidRDefault="00CC0829" w:rsidP="004A249D">
      <w:pPr>
        <w:tabs>
          <w:tab w:val="left" w:pos="7248"/>
        </w:tabs>
        <w:jc w:val="right"/>
        <w:rPr>
          <w:rFonts w:ascii="Arial Rounded MT Bold" w:hAnsi="Arial Rounded MT Bold" w:cs="Calibri"/>
          <w:b/>
          <w:smallCaps/>
          <w:sz w:val="36"/>
          <w:szCs w:val="36"/>
        </w:rPr>
      </w:pPr>
      <w:r w:rsidRPr="00CC0829">
        <w:rPr>
          <w:rFonts w:ascii="Arial Rounded MT Bold" w:hAnsi="Arial Rounded MT Bold" w:cs="Calibri"/>
          <w:b/>
          <w:smallCaps/>
          <w:sz w:val="36"/>
          <w:szCs w:val="36"/>
        </w:rPr>
        <w:t>Convocatoria a la</w:t>
      </w:r>
      <w:r w:rsidR="001F05FC">
        <w:rPr>
          <w:rFonts w:ascii="Arial Rounded MT Bold" w:hAnsi="Arial Rounded MT Bold" w:cs="Calibri"/>
          <w:b/>
          <w:smallCaps/>
          <w:sz w:val="36"/>
          <w:szCs w:val="36"/>
        </w:rPr>
        <w:t xml:space="preserve"> </w:t>
      </w:r>
      <w:r w:rsidR="001F05FC">
        <w:rPr>
          <w:rFonts w:ascii="Arial Rounded MT Bold" w:hAnsi="Arial Rounded MT Bold" w:cs="Calibri"/>
          <w:b/>
          <w:smallCaps/>
          <w:sz w:val="32"/>
          <w:szCs w:val="32"/>
        </w:rPr>
        <w:t>LICITACIÓN</w:t>
      </w:r>
    </w:p>
    <w:p w14:paraId="1901F896" w14:textId="4D361ACC" w:rsidR="00CC0829" w:rsidRPr="00CC0829" w:rsidRDefault="00D12DA3" w:rsidP="00CC0829">
      <w:pPr>
        <w:pStyle w:val="Encabezado"/>
        <w:spacing w:line="360" w:lineRule="auto"/>
        <w:jc w:val="right"/>
        <w:rPr>
          <w:rFonts w:ascii="Arial Rounded MT Bold" w:hAnsi="Arial Rounded MT Bold" w:cs="Calibri"/>
          <w:b/>
          <w:smallCaps/>
          <w:sz w:val="32"/>
          <w:szCs w:val="32"/>
        </w:rPr>
      </w:pPr>
      <w:r>
        <w:rPr>
          <w:rFonts w:ascii="Arial Rounded MT Bold" w:hAnsi="Arial Rounded MT Bold" w:cs="Calibri"/>
          <w:b/>
          <w:smallCaps/>
          <w:sz w:val="32"/>
          <w:szCs w:val="32"/>
        </w:rPr>
        <w:t xml:space="preserve">PÚBLICA </w:t>
      </w:r>
      <w:r w:rsidR="00D664E4">
        <w:rPr>
          <w:rFonts w:ascii="Arial Rounded MT Bold" w:hAnsi="Arial Rounded MT Bold" w:cs="Calibri"/>
          <w:b/>
          <w:smallCaps/>
          <w:sz w:val="32"/>
          <w:szCs w:val="32"/>
        </w:rPr>
        <w:t>NACIONAL</w:t>
      </w:r>
      <w:r w:rsidR="00153EFD">
        <w:rPr>
          <w:rFonts w:ascii="Arial Rounded MT Bold" w:hAnsi="Arial Rounded MT Bold" w:cs="Calibri"/>
          <w:b/>
          <w:smallCaps/>
          <w:sz w:val="32"/>
          <w:szCs w:val="32"/>
        </w:rPr>
        <w:t xml:space="preserve"> </w:t>
      </w:r>
      <w:r w:rsidR="003C52A8" w:rsidRPr="00723AA3">
        <w:rPr>
          <w:rFonts w:ascii="Arial Rounded MT Bold" w:hAnsi="Arial Rounded MT Bold" w:cs="Calibri"/>
          <w:b/>
          <w:smallCaps/>
          <w:sz w:val="36"/>
          <w:szCs w:val="32"/>
        </w:rPr>
        <w:t>presencial</w:t>
      </w:r>
    </w:p>
    <w:p w14:paraId="7BAA5C12" w14:textId="5FAD38EF" w:rsidR="00CC0829" w:rsidRPr="004329FA" w:rsidRDefault="00CC0829" w:rsidP="00723792">
      <w:pPr>
        <w:pStyle w:val="Encabezado"/>
        <w:spacing w:line="360" w:lineRule="auto"/>
        <w:jc w:val="right"/>
        <w:rPr>
          <w:rFonts w:ascii="Arial Rounded MT Bold" w:hAnsi="Arial Rounded MT Bold" w:cs="Calibri"/>
          <w:b/>
          <w:smallCaps/>
          <w:color w:val="0070C0"/>
          <w:sz w:val="32"/>
          <w:szCs w:val="32"/>
        </w:rPr>
      </w:pPr>
      <w:r w:rsidRPr="00CC0829">
        <w:rPr>
          <w:rFonts w:ascii="Arial Rounded MT Bold" w:hAnsi="Arial Rounded MT Bold" w:cs="Calibri"/>
          <w:b/>
          <w:smallCaps/>
          <w:sz w:val="32"/>
          <w:szCs w:val="32"/>
        </w:rPr>
        <w:t xml:space="preserve">No. </w:t>
      </w:r>
      <w:r w:rsidR="00527F59">
        <w:rPr>
          <w:rFonts w:ascii="Arial Rounded MT Bold" w:hAnsi="Arial Rounded MT Bold" w:cs="Calibri"/>
          <w:b/>
          <w:smallCaps/>
          <w:sz w:val="32"/>
          <w:szCs w:val="32"/>
        </w:rPr>
        <w:t>LP</w:t>
      </w:r>
      <w:r w:rsidRPr="00CC0829">
        <w:rPr>
          <w:rFonts w:ascii="Arial Rounded MT Bold" w:hAnsi="Arial Rounded MT Bold" w:cs="Calibri"/>
          <w:b/>
          <w:smallCaps/>
          <w:sz w:val="32"/>
          <w:szCs w:val="32"/>
        </w:rPr>
        <w:t>-</w:t>
      </w:r>
      <w:r w:rsidR="00723792">
        <w:rPr>
          <w:rFonts w:ascii="Arial Rounded MT Bold" w:hAnsi="Arial Rounded MT Bold" w:cs="Calibri"/>
          <w:b/>
          <w:smallCaps/>
          <w:sz w:val="32"/>
          <w:szCs w:val="32"/>
        </w:rPr>
        <w:t>INE</w:t>
      </w:r>
      <w:r w:rsidR="00BE7303">
        <w:rPr>
          <w:rFonts w:ascii="Arial Rounded MT Bold" w:hAnsi="Arial Rounded MT Bold" w:cs="Calibri"/>
          <w:b/>
          <w:smallCaps/>
          <w:sz w:val="32"/>
          <w:szCs w:val="32"/>
        </w:rPr>
        <w:t>-0</w:t>
      </w:r>
      <w:r w:rsidR="00535A88">
        <w:rPr>
          <w:rFonts w:ascii="Arial Rounded MT Bold" w:hAnsi="Arial Rounded MT Bold" w:cs="Calibri"/>
          <w:b/>
          <w:smallCaps/>
          <w:sz w:val="32"/>
          <w:szCs w:val="32"/>
        </w:rPr>
        <w:t>24/</w:t>
      </w:r>
      <w:r w:rsidRPr="00CC0829">
        <w:rPr>
          <w:rFonts w:ascii="Arial Rounded MT Bold" w:hAnsi="Arial Rounded MT Bold" w:cs="Calibri"/>
          <w:b/>
          <w:smallCaps/>
          <w:sz w:val="32"/>
          <w:szCs w:val="32"/>
        </w:rPr>
        <w:t>201</w:t>
      </w:r>
      <w:r w:rsidR="00776B10">
        <w:rPr>
          <w:rFonts w:ascii="Arial Rounded MT Bold" w:hAnsi="Arial Rounded MT Bold" w:cs="Calibri"/>
          <w:b/>
          <w:smallCaps/>
          <w:sz w:val="32"/>
          <w:szCs w:val="32"/>
        </w:rPr>
        <w:t>8</w:t>
      </w:r>
    </w:p>
    <w:p w14:paraId="519B069D" w14:textId="77777777" w:rsidR="00CC0829" w:rsidRPr="004329FA" w:rsidRDefault="00CC0829" w:rsidP="00CC0829">
      <w:pPr>
        <w:rPr>
          <w:rFonts w:ascii="Arial" w:hAnsi="Arial" w:cs="Arial"/>
          <w:color w:val="0070C0"/>
          <w:sz w:val="28"/>
          <w:szCs w:val="28"/>
        </w:rPr>
      </w:pPr>
    </w:p>
    <w:p w14:paraId="43599A6A" w14:textId="223A9785" w:rsidR="00CC0829" w:rsidRDefault="00AD7ECF" w:rsidP="00F951C8">
      <w:pPr>
        <w:tabs>
          <w:tab w:val="left" w:pos="6516"/>
          <w:tab w:val="left" w:pos="7008"/>
        </w:tabs>
        <w:rPr>
          <w:rFonts w:ascii="Arial" w:hAnsi="Arial" w:cs="Arial"/>
          <w:color w:val="0070C0"/>
          <w:sz w:val="28"/>
          <w:szCs w:val="28"/>
        </w:rPr>
      </w:pPr>
      <w:r>
        <w:rPr>
          <w:rFonts w:ascii="Arial" w:hAnsi="Arial" w:cs="Arial"/>
          <w:color w:val="0070C0"/>
          <w:sz w:val="28"/>
          <w:szCs w:val="28"/>
        </w:rPr>
        <w:tab/>
      </w:r>
      <w:r w:rsidR="00F951C8">
        <w:rPr>
          <w:rFonts w:ascii="Arial" w:hAnsi="Arial" w:cs="Arial"/>
          <w:color w:val="0070C0"/>
          <w:sz w:val="28"/>
          <w:szCs w:val="28"/>
        </w:rPr>
        <w:tab/>
      </w:r>
    </w:p>
    <w:p w14:paraId="5F85A521" w14:textId="77777777" w:rsidR="00AD7ECF" w:rsidRDefault="001F05FC" w:rsidP="001F05FC">
      <w:pPr>
        <w:tabs>
          <w:tab w:val="left" w:pos="6516"/>
        </w:tabs>
        <w:rPr>
          <w:rFonts w:ascii="Arial" w:hAnsi="Arial" w:cs="Arial"/>
          <w:color w:val="0070C0"/>
          <w:sz w:val="28"/>
          <w:szCs w:val="28"/>
        </w:rPr>
      </w:pPr>
      <w:r>
        <w:rPr>
          <w:rFonts w:ascii="Arial" w:hAnsi="Arial" w:cs="Arial"/>
          <w:color w:val="0070C0"/>
          <w:sz w:val="28"/>
          <w:szCs w:val="28"/>
        </w:rPr>
        <w:tab/>
      </w:r>
    </w:p>
    <w:p w14:paraId="251CCDEA" w14:textId="75BE5D72" w:rsidR="001F05FC" w:rsidRDefault="001F05FC" w:rsidP="003C52A8">
      <w:pPr>
        <w:tabs>
          <w:tab w:val="left" w:pos="3686"/>
          <w:tab w:val="left" w:pos="6516"/>
        </w:tabs>
        <w:rPr>
          <w:rFonts w:ascii="Arial" w:hAnsi="Arial" w:cs="Arial"/>
          <w:b/>
          <w:smallCaps/>
          <w:sz w:val="28"/>
          <w:szCs w:val="28"/>
        </w:rPr>
      </w:pPr>
      <w:r>
        <w:rPr>
          <w:rFonts w:ascii="Arial" w:hAnsi="Arial" w:cs="Arial"/>
          <w:b/>
          <w:smallCaps/>
          <w:sz w:val="28"/>
          <w:szCs w:val="28"/>
        </w:rPr>
        <w:tab/>
      </w:r>
      <w:r w:rsidR="003C52A8">
        <w:rPr>
          <w:rFonts w:ascii="Arial" w:hAnsi="Arial" w:cs="Arial"/>
          <w:b/>
          <w:smallCaps/>
          <w:sz w:val="28"/>
          <w:szCs w:val="28"/>
        </w:rPr>
        <w:tab/>
      </w:r>
    </w:p>
    <w:p w14:paraId="5D144533" w14:textId="77777777" w:rsidR="001F05FC" w:rsidRDefault="001F05FC" w:rsidP="001F05FC">
      <w:pPr>
        <w:tabs>
          <w:tab w:val="left" w:pos="3686"/>
          <w:tab w:val="left" w:pos="6348"/>
        </w:tabs>
        <w:rPr>
          <w:rFonts w:ascii="Arial" w:hAnsi="Arial" w:cs="Arial"/>
          <w:b/>
          <w:smallCaps/>
          <w:sz w:val="28"/>
          <w:szCs w:val="28"/>
        </w:rPr>
      </w:pPr>
    </w:p>
    <w:p w14:paraId="6DAFA265" w14:textId="77777777" w:rsidR="00B621EF" w:rsidRDefault="001F05FC" w:rsidP="001F05FC">
      <w:pPr>
        <w:tabs>
          <w:tab w:val="left" w:pos="3686"/>
          <w:tab w:val="left" w:pos="6348"/>
        </w:tabs>
        <w:rPr>
          <w:rFonts w:ascii="Arial" w:hAnsi="Arial" w:cs="Arial"/>
          <w:b/>
          <w:smallCaps/>
          <w:sz w:val="28"/>
          <w:szCs w:val="28"/>
        </w:rPr>
      </w:pPr>
      <w:r>
        <w:rPr>
          <w:rFonts w:ascii="Arial" w:hAnsi="Arial" w:cs="Arial"/>
          <w:b/>
          <w:smallCaps/>
          <w:sz w:val="28"/>
          <w:szCs w:val="28"/>
        </w:rPr>
        <w:tab/>
      </w:r>
    </w:p>
    <w:p w14:paraId="05F5F9FA" w14:textId="673C8D3C" w:rsidR="00AA5CD3" w:rsidRPr="00776B10" w:rsidRDefault="00776B10" w:rsidP="008F4427">
      <w:pPr>
        <w:tabs>
          <w:tab w:val="left" w:pos="3686"/>
          <w:tab w:val="left" w:pos="6600"/>
        </w:tabs>
        <w:jc w:val="center"/>
        <w:rPr>
          <w:rFonts w:ascii="Arial" w:hAnsi="Arial" w:cs="Arial"/>
          <w:b/>
          <w:sz w:val="32"/>
          <w:lang w:val="pt-BR"/>
        </w:rPr>
      </w:pPr>
      <w:r>
        <w:rPr>
          <w:rFonts w:ascii="Arial" w:hAnsi="Arial" w:cs="Arial"/>
          <w:b/>
          <w:sz w:val="32"/>
          <w:lang w:val="es-ES_tradnl"/>
        </w:rPr>
        <w:t xml:space="preserve">Servicio </w:t>
      </w:r>
      <w:r w:rsidR="00301FFF">
        <w:rPr>
          <w:rFonts w:ascii="Arial" w:hAnsi="Arial" w:cs="Arial"/>
          <w:b/>
          <w:sz w:val="32"/>
          <w:lang w:val="es-ES_tradnl"/>
        </w:rPr>
        <w:t>de comedor</w:t>
      </w:r>
      <w:r w:rsidR="00F951C8">
        <w:rPr>
          <w:rFonts w:ascii="Arial" w:hAnsi="Arial" w:cs="Arial"/>
          <w:b/>
          <w:sz w:val="32"/>
          <w:lang w:val="es-ES_tradnl"/>
        </w:rPr>
        <w:t xml:space="preserve"> extraordinario</w:t>
      </w:r>
      <w:r w:rsidR="00301FFF">
        <w:rPr>
          <w:rFonts w:ascii="Arial" w:hAnsi="Arial" w:cs="Arial"/>
          <w:b/>
          <w:sz w:val="32"/>
          <w:lang w:val="es-ES_tradnl"/>
        </w:rPr>
        <w:t xml:space="preserve"> con sistema de autoservicio </w:t>
      </w:r>
      <w:r w:rsidR="00F951C8">
        <w:rPr>
          <w:rFonts w:ascii="Arial" w:hAnsi="Arial" w:cs="Arial"/>
          <w:b/>
          <w:sz w:val="32"/>
          <w:lang w:val="es-ES_tradnl"/>
        </w:rPr>
        <w:t>durante la Jornada Electoral Federal 2017-2018</w:t>
      </w:r>
    </w:p>
    <w:p w14:paraId="488393E8" w14:textId="77777777" w:rsidR="00B621EF" w:rsidRPr="00154205" w:rsidRDefault="001F05FC" w:rsidP="001F05FC">
      <w:pPr>
        <w:tabs>
          <w:tab w:val="left" w:pos="3686"/>
          <w:tab w:val="left" w:pos="6600"/>
        </w:tabs>
        <w:rPr>
          <w:rFonts w:ascii="Arial" w:hAnsi="Arial" w:cs="Arial"/>
          <w:b/>
          <w:smallCaps/>
          <w:sz w:val="40"/>
          <w:szCs w:val="28"/>
        </w:rPr>
      </w:pPr>
      <w:r w:rsidRPr="00154205">
        <w:rPr>
          <w:rFonts w:ascii="Arial" w:hAnsi="Arial" w:cs="Arial"/>
          <w:b/>
          <w:smallCaps/>
          <w:sz w:val="40"/>
          <w:szCs w:val="28"/>
        </w:rPr>
        <w:tab/>
      </w:r>
    </w:p>
    <w:p w14:paraId="7ACE0BEF" w14:textId="77777777" w:rsidR="00B621EF" w:rsidRDefault="00B621EF" w:rsidP="001D4D26">
      <w:pPr>
        <w:tabs>
          <w:tab w:val="left" w:pos="3686"/>
        </w:tabs>
        <w:jc w:val="center"/>
        <w:rPr>
          <w:rFonts w:ascii="Arial" w:hAnsi="Arial" w:cs="Arial"/>
          <w:b/>
          <w:smallCaps/>
          <w:sz w:val="28"/>
          <w:szCs w:val="28"/>
        </w:rPr>
      </w:pPr>
    </w:p>
    <w:p w14:paraId="4DACDC2A" w14:textId="77777777" w:rsidR="003366B9" w:rsidRDefault="003366B9" w:rsidP="001D4D26">
      <w:pPr>
        <w:tabs>
          <w:tab w:val="left" w:pos="3686"/>
        </w:tabs>
        <w:jc w:val="center"/>
        <w:rPr>
          <w:rFonts w:ascii="Arial" w:hAnsi="Arial" w:cs="Arial"/>
          <w:b/>
          <w:smallCaps/>
          <w:sz w:val="28"/>
          <w:szCs w:val="28"/>
        </w:rPr>
      </w:pPr>
    </w:p>
    <w:p w14:paraId="7B871956" w14:textId="77777777" w:rsidR="003366B9" w:rsidRDefault="003366B9" w:rsidP="001D4D26">
      <w:pPr>
        <w:tabs>
          <w:tab w:val="left" w:pos="3686"/>
        </w:tabs>
        <w:jc w:val="center"/>
        <w:rPr>
          <w:rFonts w:ascii="Arial" w:hAnsi="Arial" w:cs="Arial"/>
          <w:b/>
          <w:smallCaps/>
          <w:sz w:val="28"/>
          <w:szCs w:val="28"/>
        </w:rPr>
      </w:pPr>
    </w:p>
    <w:p w14:paraId="08E3EF88" w14:textId="77777777" w:rsidR="003366B9" w:rsidRDefault="003366B9" w:rsidP="001D4D26">
      <w:pPr>
        <w:tabs>
          <w:tab w:val="left" w:pos="3686"/>
        </w:tabs>
        <w:jc w:val="center"/>
        <w:rPr>
          <w:rFonts w:ascii="Arial" w:hAnsi="Arial" w:cs="Arial"/>
          <w:b/>
          <w:smallCaps/>
          <w:sz w:val="28"/>
          <w:szCs w:val="28"/>
        </w:rPr>
      </w:pPr>
    </w:p>
    <w:p w14:paraId="2B68EE7A" w14:textId="77777777" w:rsidR="0004177E" w:rsidRDefault="0004177E" w:rsidP="001D4D26">
      <w:pPr>
        <w:tabs>
          <w:tab w:val="left" w:pos="3686"/>
        </w:tabs>
        <w:jc w:val="center"/>
        <w:rPr>
          <w:rFonts w:ascii="Arial" w:hAnsi="Arial" w:cs="Arial"/>
          <w:b/>
          <w:smallCaps/>
          <w:sz w:val="28"/>
          <w:szCs w:val="28"/>
        </w:rPr>
      </w:pPr>
    </w:p>
    <w:p w14:paraId="73918F64" w14:textId="77777777" w:rsidR="0004177E" w:rsidRDefault="0004177E" w:rsidP="001D4D26">
      <w:pPr>
        <w:tabs>
          <w:tab w:val="left" w:pos="3686"/>
        </w:tabs>
        <w:jc w:val="center"/>
        <w:rPr>
          <w:rFonts w:ascii="Arial" w:hAnsi="Arial" w:cs="Arial"/>
          <w:b/>
          <w:smallCaps/>
          <w:sz w:val="28"/>
          <w:szCs w:val="28"/>
        </w:rPr>
      </w:pPr>
    </w:p>
    <w:p w14:paraId="3236DDB3" w14:textId="77777777" w:rsidR="00871A31" w:rsidRDefault="00871A31" w:rsidP="001D4D26">
      <w:pPr>
        <w:tabs>
          <w:tab w:val="left" w:pos="3686"/>
        </w:tabs>
        <w:jc w:val="center"/>
        <w:rPr>
          <w:rFonts w:ascii="Arial" w:hAnsi="Arial" w:cs="Arial"/>
          <w:b/>
          <w:smallCaps/>
          <w:sz w:val="28"/>
          <w:szCs w:val="28"/>
        </w:rPr>
      </w:pPr>
    </w:p>
    <w:p w14:paraId="2AD2748D" w14:textId="77777777" w:rsidR="00776B10" w:rsidRDefault="00776B10" w:rsidP="00776B10">
      <w:pPr>
        <w:rPr>
          <w:rFonts w:ascii="Arial" w:hAnsi="Arial" w:cs="Arial"/>
          <w:b/>
          <w:sz w:val="28"/>
          <w:szCs w:val="22"/>
        </w:rPr>
      </w:pPr>
    </w:p>
    <w:p w14:paraId="66CE02E3" w14:textId="77777777" w:rsidR="00231269" w:rsidRDefault="00231269" w:rsidP="00776B10">
      <w:pPr>
        <w:jc w:val="center"/>
        <w:rPr>
          <w:rFonts w:ascii="Arial" w:hAnsi="Arial" w:cs="Arial"/>
          <w:b/>
          <w:sz w:val="28"/>
          <w:szCs w:val="22"/>
        </w:rPr>
      </w:pPr>
    </w:p>
    <w:p w14:paraId="0851AB1D" w14:textId="77777777" w:rsidR="001F061F" w:rsidRDefault="001F05FC" w:rsidP="00776B10">
      <w:pPr>
        <w:jc w:val="center"/>
        <w:rPr>
          <w:rFonts w:ascii="Arial" w:hAnsi="Arial" w:cs="Arial"/>
          <w:b/>
          <w:sz w:val="28"/>
          <w:szCs w:val="22"/>
        </w:rPr>
      </w:pPr>
      <w:r w:rsidRPr="001F05FC">
        <w:rPr>
          <w:rFonts w:ascii="Arial" w:hAnsi="Arial" w:cs="Arial"/>
          <w:b/>
          <w:sz w:val="28"/>
          <w:szCs w:val="22"/>
        </w:rPr>
        <w:t>C</w:t>
      </w:r>
      <w:r>
        <w:rPr>
          <w:rFonts w:ascii="Arial" w:hAnsi="Arial" w:cs="Arial"/>
          <w:b/>
          <w:sz w:val="28"/>
          <w:szCs w:val="22"/>
        </w:rPr>
        <w:t xml:space="preserve"> </w:t>
      </w:r>
      <w:r w:rsidRPr="001F05FC">
        <w:rPr>
          <w:rFonts w:ascii="Arial" w:hAnsi="Arial" w:cs="Arial"/>
          <w:b/>
          <w:sz w:val="28"/>
          <w:szCs w:val="22"/>
        </w:rPr>
        <w:t>O N V O C A T O R I A</w:t>
      </w:r>
    </w:p>
    <w:p w14:paraId="401E398C" w14:textId="77777777" w:rsidR="001F05FC" w:rsidRPr="001F05FC" w:rsidRDefault="001F05FC" w:rsidP="001F05FC">
      <w:pPr>
        <w:tabs>
          <w:tab w:val="left" w:pos="3828"/>
        </w:tabs>
        <w:spacing w:line="276" w:lineRule="auto"/>
        <w:ind w:left="1416"/>
        <w:jc w:val="center"/>
        <w:rPr>
          <w:rFonts w:ascii="Arial" w:hAnsi="Arial" w:cs="Arial"/>
          <w:b/>
          <w:sz w:val="28"/>
          <w:szCs w:val="22"/>
        </w:rPr>
      </w:pPr>
    </w:p>
    <w:p w14:paraId="62928AAC" w14:textId="77777777" w:rsidR="001D4D26" w:rsidRDefault="001D4D26" w:rsidP="001D4D26">
      <w:pPr>
        <w:tabs>
          <w:tab w:val="left" w:pos="3828"/>
        </w:tabs>
        <w:spacing w:line="276" w:lineRule="auto"/>
        <w:ind w:left="1416"/>
        <w:rPr>
          <w:rFonts w:ascii="Arial" w:hAnsi="Arial" w:cs="Arial"/>
          <w:b/>
          <w:sz w:val="22"/>
          <w:szCs w:val="22"/>
        </w:rPr>
      </w:pPr>
      <w:r w:rsidRPr="00723DBF">
        <w:rPr>
          <w:rFonts w:ascii="Arial" w:hAnsi="Arial" w:cs="Arial"/>
          <w:sz w:val="22"/>
          <w:szCs w:val="22"/>
        </w:rPr>
        <w:t xml:space="preserve">Convocante: </w:t>
      </w:r>
      <w:r w:rsidRPr="00723DBF">
        <w:rPr>
          <w:rFonts w:ascii="Arial" w:hAnsi="Arial" w:cs="Arial"/>
          <w:sz w:val="22"/>
          <w:szCs w:val="22"/>
        </w:rPr>
        <w:tab/>
      </w:r>
      <w:r w:rsidR="00277FD0">
        <w:rPr>
          <w:rFonts w:ascii="Arial" w:hAnsi="Arial" w:cs="Arial"/>
          <w:b/>
          <w:sz w:val="22"/>
          <w:szCs w:val="22"/>
        </w:rPr>
        <w:t>Instituto Nacional Electoral</w:t>
      </w:r>
    </w:p>
    <w:p w14:paraId="2ADEC805" w14:textId="77777777" w:rsidR="001A19C9" w:rsidRPr="001A19C9" w:rsidRDefault="001A19C9" w:rsidP="001D4D26">
      <w:pPr>
        <w:tabs>
          <w:tab w:val="left" w:pos="3828"/>
        </w:tabs>
        <w:spacing w:line="276" w:lineRule="auto"/>
        <w:ind w:left="1416"/>
        <w:rPr>
          <w:rFonts w:ascii="Arial" w:hAnsi="Arial" w:cs="Arial"/>
          <w:b/>
          <w:sz w:val="16"/>
          <w:szCs w:val="16"/>
        </w:rPr>
      </w:pPr>
    </w:p>
    <w:p w14:paraId="3FAC31FF" w14:textId="77777777" w:rsidR="001A19C9" w:rsidRPr="001A19C9" w:rsidRDefault="001A19C9" w:rsidP="001D4D26">
      <w:pPr>
        <w:tabs>
          <w:tab w:val="left" w:pos="3828"/>
        </w:tabs>
        <w:spacing w:line="276" w:lineRule="auto"/>
        <w:ind w:left="1416"/>
        <w:rPr>
          <w:rFonts w:ascii="Arial" w:hAnsi="Arial" w:cs="Arial"/>
          <w:b/>
          <w:sz w:val="16"/>
          <w:szCs w:val="16"/>
        </w:rPr>
      </w:pPr>
    </w:p>
    <w:p w14:paraId="4C06D6BB" w14:textId="77777777" w:rsidR="001A19C9" w:rsidRPr="001A19C9" w:rsidRDefault="001A19C9" w:rsidP="001D4D26">
      <w:pPr>
        <w:tabs>
          <w:tab w:val="left" w:pos="3828"/>
        </w:tabs>
        <w:spacing w:line="276" w:lineRule="auto"/>
        <w:ind w:left="1416"/>
        <w:rPr>
          <w:rFonts w:ascii="Arial" w:hAnsi="Arial" w:cs="Arial"/>
          <w:sz w:val="22"/>
          <w:szCs w:val="22"/>
        </w:rPr>
      </w:pPr>
      <w:r w:rsidRPr="001A19C9">
        <w:rPr>
          <w:rFonts w:ascii="Arial" w:hAnsi="Arial" w:cs="Arial"/>
          <w:sz w:val="22"/>
          <w:szCs w:val="22"/>
        </w:rPr>
        <w:t>Área compradora:</w:t>
      </w:r>
      <w:r>
        <w:rPr>
          <w:rFonts w:ascii="Arial" w:hAnsi="Arial" w:cs="Arial"/>
          <w:sz w:val="22"/>
          <w:szCs w:val="22"/>
        </w:rPr>
        <w:tab/>
      </w:r>
      <w:r w:rsidRPr="001A19C9">
        <w:rPr>
          <w:rFonts w:ascii="Arial" w:hAnsi="Arial" w:cs="Arial"/>
          <w:b/>
          <w:sz w:val="22"/>
          <w:szCs w:val="22"/>
        </w:rPr>
        <w:t>Dirección de Recursos Materiales y Servicios</w:t>
      </w:r>
      <w:r>
        <w:rPr>
          <w:rFonts w:ascii="Arial" w:hAnsi="Arial" w:cs="Arial"/>
          <w:sz w:val="22"/>
          <w:szCs w:val="22"/>
        </w:rPr>
        <w:t xml:space="preserve"> </w:t>
      </w:r>
    </w:p>
    <w:p w14:paraId="3D68AEA2" w14:textId="77777777" w:rsidR="001D4D26" w:rsidRPr="001A19C9" w:rsidRDefault="001D4D26" w:rsidP="001D4D26">
      <w:pPr>
        <w:tabs>
          <w:tab w:val="left" w:pos="3780"/>
        </w:tabs>
        <w:spacing w:line="276" w:lineRule="auto"/>
        <w:rPr>
          <w:rFonts w:ascii="Arial" w:hAnsi="Arial" w:cs="Arial"/>
          <w:b/>
          <w:sz w:val="16"/>
          <w:szCs w:val="16"/>
        </w:rPr>
      </w:pPr>
    </w:p>
    <w:p w14:paraId="74004980" w14:textId="77777777" w:rsidR="005F6B2C" w:rsidRPr="001A19C9" w:rsidRDefault="005F6B2C" w:rsidP="001D4D26">
      <w:pPr>
        <w:tabs>
          <w:tab w:val="left" w:pos="3780"/>
        </w:tabs>
        <w:spacing w:line="276" w:lineRule="auto"/>
        <w:rPr>
          <w:rFonts w:ascii="Arial" w:hAnsi="Arial" w:cs="Arial"/>
          <w:b/>
          <w:sz w:val="16"/>
          <w:szCs w:val="16"/>
        </w:rPr>
      </w:pPr>
    </w:p>
    <w:p w14:paraId="4A10ACBC" w14:textId="77777777" w:rsidR="001D4D26" w:rsidRPr="00723DBF" w:rsidRDefault="001D4D26" w:rsidP="006B0342">
      <w:pPr>
        <w:tabs>
          <w:tab w:val="left" w:pos="3828"/>
        </w:tabs>
        <w:spacing w:line="276" w:lineRule="auto"/>
        <w:ind w:left="3828" w:hanging="2412"/>
        <w:jc w:val="both"/>
        <w:rPr>
          <w:rFonts w:ascii="Arial" w:hAnsi="Arial" w:cs="Arial"/>
          <w:b/>
          <w:sz w:val="22"/>
          <w:szCs w:val="22"/>
        </w:rPr>
      </w:pPr>
      <w:r w:rsidRPr="00723DBF">
        <w:rPr>
          <w:rFonts w:ascii="Arial" w:hAnsi="Arial" w:cs="Arial"/>
          <w:sz w:val="22"/>
          <w:szCs w:val="22"/>
        </w:rPr>
        <w:t>Domicilio:</w:t>
      </w:r>
      <w:r w:rsidRPr="00723DBF">
        <w:rPr>
          <w:rFonts w:ascii="Arial" w:hAnsi="Arial" w:cs="Arial"/>
          <w:sz w:val="22"/>
          <w:szCs w:val="22"/>
        </w:rPr>
        <w:tab/>
      </w:r>
      <w:r w:rsidRPr="00723DBF">
        <w:rPr>
          <w:rFonts w:ascii="Arial" w:hAnsi="Arial" w:cs="Arial"/>
          <w:b/>
          <w:sz w:val="22"/>
          <w:szCs w:val="22"/>
        </w:rPr>
        <w:t xml:space="preserve">Periférico Sur No. 4124, Colonia </w:t>
      </w:r>
      <w:r w:rsidR="001F05FC">
        <w:rPr>
          <w:rFonts w:ascii="Arial" w:hAnsi="Arial" w:cs="Arial"/>
          <w:b/>
          <w:sz w:val="22"/>
          <w:szCs w:val="22"/>
        </w:rPr>
        <w:t>Jardines del Pedregal</w:t>
      </w:r>
      <w:r w:rsidRPr="00723DBF">
        <w:rPr>
          <w:rFonts w:ascii="Arial" w:hAnsi="Arial" w:cs="Arial"/>
          <w:b/>
          <w:sz w:val="22"/>
          <w:szCs w:val="22"/>
        </w:rPr>
        <w:t>, Delegación Álvaro Obregón, C.P. 01</w:t>
      </w:r>
      <w:r w:rsidR="006B0342">
        <w:rPr>
          <w:rFonts w:ascii="Arial" w:hAnsi="Arial" w:cs="Arial"/>
          <w:b/>
          <w:sz w:val="22"/>
          <w:szCs w:val="22"/>
        </w:rPr>
        <w:t>900</w:t>
      </w:r>
      <w:r w:rsidRPr="00723DBF">
        <w:rPr>
          <w:rFonts w:ascii="Arial" w:hAnsi="Arial" w:cs="Arial"/>
          <w:b/>
          <w:sz w:val="22"/>
          <w:szCs w:val="22"/>
        </w:rPr>
        <w:t xml:space="preserve">, </w:t>
      </w:r>
      <w:r w:rsidR="00366EA9">
        <w:rPr>
          <w:rFonts w:ascii="Arial" w:hAnsi="Arial" w:cs="Arial"/>
          <w:b/>
          <w:sz w:val="22"/>
          <w:szCs w:val="22"/>
        </w:rPr>
        <w:t>Ciudad de México.</w:t>
      </w:r>
    </w:p>
    <w:p w14:paraId="7CBF7E3C" w14:textId="77777777" w:rsidR="001D4D26" w:rsidRPr="001A19C9" w:rsidRDefault="001D4D26" w:rsidP="001D4D26">
      <w:pPr>
        <w:tabs>
          <w:tab w:val="left" w:pos="3780"/>
        </w:tabs>
        <w:spacing w:line="276" w:lineRule="auto"/>
        <w:ind w:left="2124"/>
        <w:rPr>
          <w:rFonts w:ascii="Arial" w:hAnsi="Arial" w:cs="Arial"/>
          <w:sz w:val="16"/>
          <w:szCs w:val="16"/>
        </w:rPr>
      </w:pPr>
    </w:p>
    <w:p w14:paraId="595AD11C" w14:textId="77777777" w:rsidR="001D4D26" w:rsidRPr="00723DBF" w:rsidRDefault="001D4D26" w:rsidP="001D4D26">
      <w:pPr>
        <w:tabs>
          <w:tab w:val="left" w:pos="3780"/>
        </w:tabs>
        <w:spacing w:line="276" w:lineRule="auto"/>
        <w:ind w:left="2124"/>
        <w:rPr>
          <w:rFonts w:ascii="Arial" w:hAnsi="Arial" w:cs="Arial"/>
          <w:sz w:val="22"/>
          <w:szCs w:val="22"/>
        </w:rPr>
      </w:pPr>
    </w:p>
    <w:p w14:paraId="0C150F31" w14:textId="364FB56C" w:rsidR="000209C1" w:rsidRDefault="001D4D26" w:rsidP="001D4D26">
      <w:pPr>
        <w:tabs>
          <w:tab w:val="left" w:pos="3828"/>
        </w:tabs>
        <w:spacing w:line="276" w:lineRule="auto"/>
        <w:ind w:left="1418"/>
        <w:rPr>
          <w:rFonts w:ascii="Arial" w:hAnsi="Arial" w:cs="Arial"/>
          <w:b/>
          <w:sz w:val="22"/>
          <w:szCs w:val="22"/>
        </w:rPr>
      </w:pPr>
      <w:r w:rsidRPr="00723DBF">
        <w:rPr>
          <w:rFonts w:ascii="Arial" w:hAnsi="Arial" w:cs="Arial"/>
          <w:sz w:val="22"/>
          <w:szCs w:val="22"/>
        </w:rPr>
        <w:t>Procedimiento</w:t>
      </w:r>
      <w:r w:rsidRPr="00723DBF">
        <w:rPr>
          <w:rFonts w:ascii="Arial" w:hAnsi="Arial" w:cs="Arial"/>
          <w:sz w:val="22"/>
          <w:szCs w:val="22"/>
        </w:rPr>
        <w:tab/>
      </w:r>
      <w:r w:rsidR="00526ED1">
        <w:rPr>
          <w:rFonts w:ascii="Arial" w:hAnsi="Arial" w:cs="Arial"/>
          <w:b/>
          <w:sz w:val="22"/>
          <w:szCs w:val="22"/>
        </w:rPr>
        <w:t>Licitación Pública</w:t>
      </w:r>
      <w:r w:rsidR="00154205">
        <w:rPr>
          <w:rFonts w:ascii="Arial" w:hAnsi="Arial" w:cs="Arial"/>
          <w:b/>
          <w:sz w:val="22"/>
          <w:szCs w:val="22"/>
        </w:rPr>
        <w:t xml:space="preserve"> Nacional </w:t>
      </w:r>
    </w:p>
    <w:p w14:paraId="1EF4937C" w14:textId="77777777" w:rsidR="001D4D26" w:rsidRPr="001A19C9" w:rsidRDefault="001D4D26" w:rsidP="00154205">
      <w:pPr>
        <w:tabs>
          <w:tab w:val="left" w:pos="3828"/>
        </w:tabs>
        <w:spacing w:line="276" w:lineRule="auto"/>
        <w:rPr>
          <w:rFonts w:ascii="Arial" w:hAnsi="Arial" w:cs="Arial"/>
          <w:sz w:val="16"/>
          <w:szCs w:val="16"/>
        </w:rPr>
      </w:pPr>
    </w:p>
    <w:p w14:paraId="27CAB6DE" w14:textId="77777777" w:rsidR="001D4D26" w:rsidRDefault="001D4D26" w:rsidP="001D4D26">
      <w:pPr>
        <w:tabs>
          <w:tab w:val="left" w:pos="3828"/>
        </w:tabs>
        <w:spacing w:line="276" w:lineRule="auto"/>
        <w:ind w:left="1416"/>
        <w:rPr>
          <w:rFonts w:ascii="Arial" w:hAnsi="Arial" w:cs="Arial"/>
          <w:sz w:val="22"/>
          <w:szCs w:val="22"/>
        </w:rPr>
      </w:pPr>
    </w:p>
    <w:p w14:paraId="26D62CAE" w14:textId="77777777" w:rsidR="008945E3" w:rsidRDefault="008945E3" w:rsidP="001D4D26">
      <w:pPr>
        <w:tabs>
          <w:tab w:val="left" w:pos="3828"/>
        </w:tabs>
        <w:spacing w:line="276" w:lineRule="auto"/>
        <w:ind w:left="1416"/>
        <w:rPr>
          <w:rFonts w:ascii="Arial" w:hAnsi="Arial" w:cs="Arial"/>
          <w:sz w:val="22"/>
          <w:szCs w:val="22"/>
        </w:rPr>
      </w:pPr>
      <w:r>
        <w:rPr>
          <w:rFonts w:ascii="Arial" w:hAnsi="Arial" w:cs="Arial"/>
          <w:sz w:val="22"/>
          <w:szCs w:val="22"/>
        </w:rPr>
        <w:t>Ejercicio Fiscal</w:t>
      </w:r>
      <w:r>
        <w:rPr>
          <w:rFonts w:ascii="Arial" w:hAnsi="Arial" w:cs="Arial"/>
          <w:sz w:val="22"/>
          <w:szCs w:val="22"/>
        </w:rPr>
        <w:tab/>
      </w:r>
      <w:r w:rsidR="007612B6">
        <w:rPr>
          <w:rFonts w:ascii="Arial" w:hAnsi="Arial" w:cs="Arial"/>
          <w:b/>
          <w:sz w:val="22"/>
          <w:szCs w:val="22"/>
        </w:rPr>
        <w:t>2018</w:t>
      </w:r>
      <w:r w:rsidR="00693C6C">
        <w:rPr>
          <w:rFonts w:ascii="Arial" w:hAnsi="Arial" w:cs="Arial"/>
          <w:b/>
          <w:sz w:val="22"/>
          <w:szCs w:val="22"/>
        </w:rPr>
        <w:t xml:space="preserve"> </w:t>
      </w:r>
    </w:p>
    <w:p w14:paraId="017CD460" w14:textId="77777777" w:rsidR="008945E3" w:rsidRDefault="008945E3" w:rsidP="001D4D26">
      <w:pPr>
        <w:tabs>
          <w:tab w:val="left" w:pos="3828"/>
        </w:tabs>
        <w:spacing w:line="276" w:lineRule="auto"/>
        <w:ind w:left="1416"/>
        <w:rPr>
          <w:rFonts w:ascii="Arial" w:hAnsi="Arial" w:cs="Arial"/>
          <w:sz w:val="22"/>
          <w:szCs w:val="22"/>
        </w:rPr>
      </w:pPr>
    </w:p>
    <w:p w14:paraId="2CEC0D17" w14:textId="77777777" w:rsidR="008945E3" w:rsidRPr="001A19C9" w:rsidRDefault="008F4427" w:rsidP="001D4D26">
      <w:pPr>
        <w:tabs>
          <w:tab w:val="left" w:pos="3828"/>
        </w:tabs>
        <w:spacing w:line="276" w:lineRule="auto"/>
        <w:ind w:left="1416"/>
        <w:rPr>
          <w:rFonts w:ascii="Arial" w:hAnsi="Arial" w:cs="Arial"/>
          <w:sz w:val="16"/>
          <w:szCs w:val="16"/>
        </w:rPr>
      </w:pPr>
      <w:r>
        <w:rPr>
          <w:rFonts w:ascii="Arial" w:hAnsi="Arial" w:cs="Arial"/>
          <w:sz w:val="16"/>
          <w:szCs w:val="16"/>
        </w:rPr>
        <w:t xml:space="preserve"> </w:t>
      </w:r>
    </w:p>
    <w:p w14:paraId="76BEF742" w14:textId="0D2D16F7" w:rsidR="001D4D26" w:rsidRDefault="001D4D26" w:rsidP="001D4D26">
      <w:pPr>
        <w:tabs>
          <w:tab w:val="left" w:pos="3828"/>
        </w:tabs>
        <w:spacing w:line="276" w:lineRule="auto"/>
        <w:ind w:left="1416"/>
        <w:rPr>
          <w:rFonts w:ascii="Arial" w:hAnsi="Arial" w:cs="Arial"/>
          <w:b/>
          <w:sz w:val="22"/>
          <w:szCs w:val="22"/>
        </w:rPr>
      </w:pPr>
      <w:r w:rsidRPr="00723DBF">
        <w:rPr>
          <w:rFonts w:ascii="Arial" w:hAnsi="Arial" w:cs="Arial"/>
          <w:sz w:val="22"/>
          <w:szCs w:val="22"/>
        </w:rPr>
        <w:t xml:space="preserve">Número:                 </w:t>
      </w:r>
      <w:r w:rsidRPr="00723DBF">
        <w:rPr>
          <w:rFonts w:ascii="Arial" w:hAnsi="Arial" w:cs="Arial"/>
          <w:sz w:val="22"/>
          <w:szCs w:val="22"/>
        </w:rPr>
        <w:tab/>
      </w:r>
      <w:r w:rsidR="00154205">
        <w:rPr>
          <w:rFonts w:ascii="Arial" w:hAnsi="Arial" w:cs="Arial"/>
          <w:b/>
          <w:sz w:val="22"/>
          <w:szCs w:val="22"/>
        </w:rPr>
        <w:t>LP-INE</w:t>
      </w:r>
      <w:r w:rsidR="00535A88">
        <w:rPr>
          <w:rFonts w:ascii="Arial" w:hAnsi="Arial" w:cs="Arial"/>
          <w:b/>
          <w:sz w:val="22"/>
          <w:szCs w:val="22"/>
        </w:rPr>
        <w:t>-024/</w:t>
      </w:r>
      <w:r w:rsidR="007612B6">
        <w:rPr>
          <w:rFonts w:ascii="Arial" w:hAnsi="Arial" w:cs="Arial"/>
          <w:b/>
          <w:sz w:val="22"/>
          <w:szCs w:val="22"/>
        </w:rPr>
        <w:t>201</w:t>
      </w:r>
      <w:r w:rsidR="00776B10">
        <w:rPr>
          <w:rFonts w:ascii="Arial" w:hAnsi="Arial" w:cs="Arial"/>
          <w:b/>
          <w:sz w:val="22"/>
          <w:szCs w:val="22"/>
        </w:rPr>
        <w:t>8</w:t>
      </w:r>
    </w:p>
    <w:p w14:paraId="17208465" w14:textId="77777777" w:rsidR="00006BAB" w:rsidRDefault="00006BAB" w:rsidP="001D4D26">
      <w:pPr>
        <w:tabs>
          <w:tab w:val="left" w:pos="3828"/>
        </w:tabs>
        <w:spacing w:line="276" w:lineRule="auto"/>
        <w:ind w:left="1416"/>
        <w:rPr>
          <w:rFonts w:ascii="Arial" w:hAnsi="Arial" w:cs="Arial"/>
          <w:b/>
          <w:sz w:val="22"/>
          <w:szCs w:val="22"/>
        </w:rPr>
      </w:pPr>
    </w:p>
    <w:p w14:paraId="5583D7A7" w14:textId="77777777" w:rsidR="00006BAB" w:rsidRPr="00723DBF" w:rsidRDefault="00006BAB" w:rsidP="001D4D26">
      <w:pPr>
        <w:tabs>
          <w:tab w:val="left" w:pos="3828"/>
        </w:tabs>
        <w:spacing w:line="276" w:lineRule="auto"/>
        <w:ind w:left="1416"/>
        <w:rPr>
          <w:rFonts w:ascii="Arial" w:hAnsi="Arial" w:cs="Arial"/>
          <w:sz w:val="22"/>
          <w:szCs w:val="22"/>
        </w:rPr>
      </w:pPr>
    </w:p>
    <w:p w14:paraId="3DF50E04" w14:textId="77777777" w:rsidR="001D4D26" w:rsidRPr="00723DBF" w:rsidRDefault="001D4D26" w:rsidP="001D4D26">
      <w:pPr>
        <w:tabs>
          <w:tab w:val="left" w:pos="3828"/>
        </w:tabs>
        <w:spacing w:line="276" w:lineRule="auto"/>
        <w:ind w:left="4248"/>
        <w:rPr>
          <w:rFonts w:ascii="Arial" w:hAnsi="Arial" w:cs="Arial"/>
          <w:sz w:val="22"/>
          <w:szCs w:val="22"/>
        </w:rPr>
      </w:pPr>
      <w:r w:rsidRPr="00723DBF">
        <w:rPr>
          <w:rFonts w:ascii="Arial" w:hAnsi="Arial" w:cs="Arial"/>
          <w:sz w:val="22"/>
          <w:szCs w:val="22"/>
        </w:rPr>
        <w:t xml:space="preserve">      </w:t>
      </w:r>
    </w:p>
    <w:p w14:paraId="7D277BF4" w14:textId="02D95C58" w:rsidR="00AA5CD3" w:rsidRPr="008F4427" w:rsidRDefault="001D4D26" w:rsidP="00AA5CD3">
      <w:pPr>
        <w:tabs>
          <w:tab w:val="left" w:pos="3969"/>
        </w:tabs>
        <w:spacing w:line="276" w:lineRule="auto"/>
        <w:ind w:left="3828" w:hanging="2412"/>
        <w:jc w:val="both"/>
        <w:rPr>
          <w:rFonts w:ascii="Arial" w:hAnsi="Arial" w:cs="Arial"/>
          <w:b/>
          <w:sz w:val="24"/>
          <w:szCs w:val="22"/>
          <w:lang w:val="pt-BR"/>
        </w:rPr>
      </w:pPr>
      <w:r w:rsidRPr="00723DBF">
        <w:rPr>
          <w:rFonts w:ascii="Arial" w:hAnsi="Arial" w:cs="Arial"/>
          <w:sz w:val="22"/>
          <w:szCs w:val="22"/>
        </w:rPr>
        <w:t xml:space="preserve">Contratación:           </w:t>
      </w:r>
      <w:r w:rsidRPr="00723DBF">
        <w:rPr>
          <w:rFonts w:ascii="Arial" w:hAnsi="Arial" w:cs="Arial"/>
          <w:sz w:val="22"/>
          <w:szCs w:val="22"/>
        </w:rPr>
        <w:tab/>
      </w:r>
      <w:r w:rsidR="00F951C8" w:rsidRPr="00F951C8">
        <w:rPr>
          <w:rFonts w:ascii="Arial" w:hAnsi="Arial" w:cs="Arial"/>
          <w:b/>
          <w:sz w:val="22"/>
          <w:lang w:val="es-ES_tradnl"/>
        </w:rPr>
        <w:t>Servicio de comedor extraordinario con sistema de autoservicio durante la Jornada Electoral Federal 2017-2018</w:t>
      </w:r>
    </w:p>
    <w:p w14:paraId="6ECB2AEF" w14:textId="77777777" w:rsidR="00824407" w:rsidRDefault="00824407" w:rsidP="002E1792">
      <w:pPr>
        <w:tabs>
          <w:tab w:val="left" w:pos="3969"/>
        </w:tabs>
        <w:spacing w:line="276" w:lineRule="auto"/>
        <w:ind w:left="3828" w:hanging="2412"/>
        <w:jc w:val="both"/>
        <w:rPr>
          <w:rFonts w:ascii="Arial" w:hAnsi="Arial" w:cs="Arial"/>
          <w:sz w:val="22"/>
          <w:szCs w:val="22"/>
        </w:rPr>
      </w:pPr>
    </w:p>
    <w:p w14:paraId="033B173A" w14:textId="77777777" w:rsidR="001D4D26" w:rsidRPr="00723DBF" w:rsidRDefault="001D4D26" w:rsidP="002E1792">
      <w:pPr>
        <w:tabs>
          <w:tab w:val="left" w:pos="3969"/>
        </w:tabs>
        <w:spacing w:line="276" w:lineRule="auto"/>
        <w:ind w:left="3828" w:hanging="2412"/>
        <w:jc w:val="both"/>
        <w:rPr>
          <w:rFonts w:ascii="Arial" w:hAnsi="Arial" w:cs="Arial"/>
          <w:b/>
          <w:sz w:val="22"/>
          <w:szCs w:val="22"/>
        </w:rPr>
      </w:pPr>
      <w:r w:rsidRPr="00723DBF">
        <w:rPr>
          <w:rFonts w:ascii="Arial" w:hAnsi="Arial" w:cs="Arial"/>
          <w:sz w:val="22"/>
          <w:szCs w:val="22"/>
        </w:rPr>
        <w:t>Criterio de</w:t>
      </w:r>
      <w:r w:rsidRPr="00723DBF">
        <w:rPr>
          <w:rFonts w:ascii="Arial" w:hAnsi="Arial" w:cs="Arial"/>
          <w:b/>
          <w:sz w:val="22"/>
          <w:szCs w:val="22"/>
        </w:rPr>
        <w:t xml:space="preserve"> </w:t>
      </w:r>
      <w:r w:rsidRPr="00723DBF">
        <w:rPr>
          <w:rFonts w:ascii="Arial" w:hAnsi="Arial" w:cs="Arial"/>
          <w:b/>
          <w:sz w:val="22"/>
          <w:szCs w:val="22"/>
        </w:rPr>
        <w:tab/>
      </w:r>
    </w:p>
    <w:p w14:paraId="0CF6BE0D" w14:textId="77777777" w:rsidR="001D4D26" w:rsidRDefault="001D4D26" w:rsidP="001D4D26">
      <w:pPr>
        <w:spacing w:line="276" w:lineRule="auto"/>
        <w:ind w:left="3828" w:hanging="2410"/>
        <w:jc w:val="both"/>
        <w:rPr>
          <w:rFonts w:ascii="Arial" w:hAnsi="Arial" w:cs="Arial"/>
          <w:b/>
          <w:sz w:val="22"/>
          <w:szCs w:val="22"/>
        </w:rPr>
      </w:pPr>
      <w:r w:rsidRPr="00723DBF">
        <w:rPr>
          <w:rFonts w:ascii="Arial" w:hAnsi="Arial" w:cs="Arial"/>
          <w:sz w:val="22"/>
          <w:szCs w:val="22"/>
        </w:rPr>
        <w:t>Evaluación:</w:t>
      </w:r>
      <w:r w:rsidRPr="00723DBF">
        <w:rPr>
          <w:rFonts w:ascii="Arial" w:hAnsi="Arial" w:cs="Arial"/>
          <w:sz w:val="22"/>
          <w:szCs w:val="22"/>
        </w:rPr>
        <w:tab/>
      </w:r>
      <w:r w:rsidR="00587B9D">
        <w:rPr>
          <w:rFonts w:ascii="Arial" w:hAnsi="Arial" w:cs="Arial"/>
          <w:b/>
          <w:sz w:val="22"/>
          <w:szCs w:val="22"/>
        </w:rPr>
        <w:t>Puntos y porcentajes</w:t>
      </w:r>
    </w:p>
    <w:p w14:paraId="70E5B21E" w14:textId="77777777" w:rsidR="00D12DA3" w:rsidRDefault="00D12DA3" w:rsidP="001D4D26">
      <w:pPr>
        <w:spacing w:line="276" w:lineRule="auto"/>
        <w:ind w:left="3828" w:hanging="2410"/>
        <w:jc w:val="both"/>
        <w:rPr>
          <w:rFonts w:ascii="Arial" w:hAnsi="Arial" w:cs="Arial"/>
          <w:b/>
          <w:sz w:val="22"/>
          <w:szCs w:val="22"/>
        </w:rPr>
      </w:pPr>
    </w:p>
    <w:p w14:paraId="36EF1EFA" w14:textId="77777777" w:rsidR="00D12DA3" w:rsidRDefault="00D12DA3" w:rsidP="001D4D26">
      <w:pPr>
        <w:spacing w:line="276" w:lineRule="auto"/>
        <w:ind w:left="3828" w:hanging="2410"/>
        <w:jc w:val="both"/>
        <w:rPr>
          <w:rFonts w:ascii="Arial" w:hAnsi="Arial" w:cs="Arial"/>
          <w:sz w:val="22"/>
          <w:szCs w:val="22"/>
        </w:rPr>
      </w:pPr>
    </w:p>
    <w:p w14:paraId="0E8431B8" w14:textId="77777777" w:rsidR="00053986" w:rsidRDefault="00053986" w:rsidP="001D4D26">
      <w:pPr>
        <w:spacing w:line="276" w:lineRule="auto"/>
        <w:ind w:left="3828" w:hanging="2410"/>
        <w:jc w:val="both"/>
        <w:rPr>
          <w:rFonts w:ascii="Arial" w:hAnsi="Arial" w:cs="Arial"/>
          <w:b/>
          <w:sz w:val="22"/>
          <w:szCs w:val="22"/>
        </w:rPr>
      </w:pPr>
    </w:p>
    <w:p w14:paraId="00740B9B" w14:textId="6E000CEE" w:rsidR="00FC4421" w:rsidRDefault="00FC4421" w:rsidP="00FC4421">
      <w:pPr>
        <w:spacing w:line="276" w:lineRule="auto"/>
        <w:jc w:val="both"/>
        <w:rPr>
          <w:rFonts w:ascii="Arial" w:hAnsi="Arial" w:cs="Arial"/>
          <w:bCs/>
          <w:szCs w:val="22"/>
        </w:rPr>
      </w:pPr>
      <w:r w:rsidRPr="00C31366">
        <w:rPr>
          <w:rFonts w:ascii="Arial" w:hAnsi="Arial" w:cs="Arial"/>
          <w:bCs/>
          <w:szCs w:val="22"/>
        </w:rPr>
        <w:t>Con fundamento en</w:t>
      </w:r>
      <w:r>
        <w:rPr>
          <w:rFonts w:ascii="Arial" w:hAnsi="Arial" w:cs="Arial"/>
          <w:bCs/>
          <w:szCs w:val="22"/>
        </w:rPr>
        <w:t xml:space="preserve"> el artículo </w:t>
      </w:r>
      <w:r w:rsidRPr="00361D18">
        <w:rPr>
          <w:rFonts w:ascii="Arial" w:hAnsi="Arial" w:cs="Arial"/>
          <w:bCs/>
          <w:szCs w:val="22"/>
        </w:rPr>
        <w:t>32 fracción I del Reglamento</w:t>
      </w:r>
      <w:r w:rsidRPr="00C31366">
        <w:rPr>
          <w:rFonts w:ascii="Arial" w:hAnsi="Arial" w:cs="Arial"/>
          <w:bCs/>
          <w:szCs w:val="22"/>
        </w:rPr>
        <w:t xml:space="preserve"> del Instituto Federal Electoral en materia de adquisicio</w:t>
      </w:r>
      <w:r>
        <w:rPr>
          <w:rFonts w:ascii="Arial" w:hAnsi="Arial" w:cs="Arial"/>
          <w:bCs/>
          <w:szCs w:val="22"/>
        </w:rPr>
        <w:t>nes, arrendamientos de bienes muebles y servicios (en lo sucesivo el REGLAMENTO),</w:t>
      </w:r>
      <w:r w:rsidRPr="00C31366">
        <w:rPr>
          <w:rFonts w:ascii="Arial" w:hAnsi="Arial" w:cs="Arial"/>
          <w:bCs/>
          <w:szCs w:val="22"/>
        </w:rPr>
        <w:t xml:space="preserve"> el presente </w:t>
      </w:r>
      <w:r w:rsidRPr="00361D18">
        <w:rPr>
          <w:rFonts w:ascii="Arial" w:hAnsi="Arial" w:cs="Arial"/>
          <w:bCs/>
          <w:szCs w:val="22"/>
        </w:rPr>
        <w:t xml:space="preserve">procedimiento será </w:t>
      </w:r>
      <w:r w:rsidR="00F951C8">
        <w:rPr>
          <w:rFonts w:ascii="Arial" w:hAnsi="Arial" w:cs="Arial"/>
          <w:bCs/>
          <w:szCs w:val="22"/>
        </w:rPr>
        <w:t>presencial</w:t>
      </w:r>
      <w:r w:rsidRPr="00361D18">
        <w:rPr>
          <w:rFonts w:ascii="Arial" w:hAnsi="Arial" w:cs="Arial"/>
          <w:bCs/>
          <w:szCs w:val="22"/>
        </w:rPr>
        <w:t>, en el cual los LICITANTES</w:t>
      </w:r>
      <w:r>
        <w:rPr>
          <w:rFonts w:ascii="Arial" w:hAnsi="Arial" w:cs="Arial"/>
          <w:bCs/>
          <w:szCs w:val="22"/>
        </w:rPr>
        <w:t>, a su elección podrán participar en forma presencial en las o las Juntas de Aclaraciones, el Acto de Presentación y Apertura de Proposiciones y el Acto de fallo.</w:t>
      </w:r>
    </w:p>
    <w:p w14:paraId="7EEDEFC7" w14:textId="77777777" w:rsidR="004664EB" w:rsidRDefault="004664EB" w:rsidP="00852532">
      <w:pPr>
        <w:spacing w:line="276" w:lineRule="auto"/>
        <w:jc w:val="both"/>
        <w:rPr>
          <w:rFonts w:ascii="Arial" w:hAnsi="Arial" w:cs="Arial"/>
          <w:bCs/>
          <w:szCs w:val="22"/>
        </w:rPr>
      </w:pPr>
    </w:p>
    <w:p w14:paraId="0914A786" w14:textId="77777777" w:rsidR="001965CD" w:rsidRPr="00E90ACB" w:rsidRDefault="001965CD" w:rsidP="001965CD">
      <w:pPr>
        <w:spacing w:line="276" w:lineRule="auto"/>
        <w:jc w:val="both"/>
        <w:rPr>
          <w:rFonts w:ascii="Arial" w:hAnsi="Arial" w:cs="Arial"/>
          <w:bCs/>
          <w:szCs w:val="22"/>
        </w:rPr>
      </w:pPr>
      <w:r w:rsidRPr="001965CD">
        <w:rPr>
          <w:rFonts w:ascii="Arial" w:hAnsi="Arial" w:cs="Arial"/>
          <w:bCs/>
          <w:szCs w:val="22"/>
        </w:rPr>
        <w:t xml:space="preserve">Para el presente procedimiento de contratación, las definiciones que se aplicarán en la comprensión de lectura de esta convocatoria </w:t>
      </w:r>
      <w:r w:rsidRPr="00E90ACB">
        <w:rPr>
          <w:rFonts w:ascii="Arial" w:hAnsi="Arial" w:cs="Arial"/>
          <w:bCs/>
          <w:szCs w:val="22"/>
        </w:rPr>
        <w:t xml:space="preserve">serán las establecidas en </w:t>
      </w:r>
      <w:r w:rsidR="004F246E" w:rsidRPr="00E90ACB">
        <w:rPr>
          <w:rFonts w:ascii="Arial" w:hAnsi="Arial" w:cs="Arial"/>
          <w:bCs/>
          <w:szCs w:val="22"/>
        </w:rPr>
        <w:t>el artículo 2 del REGLAMENTO</w:t>
      </w:r>
      <w:r w:rsidR="000A6315">
        <w:rPr>
          <w:rFonts w:ascii="Arial" w:hAnsi="Arial" w:cs="Arial"/>
          <w:bCs/>
          <w:szCs w:val="22"/>
        </w:rPr>
        <w:t>.</w:t>
      </w:r>
    </w:p>
    <w:p w14:paraId="786B72DA" w14:textId="77777777" w:rsidR="002337DD" w:rsidRDefault="002337DD" w:rsidP="002337DD">
      <w:pPr>
        <w:tabs>
          <w:tab w:val="left" w:pos="3686"/>
        </w:tabs>
        <w:jc w:val="center"/>
        <w:rPr>
          <w:rFonts w:ascii="Arial" w:hAnsi="Arial" w:cs="Arial"/>
          <w:b/>
          <w:smallCaps/>
          <w:sz w:val="28"/>
          <w:szCs w:val="28"/>
        </w:rPr>
      </w:pPr>
    </w:p>
    <w:p w14:paraId="4D2217B8" w14:textId="77777777" w:rsidR="002337DD" w:rsidRDefault="002337DD" w:rsidP="002337DD">
      <w:pPr>
        <w:tabs>
          <w:tab w:val="left" w:pos="3686"/>
        </w:tabs>
        <w:jc w:val="center"/>
        <w:rPr>
          <w:rFonts w:ascii="Arial" w:hAnsi="Arial" w:cs="Arial"/>
          <w:b/>
          <w:smallCaps/>
          <w:sz w:val="28"/>
          <w:szCs w:val="28"/>
        </w:rPr>
      </w:pPr>
    </w:p>
    <w:p w14:paraId="2FF4D7DE" w14:textId="77777777" w:rsidR="00953DAB" w:rsidRDefault="00953DAB" w:rsidP="002337DD">
      <w:pPr>
        <w:tabs>
          <w:tab w:val="left" w:pos="3686"/>
        </w:tabs>
        <w:jc w:val="center"/>
        <w:rPr>
          <w:rFonts w:ascii="Arial" w:hAnsi="Arial" w:cs="Arial"/>
          <w:b/>
          <w:smallCaps/>
          <w:sz w:val="28"/>
          <w:szCs w:val="28"/>
        </w:rPr>
      </w:pPr>
    </w:p>
    <w:p w14:paraId="5F0A3A4F" w14:textId="77777777" w:rsidR="002337DD" w:rsidRDefault="002337DD" w:rsidP="002337DD">
      <w:pPr>
        <w:tabs>
          <w:tab w:val="left" w:pos="3686"/>
        </w:tabs>
        <w:jc w:val="center"/>
        <w:rPr>
          <w:rFonts w:ascii="Arial" w:hAnsi="Arial" w:cs="Arial"/>
          <w:b/>
          <w:smallCaps/>
          <w:sz w:val="28"/>
          <w:szCs w:val="28"/>
        </w:rPr>
      </w:pPr>
    </w:p>
    <w:p w14:paraId="266BE0A9" w14:textId="77777777" w:rsidR="00CD7ED4" w:rsidRDefault="00CD7ED4" w:rsidP="002337DD">
      <w:pPr>
        <w:tabs>
          <w:tab w:val="left" w:pos="3686"/>
        </w:tabs>
        <w:jc w:val="center"/>
        <w:rPr>
          <w:rFonts w:ascii="Arial" w:hAnsi="Arial" w:cs="Arial"/>
          <w:b/>
          <w:smallCaps/>
          <w:sz w:val="28"/>
          <w:szCs w:val="28"/>
        </w:rPr>
      </w:pPr>
    </w:p>
    <w:p w14:paraId="139685D2" w14:textId="77777777" w:rsidR="00CD7ED4" w:rsidRDefault="00CD7ED4" w:rsidP="002337DD">
      <w:pPr>
        <w:tabs>
          <w:tab w:val="left" w:pos="3686"/>
        </w:tabs>
        <w:jc w:val="center"/>
        <w:rPr>
          <w:rFonts w:ascii="Arial" w:hAnsi="Arial" w:cs="Arial"/>
          <w:b/>
          <w:smallCaps/>
          <w:sz w:val="28"/>
          <w:szCs w:val="28"/>
        </w:rPr>
      </w:pPr>
    </w:p>
    <w:p w14:paraId="10987546" w14:textId="77777777" w:rsidR="00CD7ED4" w:rsidRDefault="00CD7ED4" w:rsidP="002337DD">
      <w:pPr>
        <w:tabs>
          <w:tab w:val="left" w:pos="3686"/>
        </w:tabs>
        <w:jc w:val="center"/>
        <w:rPr>
          <w:rFonts w:ascii="Arial" w:hAnsi="Arial" w:cs="Arial"/>
          <w:b/>
          <w:smallCaps/>
          <w:sz w:val="28"/>
          <w:szCs w:val="28"/>
        </w:rPr>
      </w:pPr>
    </w:p>
    <w:p w14:paraId="43D7C9CF" w14:textId="77777777" w:rsidR="00CA2090" w:rsidRDefault="00CA2090" w:rsidP="002337DD">
      <w:pPr>
        <w:tabs>
          <w:tab w:val="left" w:pos="3686"/>
        </w:tabs>
        <w:jc w:val="center"/>
        <w:rPr>
          <w:rFonts w:ascii="Arial" w:hAnsi="Arial" w:cs="Arial"/>
          <w:b/>
          <w:smallCaps/>
          <w:sz w:val="28"/>
          <w:szCs w:val="28"/>
        </w:rPr>
      </w:pPr>
    </w:p>
    <w:p w14:paraId="4865D9B3" w14:textId="77777777" w:rsidR="00CA2090" w:rsidRDefault="00CA2090" w:rsidP="002337DD">
      <w:pPr>
        <w:tabs>
          <w:tab w:val="left" w:pos="3686"/>
        </w:tabs>
        <w:jc w:val="center"/>
        <w:rPr>
          <w:rFonts w:ascii="Arial" w:hAnsi="Arial" w:cs="Arial"/>
          <w:b/>
          <w:smallCaps/>
          <w:sz w:val="28"/>
          <w:szCs w:val="28"/>
        </w:rPr>
      </w:pPr>
    </w:p>
    <w:p w14:paraId="065D7728" w14:textId="77777777" w:rsidR="00CA2090" w:rsidRDefault="00CA2090" w:rsidP="002337DD">
      <w:pPr>
        <w:tabs>
          <w:tab w:val="left" w:pos="3686"/>
        </w:tabs>
        <w:jc w:val="center"/>
        <w:rPr>
          <w:rFonts w:ascii="Arial" w:hAnsi="Arial" w:cs="Arial"/>
          <w:b/>
          <w:smallCaps/>
          <w:sz w:val="28"/>
          <w:szCs w:val="28"/>
        </w:rPr>
      </w:pPr>
    </w:p>
    <w:p w14:paraId="4AB0E5D0" w14:textId="77777777" w:rsidR="002337DD" w:rsidRDefault="002337DD" w:rsidP="002337DD">
      <w:pPr>
        <w:tabs>
          <w:tab w:val="left" w:pos="3686"/>
        </w:tabs>
        <w:jc w:val="center"/>
        <w:rPr>
          <w:rFonts w:ascii="Arial" w:hAnsi="Arial" w:cs="Arial"/>
          <w:b/>
          <w:smallCaps/>
          <w:sz w:val="28"/>
          <w:szCs w:val="28"/>
        </w:rPr>
      </w:pPr>
    </w:p>
    <w:p w14:paraId="7F6D43CF" w14:textId="77777777" w:rsidR="002337DD" w:rsidRDefault="002337DD" w:rsidP="002337DD">
      <w:pPr>
        <w:tabs>
          <w:tab w:val="left" w:pos="3686"/>
        </w:tabs>
        <w:jc w:val="center"/>
        <w:rPr>
          <w:rFonts w:ascii="Arial" w:hAnsi="Arial" w:cs="Arial"/>
          <w:b/>
          <w:smallCaps/>
          <w:sz w:val="28"/>
          <w:szCs w:val="28"/>
        </w:rPr>
      </w:pPr>
    </w:p>
    <w:p w14:paraId="1DCF67F1" w14:textId="77777777" w:rsidR="002337DD" w:rsidRDefault="002337DD" w:rsidP="002337DD">
      <w:pPr>
        <w:tabs>
          <w:tab w:val="left" w:pos="3686"/>
        </w:tabs>
        <w:jc w:val="center"/>
        <w:rPr>
          <w:rFonts w:ascii="Arial" w:hAnsi="Arial" w:cs="Arial"/>
          <w:b/>
          <w:smallCaps/>
          <w:sz w:val="28"/>
          <w:szCs w:val="28"/>
        </w:rPr>
      </w:pPr>
    </w:p>
    <w:p w14:paraId="38D35940" w14:textId="77777777" w:rsidR="009461F4" w:rsidRDefault="009461F4" w:rsidP="002337DD">
      <w:pPr>
        <w:tabs>
          <w:tab w:val="left" w:pos="3686"/>
        </w:tabs>
        <w:jc w:val="center"/>
        <w:rPr>
          <w:rFonts w:ascii="Arial" w:hAnsi="Arial" w:cs="Arial"/>
          <w:b/>
          <w:smallCaps/>
          <w:sz w:val="28"/>
          <w:szCs w:val="28"/>
        </w:rPr>
      </w:pPr>
    </w:p>
    <w:p w14:paraId="1F13B7C8" w14:textId="77777777" w:rsidR="002337DD" w:rsidRPr="005D5688" w:rsidRDefault="002337DD" w:rsidP="002337DD">
      <w:pPr>
        <w:tabs>
          <w:tab w:val="left" w:pos="3686"/>
        </w:tabs>
        <w:jc w:val="center"/>
        <w:rPr>
          <w:rFonts w:ascii="Arial" w:hAnsi="Arial" w:cs="Arial"/>
          <w:b/>
          <w:smallCaps/>
          <w:sz w:val="28"/>
          <w:szCs w:val="28"/>
        </w:rPr>
      </w:pPr>
    </w:p>
    <w:p w14:paraId="527E2ABA" w14:textId="77777777" w:rsidR="002337DD" w:rsidRPr="005D5688" w:rsidRDefault="002337DD" w:rsidP="002337DD">
      <w:pPr>
        <w:tabs>
          <w:tab w:val="left" w:pos="3686"/>
        </w:tabs>
        <w:jc w:val="center"/>
        <w:rPr>
          <w:rFonts w:ascii="Arial" w:hAnsi="Arial" w:cs="Arial"/>
          <w:b/>
          <w:smallCaps/>
          <w:sz w:val="28"/>
          <w:szCs w:val="28"/>
        </w:rPr>
      </w:pPr>
    </w:p>
    <w:p w14:paraId="4D3A0ED1" w14:textId="77777777" w:rsidR="002337DD" w:rsidRPr="00AD0F8C" w:rsidRDefault="002337DD" w:rsidP="002337DD">
      <w:pPr>
        <w:pStyle w:val="Titulo1"/>
        <w:spacing w:line="360" w:lineRule="auto"/>
        <w:rPr>
          <w:rFonts w:ascii="Arial" w:hAnsi="Arial" w:cs="Arial"/>
          <w:b w:val="0"/>
          <w:bCs w:val="0"/>
          <w:color w:val="000000"/>
          <w:sz w:val="22"/>
          <w:szCs w:val="22"/>
          <w:lang w:eastAsia="es-ES"/>
        </w:rPr>
      </w:pPr>
      <w:r w:rsidRPr="00AD0F8C">
        <w:rPr>
          <w:rFonts w:ascii="Arial" w:hAnsi="Arial" w:cs="Arial"/>
          <w:b w:val="0"/>
          <w:bCs w:val="0"/>
          <w:color w:val="000000"/>
          <w:sz w:val="22"/>
          <w:szCs w:val="22"/>
          <w:lang w:eastAsia="es-ES"/>
        </w:rPr>
        <w:t xml:space="preserve">El presente documento se emite en el marco de la reforma a la Constitución Política de los Estados Unidos Mexicanos en materia político-electoral, en particular los artículos 41 </w:t>
      </w:r>
      <w:r w:rsidR="00FC5049">
        <w:rPr>
          <w:rFonts w:ascii="Arial" w:hAnsi="Arial" w:cs="Arial"/>
          <w:b w:val="0"/>
          <w:bCs w:val="0"/>
          <w:color w:val="000000"/>
          <w:sz w:val="22"/>
          <w:szCs w:val="22"/>
          <w:lang w:eastAsia="es-ES"/>
        </w:rPr>
        <w:t>fracción</w:t>
      </w:r>
      <w:r w:rsidRPr="00AD0F8C">
        <w:rPr>
          <w:rFonts w:ascii="Arial" w:hAnsi="Arial" w:cs="Arial"/>
          <w:b w:val="0"/>
          <w:bCs w:val="0"/>
          <w:color w:val="000000"/>
          <w:sz w:val="22"/>
          <w:szCs w:val="22"/>
          <w:lang w:eastAsia="es-ES"/>
        </w:rPr>
        <w:t xml:space="preserve"> V, Apartado A y 134 párrafo primero de la Constitución Política de los Estados Unidos Mexicanos, y de conformidad con </w:t>
      </w:r>
      <w:r w:rsidR="00154205">
        <w:rPr>
          <w:rFonts w:ascii="Arial" w:hAnsi="Arial" w:cs="Arial"/>
          <w:b w:val="0"/>
          <w:bCs w:val="0"/>
          <w:color w:val="000000"/>
          <w:sz w:val="22"/>
          <w:szCs w:val="22"/>
          <w:lang w:eastAsia="es-ES"/>
        </w:rPr>
        <w:t>el artículo Sexto Transitorio</w:t>
      </w:r>
      <w:r w:rsidRPr="00AD0F8C">
        <w:rPr>
          <w:rFonts w:ascii="Arial" w:hAnsi="Arial" w:cs="Arial"/>
          <w:b w:val="0"/>
          <w:bCs w:val="0"/>
          <w:color w:val="000000"/>
          <w:sz w:val="22"/>
          <w:szCs w:val="22"/>
          <w:lang w:eastAsia="es-ES"/>
        </w:rPr>
        <w:t xml:space="preserve"> del Decreto de la Ley General de Instituciones y Procedimientos Electorales, publicado en el Diario Oficial de la Federación el 23 de mayo de </w:t>
      </w:r>
      <w:r w:rsidR="00B621EF">
        <w:rPr>
          <w:rFonts w:ascii="Arial" w:hAnsi="Arial" w:cs="Arial"/>
          <w:b w:val="0"/>
          <w:bCs w:val="0"/>
          <w:color w:val="000000"/>
          <w:sz w:val="22"/>
          <w:szCs w:val="22"/>
          <w:lang w:eastAsia="es-ES"/>
        </w:rPr>
        <w:t>2014</w:t>
      </w:r>
      <w:r w:rsidRPr="00AD0F8C">
        <w:rPr>
          <w:rFonts w:ascii="Arial" w:hAnsi="Arial" w:cs="Arial"/>
          <w:b w:val="0"/>
          <w:bCs w:val="0"/>
          <w:color w:val="000000"/>
          <w:sz w:val="22"/>
          <w:szCs w:val="22"/>
          <w:lang w:eastAsia="es-ES"/>
        </w:rPr>
        <w:t>.</w:t>
      </w:r>
    </w:p>
    <w:p w14:paraId="47573B52" w14:textId="77777777" w:rsidR="002337DD" w:rsidRPr="005D5688" w:rsidRDefault="002337DD" w:rsidP="002337DD">
      <w:pPr>
        <w:tabs>
          <w:tab w:val="left" w:pos="3686"/>
        </w:tabs>
        <w:jc w:val="center"/>
        <w:rPr>
          <w:rFonts w:ascii="Arial" w:hAnsi="Arial" w:cs="Arial"/>
          <w:b/>
          <w:smallCaps/>
          <w:sz w:val="28"/>
          <w:szCs w:val="28"/>
        </w:rPr>
      </w:pPr>
    </w:p>
    <w:p w14:paraId="788B98FE" w14:textId="77777777" w:rsidR="002337DD" w:rsidRDefault="002337DD" w:rsidP="002337DD">
      <w:pPr>
        <w:tabs>
          <w:tab w:val="left" w:pos="3686"/>
        </w:tabs>
        <w:jc w:val="center"/>
        <w:rPr>
          <w:rFonts w:ascii="Arial" w:hAnsi="Arial" w:cs="Arial"/>
          <w:b/>
          <w:smallCaps/>
          <w:sz w:val="28"/>
          <w:szCs w:val="28"/>
        </w:rPr>
      </w:pPr>
    </w:p>
    <w:p w14:paraId="1E79512B" w14:textId="77777777" w:rsidR="002337DD" w:rsidRDefault="002337DD" w:rsidP="002337DD">
      <w:pPr>
        <w:tabs>
          <w:tab w:val="left" w:pos="3686"/>
        </w:tabs>
        <w:jc w:val="center"/>
        <w:rPr>
          <w:rFonts w:ascii="Arial" w:hAnsi="Arial" w:cs="Arial"/>
          <w:b/>
          <w:smallCaps/>
          <w:sz w:val="28"/>
          <w:szCs w:val="28"/>
        </w:rPr>
      </w:pPr>
    </w:p>
    <w:p w14:paraId="2F2BB311" w14:textId="77777777" w:rsidR="002337DD" w:rsidRDefault="002337DD" w:rsidP="002337DD">
      <w:pPr>
        <w:tabs>
          <w:tab w:val="left" w:pos="3686"/>
        </w:tabs>
        <w:jc w:val="center"/>
        <w:rPr>
          <w:rFonts w:ascii="Arial" w:hAnsi="Arial" w:cs="Arial"/>
          <w:b/>
          <w:smallCaps/>
          <w:sz w:val="28"/>
          <w:szCs w:val="28"/>
        </w:rPr>
      </w:pPr>
    </w:p>
    <w:p w14:paraId="3A8161DA" w14:textId="77777777" w:rsidR="002337DD" w:rsidRDefault="002337DD" w:rsidP="002337DD">
      <w:pPr>
        <w:tabs>
          <w:tab w:val="left" w:pos="3686"/>
        </w:tabs>
        <w:jc w:val="center"/>
        <w:rPr>
          <w:rFonts w:ascii="Arial" w:hAnsi="Arial" w:cs="Arial"/>
          <w:b/>
          <w:smallCaps/>
          <w:sz w:val="28"/>
          <w:szCs w:val="28"/>
        </w:rPr>
      </w:pPr>
    </w:p>
    <w:p w14:paraId="1093B766" w14:textId="77777777" w:rsidR="002337DD" w:rsidRDefault="002337DD" w:rsidP="002337DD">
      <w:pPr>
        <w:tabs>
          <w:tab w:val="left" w:pos="3686"/>
        </w:tabs>
        <w:jc w:val="center"/>
        <w:rPr>
          <w:rFonts w:ascii="Arial" w:hAnsi="Arial" w:cs="Arial"/>
          <w:b/>
          <w:smallCaps/>
          <w:sz w:val="28"/>
          <w:szCs w:val="28"/>
        </w:rPr>
      </w:pPr>
    </w:p>
    <w:p w14:paraId="0DEF774F" w14:textId="77777777" w:rsidR="002337DD" w:rsidRDefault="002337DD" w:rsidP="002337DD">
      <w:pPr>
        <w:tabs>
          <w:tab w:val="left" w:pos="3686"/>
        </w:tabs>
        <w:jc w:val="center"/>
        <w:rPr>
          <w:rFonts w:ascii="Arial" w:hAnsi="Arial" w:cs="Arial"/>
          <w:b/>
          <w:smallCaps/>
          <w:sz w:val="28"/>
          <w:szCs w:val="28"/>
        </w:rPr>
      </w:pPr>
    </w:p>
    <w:p w14:paraId="36C0CE78" w14:textId="77777777" w:rsidR="002337DD" w:rsidRDefault="002337DD" w:rsidP="002337DD">
      <w:pPr>
        <w:tabs>
          <w:tab w:val="left" w:pos="3686"/>
        </w:tabs>
        <w:jc w:val="center"/>
        <w:rPr>
          <w:rFonts w:ascii="Arial" w:hAnsi="Arial" w:cs="Arial"/>
          <w:b/>
          <w:smallCaps/>
          <w:sz w:val="28"/>
          <w:szCs w:val="28"/>
        </w:rPr>
      </w:pPr>
    </w:p>
    <w:p w14:paraId="1DBD90FC" w14:textId="77777777" w:rsidR="002337DD" w:rsidRDefault="002337DD" w:rsidP="002337DD">
      <w:pPr>
        <w:tabs>
          <w:tab w:val="left" w:pos="3686"/>
        </w:tabs>
        <w:jc w:val="center"/>
        <w:rPr>
          <w:rFonts w:ascii="Arial" w:hAnsi="Arial" w:cs="Arial"/>
          <w:b/>
          <w:smallCaps/>
          <w:sz w:val="28"/>
          <w:szCs w:val="28"/>
        </w:rPr>
      </w:pPr>
    </w:p>
    <w:p w14:paraId="0C6FE0A7" w14:textId="77777777" w:rsidR="00C42201" w:rsidRDefault="00C42201" w:rsidP="002337DD">
      <w:pPr>
        <w:tabs>
          <w:tab w:val="left" w:pos="3686"/>
        </w:tabs>
        <w:jc w:val="center"/>
        <w:rPr>
          <w:rFonts w:ascii="Arial" w:hAnsi="Arial" w:cs="Arial"/>
          <w:b/>
          <w:smallCaps/>
          <w:sz w:val="28"/>
          <w:szCs w:val="28"/>
        </w:rPr>
      </w:pPr>
    </w:p>
    <w:p w14:paraId="3B0A169F" w14:textId="77777777" w:rsidR="00C42201" w:rsidRDefault="00C42201" w:rsidP="002337DD">
      <w:pPr>
        <w:tabs>
          <w:tab w:val="left" w:pos="3686"/>
        </w:tabs>
        <w:jc w:val="center"/>
        <w:rPr>
          <w:rFonts w:ascii="Arial" w:hAnsi="Arial" w:cs="Arial"/>
          <w:b/>
          <w:smallCaps/>
          <w:sz w:val="28"/>
          <w:szCs w:val="28"/>
        </w:rPr>
      </w:pPr>
    </w:p>
    <w:p w14:paraId="0D12B532" w14:textId="77777777" w:rsidR="00C42201" w:rsidRDefault="00C42201" w:rsidP="002337DD">
      <w:pPr>
        <w:tabs>
          <w:tab w:val="left" w:pos="3686"/>
        </w:tabs>
        <w:jc w:val="center"/>
        <w:rPr>
          <w:rFonts w:ascii="Arial" w:hAnsi="Arial" w:cs="Arial"/>
          <w:b/>
          <w:smallCaps/>
          <w:sz w:val="28"/>
          <w:szCs w:val="28"/>
        </w:rPr>
      </w:pPr>
    </w:p>
    <w:p w14:paraId="21BDF411" w14:textId="77777777" w:rsidR="00C42201" w:rsidRDefault="00C42201" w:rsidP="002337DD">
      <w:pPr>
        <w:tabs>
          <w:tab w:val="left" w:pos="3686"/>
        </w:tabs>
        <w:jc w:val="center"/>
        <w:rPr>
          <w:rFonts w:ascii="Arial" w:hAnsi="Arial" w:cs="Arial"/>
          <w:b/>
          <w:smallCaps/>
          <w:sz w:val="28"/>
          <w:szCs w:val="28"/>
        </w:rPr>
      </w:pPr>
    </w:p>
    <w:p w14:paraId="0F48ECCC" w14:textId="77777777" w:rsidR="00C42201" w:rsidRDefault="00C42201" w:rsidP="002337DD">
      <w:pPr>
        <w:tabs>
          <w:tab w:val="left" w:pos="3686"/>
        </w:tabs>
        <w:jc w:val="center"/>
        <w:rPr>
          <w:rFonts w:ascii="Arial" w:hAnsi="Arial" w:cs="Arial"/>
          <w:b/>
          <w:smallCaps/>
          <w:sz w:val="28"/>
          <w:szCs w:val="28"/>
        </w:rPr>
      </w:pPr>
    </w:p>
    <w:p w14:paraId="7BB0FF8F" w14:textId="77777777" w:rsidR="00C42201" w:rsidRDefault="00C42201" w:rsidP="002337DD">
      <w:pPr>
        <w:tabs>
          <w:tab w:val="left" w:pos="3686"/>
        </w:tabs>
        <w:jc w:val="center"/>
        <w:rPr>
          <w:rFonts w:ascii="Arial" w:hAnsi="Arial" w:cs="Arial"/>
          <w:b/>
          <w:smallCaps/>
          <w:sz w:val="28"/>
          <w:szCs w:val="28"/>
        </w:rPr>
      </w:pPr>
    </w:p>
    <w:p w14:paraId="50490CA8" w14:textId="77777777" w:rsidR="00C42201" w:rsidRDefault="00C42201" w:rsidP="002337DD">
      <w:pPr>
        <w:tabs>
          <w:tab w:val="left" w:pos="3686"/>
        </w:tabs>
        <w:jc w:val="center"/>
        <w:rPr>
          <w:rFonts w:ascii="Arial" w:hAnsi="Arial" w:cs="Arial"/>
          <w:b/>
          <w:smallCaps/>
          <w:sz w:val="28"/>
          <w:szCs w:val="28"/>
        </w:rPr>
      </w:pPr>
    </w:p>
    <w:p w14:paraId="1D775EAD" w14:textId="77777777" w:rsidR="00C42201" w:rsidRDefault="00C42201" w:rsidP="002337DD">
      <w:pPr>
        <w:tabs>
          <w:tab w:val="left" w:pos="3686"/>
        </w:tabs>
        <w:jc w:val="center"/>
        <w:rPr>
          <w:rFonts w:ascii="Arial" w:hAnsi="Arial" w:cs="Arial"/>
          <w:b/>
          <w:smallCaps/>
          <w:sz w:val="28"/>
          <w:szCs w:val="28"/>
        </w:rPr>
      </w:pPr>
    </w:p>
    <w:p w14:paraId="0777DDEE" w14:textId="77777777" w:rsidR="00C42201" w:rsidRDefault="00C42201" w:rsidP="002337DD">
      <w:pPr>
        <w:tabs>
          <w:tab w:val="left" w:pos="3686"/>
        </w:tabs>
        <w:jc w:val="center"/>
        <w:rPr>
          <w:rFonts w:ascii="Arial" w:hAnsi="Arial" w:cs="Arial"/>
          <w:b/>
          <w:smallCaps/>
          <w:sz w:val="28"/>
          <w:szCs w:val="28"/>
        </w:rPr>
      </w:pPr>
    </w:p>
    <w:p w14:paraId="1C89A717" w14:textId="77777777" w:rsidR="00C42201" w:rsidRDefault="00C42201" w:rsidP="002337DD">
      <w:pPr>
        <w:tabs>
          <w:tab w:val="left" w:pos="3686"/>
        </w:tabs>
        <w:jc w:val="center"/>
        <w:rPr>
          <w:rFonts w:ascii="Arial" w:hAnsi="Arial" w:cs="Arial"/>
          <w:b/>
          <w:smallCaps/>
          <w:sz w:val="28"/>
          <w:szCs w:val="28"/>
        </w:rPr>
      </w:pPr>
    </w:p>
    <w:p w14:paraId="67DBD699" w14:textId="77777777" w:rsidR="002337DD" w:rsidRDefault="002337DD" w:rsidP="002337DD">
      <w:pPr>
        <w:tabs>
          <w:tab w:val="left" w:pos="3686"/>
        </w:tabs>
        <w:jc w:val="center"/>
        <w:rPr>
          <w:rFonts w:ascii="Arial" w:hAnsi="Arial" w:cs="Arial"/>
          <w:b/>
          <w:smallCaps/>
          <w:sz w:val="28"/>
          <w:szCs w:val="28"/>
        </w:rPr>
      </w:pPr>
    </w:p>
    <w:p w14:paraId="4DB19EB1" w14:textId="77777777" w:rsidR="002337DD" w:rsidRDefault="002337DD" w:rsidP="002337DD">
      <w:pPr>
        <w:tabs>
          <w:tab w:val="left" w:pos="3686"/>
        </w:tabs>
        <w:jc w:val="center"/>
        <w:rPr>
          <w:rFonts w:ascii="Arial" w:hAnsi="Arial" w:cs="Arial"/>
          <w:b/>
          <w:smallCaps/>
          <w:sz w:val="28"/>
          <w:szCs w:val="28"/>
        </w:rPr>
      </w:pPr>
    </w:p>
    <w:p w14:paraId="3221D786" w14:textId="77777777" w:rsidR="00852532" w:rsidRPr="00C31366" w:rsidRDefault="00852532" w:rsidP="00852532">
      <w:pPr>
        <w:tabs>
          <w:tab w:val="left" w:pos="3686"/>
        </w:tabs>
        <w:jc w:val="center"/>
        <w:rPr>
          <w:rFonts w:ascii="Arial" w:hAnsi="Arial" w:cs="Arial"/>
          <w:b/>
          <w:smallCaps/>
          <w:sz w:val="28"/>
          <w:szCs w:val="28"/>
        </w:rPr>
      </w:pPr>
      <w:r w:rsidRPr="00C31366">
        <w:rPr>
          <w:rFonts w:ascii="Arial" w:hAnsi="Arial" w:cs="Arial"/>
          <w:b/>
          <w:smallCaps/>
          <w:sz w:val="28"/>
          <w:szCs w:val="28"/>
        </w:rPr>
        <w:lastRenderedPageBreak/>
        <w:t>Calendario del Procedimiento</w:t>
      </w:r>
    </w:p>
    <w:p w14:paraId="575606BF" w14:textId="77777777" w:rsidR="00543C1B" w:rsidRDefault="00543C1B" w:rsidP="00852532">
      <w:pPr>
        <w:rPr>
          <w:rFonts w:ascii="Arial" w:hAnsi="Arial" w:cs="Arial"/>
          <w:b/>
        </w:rPr>
      </w:pPr>
    </w:p>
    <w:p w14:paraId="6F95538E" w14:textId="77777777" w:rsidR="0052597A" w:rsidRPr="00EA0BF6" w:rsidRDefault="0052597A" w:rsidP="00E14316">
      <w:pPr>
        <w:jc w:val="center"/>
        <w:rPr>
          <w:rFonts w:ascii="Arial" w:hAnsi="Arial" w:cs="Arial"/>
          <w:b/>
        </w:rPr>
      </w:pPr>
    </w:p>
    <w:p w14:paraId="4EB369B1" w14:textId="77777777" w:rsidR="00412321" w:rsidRDefault="00412321" w:rsidP="00412321">
      <w:pPr>
        <w:jc w:val="center"/>
        <w:rPr>
          <w:rFonts w:ascii="Arial" w:hAnsi="Arial" w:cs="Arial"/>
          <w:b/>
        </w:rPr>
      </w:pPr>
      <w:r w:rsidRPr="00C31366">
        <w:rPr>
          <w:rFonts w:ascii="Arial" w:hAnsi="Arial" w:cs="Arial"/>
          <w:b/>
        </w:rPr>
        <w:t xml:space="preserve">ACTO DE JUNTA DE ACLARACIONES: </w:t>
      </w:r>
    </w:p>
    <w:p w14:paraId="53EA95EC" w14:textId="77777777" w:rsidR="00412321" w:rsidRDefault="00412321" w:rsidP="00412321">
      <w:pPr>
        <w:jc w:val="center"/>
        <w:rPr>
          <w:rFonts w:ascii="Arial" w:hAnsi="Arial" w:cs="Arial"/>
          <w:b/>
          <w:sz w:val="10"/>
          <w:szCs w:val="10"/>
        </w:rPr>
      </w:pPr>
    </w:p>
    <w:tbl>
      <w:tblPr>
        <w:tblW w:w="9000"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260"/>
        <w:gridCol w:w="1080"/>
        <w:gridCol w:w="900"/>
        <w:gridCol w:w="1620"/>
        <w:gridCol w:w="900"/>
        <w:gridCol w:w="1080"/>
        <w:gridCol w:w="900"/>
        <w:gridCol w:w="1260"/>
      </w:tblGrid>
      <w:tr w:rsidR="00412321" w:rsidRPr="00CF1236" w14:paraId="572C70A4" w14:textId="77777777" w:rsidTr="00271D0D">
        <w:trPr>
          <w:trHeight w:val="413"/>
        </w:trPr>
        <w:tc>
          <w:tcPr>
            <w:tcW w:w="1260" w:type="dxa"/>
            <w:shd w:val="clear" w:color="auto" w:fill="D9D9D9" w:themeFill="background1" w:themeFillShade="D9"/>
            <w:vAlign w:val="center"/>
          </w:tcPr>
          <w:p w14:paraId="69866AC7" w14:textId="77777777" w:rsidR="00412321" w:rsidRPr="00CF1236" w:rsidRDefault="00412321" w:rsidP="00412321">
            <w:pPr>
              <w:jc w:val="center"/>
              <w:rPr>
                <w:rFonts w:ascii="Arial" w:hAnsi="Arial" w:cs="Arial"/>
                <w:b/>
              </w:rPr>
            </w:pPr>
            <w:r w:rsidRPr="00CF1236">
              <w:rPr>
                <w:rFonts w:ascii="Arial" w:hAnsi="Arial" w:cs="Arial"/>
                <w:b/>
              </w:rPr>
              <w:t>DÍA:</w:t>
            </w:r>
          </w:p>
        </w:tc>
        <w:tc>
          <w:tcPr>
            <w:tcW w:w="1080" w:type="dxa"/>
            <w:shd w:val="clear" w:color="auto" w:fill="D9D9D9" w:themeFill="background1" w:themeFillShade="D9"/>
            <w:vAlign w:val="center"/>
          </w:tcPr>
          <w:p w14:paraId="64BB51A5" w14:textId="6E8DE31D" w:rsidR="00412321" w:rsidRPr="00CF1236" w:rsidRDefault="00491227" w:rsidP="00412321">
            <w:pPr>
              <w:jc w:val="center"/>
              <w:rPr>
                <w:rFonts w:ascii="Arial" w:hAnsi="Arial" w:cs="Arial"/>
                <w:b/>
              </w:rPr>
            </w:pPr>
            <w:r>
              <w:rPr>
                <w:rFonts w:ascii="Arial" w:hAnsi="Arial" w:cs="Arial"/>
                <w:b/>
              </w:rPr>
              <w:t>16</w:t>
            </w:r>
          </w:p>
        </w:tc>
        <w:tc>
          <w:tcPr>
            <w:tcW w:w="900" w:type="dxa"/>
            <w:shd w:val="clear" w:color="auto" w:fill="D9D9D9" w:themeFill="background1" w:themeFillShade="D9"/>
            <w:vAlign w:val="center"/>
          </w:tcPr>
          <w:p w14:paraId="013822BA" w14:textId="77777777" w:rsidR="00412321" w:rsidRPr="00CF1236" w:rsidRDefault="00412321" w:rsidP="00412321">
            <w:pPr>
              <w:jc w:val="center"/>
              <w:rPr>
                <w:rFonts w:ascii="Arial" w:hAnsi="Arial" w:cs="Arial"/>
                <w:b/>
              </w:rPr>
            </w:pPr>
            <w:r w:rsidRPr="00CF1236">
              <w:rPr>
                <w:rFonts w:ascii="Arial" w:hAnsi="Arial" w:cs="Arial"/>
                <w:b/>
              </w:rPr>
              <w:t>MES:</w:t>
            </w:r>
          </w:p>
        </w:tc>
        <w:tc>
          <w:tcPr>
            <w:tcW w:w="1620" w:type="dxa"/>
            <w:shd w:val="clear" w:color="auto" w:fill="D9D9D9" w:themeFill="background1" w:themeFillShade="D9"/>
            <w:vAlign w:val="center"/>
          </w:tcPr>
          <w:p w14:paraId="6198EFBE" w14:textId="1AEB1C60" w:rsidR="00412321" w:rsidRPr="00CF1236" w:rsidRDefault="00491227" w:rsidP="00412321">
            <w:pPr>
              <w:jc w:val="center"/>
              <w:rPr>
                <w:rFonts w:ascii="Arial" w:hAnsi="Arial" w:cs="Arial"/>
                <w:b/>
              </w:rPr>
            </w:pPr>
            <w:r>
              <w:rPr>
                <w:rFonts w:ascii="Arial" w:hAnsi="Arial" w:cs="Arial"/>
                <w:b/>
              </w:rPr>
              <w:t>mayo</w:t>
            </w:r>
          </w:p>
        </w:tc>
        <w:tc>
          <w:tcPr>
            <w:tcW w:w="900" w:type="dxa"/>
            <w:shd w:val="clear" w:color="auto" w:fill="D9D9D9" w:themeFill="background1" w:themeFillShade="D9"/>
            <w:vAlign w:val="center"/>
          </w:tcPr>
          <w:p w14:paraId="43323260" w14:textId="77777777" w:rsidR="00412321" w:rsidRPr="00CF1236" w:rsidRDefault="00412321" w:rsidP="00412321">
            <w:pPr>
              <w:jc w:val="center"/>
              <w:rPr>
                <w:rFonts w:ascii="Arial" w:hAnsi="Arial" w:cs="Arial"/>
                <w:b/>
              </w:rPr>
            </w:pPr>
            <w:r w:rsidRPr="00CF1236">
              <w:rPr>
                <w:rFonts w:ascii="Arial" w:hAnsi="Arial" w:cs="Arial"/>
                <w:b/>
              </w:rPr>
              <w:t>AÑO:</w:t>
            </w:r>
          </w:p>
        </w:tc>
        <w:tc>
          <w:tcPr>
            <w:tcW w:w="1080" w:type="dxa"/>
            <w:shd w:val="clear" w:color="auto" w:fill="D9D9D9" w:themeFill="background1" w:themeFillShade="D9"/>
            <w:vAlign w:val="center"/>
          </w:tcPr>
          <w:p w14:paraId="77C376D2" w14:textId="4833F080" w:rsidR="00412321" w:rsidRPr="00CF1236" w:rsidRDefault="00491227" w:rsidP="00412321">
            <w:pPr>
              <w:jc w:val="center"/>
              <w:rPr>
                <w:rFonts w:ascii="Arial" w:hAnsi="Arial" w:cs="Arial"/>
                <w:b/>
              </w:rPr>
            </w:pPr>
            <w:r>
              <w:rPr>
                <w:rFonts w:ascii="Arial" w:hAnsi="Arial" w:cs="Arial"/>
                <w:b/>
              </w:rPr>
              <w:t>2018</w:t>
            </w:r>
          </w:p>
        </w:tc>
        <w:tc>
          <w:tcPr>
            <w:tcW w:w="900" w:type="dxa"/>
            <w:shd w:val="clear" w:color="auto" w:fill="D9D9D9" w:themeFill="background1" w:themeFillShade="D9"/>
            <w:vAlign w:val="center"/>
          </w:tcPr>
          <w:p w14:paraId="20B25059" w14:textId="77777777" w:rsidR="00412321" w:rsidRPr="00CF1236" w:rsidRDefault="00412321" w:rsidP="00412321">
            <w:pPr>
              <w:jc w:val="center"/>
              <w:rPr>
                <w:rFonts w:ascii="Arial" w:hAnsi="Arial" w:cs="Arial"/>
                <w:b/>
              </w:rPr>
            </w:pPr>
            <w:r w:rsidRPr="00CF1236">
              <w:rPr>
                <w:rFonts w:ascii="Arial" w:hAnsi="Arial" w:cs="Arial"/>
                <w:b/>
              </w:rPr>
              <w:t>HORA:</w:t>
            </w:r>
          </w:p>
        </w:tc>
        <w:tc>
          <w:tcPr>
            <w:tcW w:w="1260" w:type="dxa"/>
            <w:shd w:val="clear" w:color="auto" w:fill="D9D9D9" w:themeFill="background1" w:themeFillShade="D9"/>
            <w:vAlign w:val="center"/>
          </w:tcPr>
          <w:p w14:paraId="73C13C1F" w14:textId="4FBE2DEB" w:rsidR="00412321" w:rsidRPr="00CF1236" w:rsidRDefault="00491227" w:rsidP="00412321">
            <w:pPr>
              <w:jc w:val="center"/>
              <w:rPr>
                <w:rFonts w:ascii="Arial" w:hAnsi="Arial" w:cs="Arial"/>
                <w:b/>
              </w:rPr>
            </w:pPr>
            <w:r>
              <w:rPr>
                <w:rFonts w:ascii="Arial" w:hAnsi="Arial" w:cs="Arial"/>
                <w:b/>
              </w:rPr>
              <w:t>12:00</w:t>
            </w:r>
          </w:p>
        </w:tc>
      </w:tr>
      <w:tr w:rsidR="00412321" w:rsidRPr="00CD19C6" w14:paraId="377DF8B2" w14:textId="77777777" w:rsidTr="00412321">
        <w:trPr>
          <w:trHeight w:val="1026"/>
        </w:trPr>
        <w:tc>
          <w:tcPr>
            <w:tcW w:w="1260" w:type="dxa"/>
            <w:vAlign w:val="center"/>
          </w:tcPr>
          <w:p w14:paraId="5EEA1553" w14:textId="77777777" w:rsidR="00412321" w:rsidRPr="00CD19C6" w:rsidRDefault="00412321" w:rsidP="00412321">
            <w:pPr>
              <w:jc w:val="center"/>
              <w:rPr>
                <w:rFonts w:ascii="Arial" w:hAnsi="Arial" w:cs="Arial"/>
                <w:b/>
              </w:rPr>
            </w:pPr>
            <w:r w:rsidRPr="00CD19C6">
              <w:rPr>
                <w:rFonts w:ascii="Arial" w:hAnsi="Arial" w:cs="Arial"/>
                <w:b/>
              </w:rPr>
              <w:t>LUGAR:</w:t>
            </w:r>
          </w:p>
        </w:tc>
        <w:tc>
          <w:tcPr>
            <w:tcW w:w="7740" w:type="dxa"/>
            <w:gridSpan w:val="7"/>
            <w:vAlign w:val="center"/>
          </w:tcPr>
          <w:p w14:paraId="5540F182" w14:textId="77777777" w:rsidR="00412321" w:rsidRPr="00CD19C6" w:rsidRDefault="00412321" w:rsidP="00412321">
            <w:pPr>
              <w:jc w:val="center"/>
              <w:rPr>
                <w:rFonts w:ascii="Arial" w:hAnsi="Arial" w:cs="Arial"/>
              </w:rPr>
            </w:pPr>
            <w:r w:rsidRPr="000C5DC5">
              <w:rPr>
                <w:rFonts w:ascii="Arial" w:hAnsi="Arial" w:cs="Arial"/>
                <w:b/>
              </w:rPr>
              <w:t xml:space="preserve">Sala de Juntas de la Dirección </w:t>
            </w:r>
            <w:r>
              <w:rPr>
                <w:rFonts w:ascii="Arial" w:hAnsi="Arial" w:cs="Arial"/>
                <w:b/>
              </w:rPr>
              <w:t xml:space="preserve">de Recursos Materiales y Servicios </w:t>
            </w:r>
            <w:r w:rsidRPr="00CD19C6">
              <w:rPr>
                <w:rFonts w:ascii="Arial" w:hAnsi="Arial" w:cs="Arial"/>
              </w:rPr>
              <w:t xml:space="preserve"> ubicada en Periférico Sur  No. 4124, </w:t>
            </w:r>
            <w:r>
              <w:rPr>
                <w:rFonts w:ascii="Arial" w:hAnsi="Arial" w:cs="Arial"/>
                <w:b/>
              </w:rPr>
              <w:t>sexto</w:t>
            </w:r>
            <w:r w:rsidRPr="000C5DC5">
              <w:rPr>
                <w:rFonts w:ascii="Arial" w:hAnsi="Arial" w:cs="Arial"/>
                <w:b/>
              </w:rPr>
              <w:t xml:space="preserve"> piso</w:t>
            </w:r>
            <w:r>
              <w:rPr>
                <w:rFonts w:ascii="Arial" w:hAnsi="Arial" w:cs="Arial"/>
              </w:rPr>
              <w:t>, Col.</w:t>
            </w:r>
            <w:r w:rsidRPr="00CD19C6">
              <w:rPr>
                <w:rFonts w:ascii="Arial" w:hAnsi="Arial" w:cs="Arial"/>
              </w:rPr>
              <w:t xml:space="preserve"> </w:t>
            </w:r>
            <w:r>
              <w:rPr>
                <w:rFonts w:ascii="Arial" w:hAnsi="Arial" w:cs="Arial"/>
              </w:rPr>
              <w:t xml:space="preserve">Jardines del Pedregal, Del. </w:t>
            </w:r>
            <w:r w:rsidRPr="00CD19C6">
              <w:rPr>
                <w:rFonts w:ascii="Arial" w:hAnsi="Arial" w:cs="Arial"/>
              </w:rPr>
              <w:t xml:space="preserve">Álvaro Obregón, </w:t>
            </w:r>
            <w:r>
              <w:rPr>
                <w:rFonts w:ascii="Arial" w:hAnsi="Arial" w:cs="Arial"/>
              </w:rPr>
              <w:t>C.P. 01900, Ciudad de México</w:t>
            </w:r>
            <w:r w:rsidRPr="00CD19C6">
              <w:rPr>
                <w:rFonts w:ascii="Arial" w:hAnsi="Arial" w:cs="Arial"/>
              </w:rPr>
              <w:t>.</w:t>
            </w:r>
          </w:p>
        </w:tc>
      </w:tr>
    </w:tbl>
    <w:p w14:paraId="76BA90CA" w14:textId="77777777" w:rsidR="00412321" w:rsidRDefault="00412321" w:rsidP="00412321">
      <w:pPr>
        <w:jc w:val="center"/>
        <w:rPr>
          <w:rFonts w:ascii="Arial" w:hAnsi="Arial" w:cs="Arial"/>
          <w:b/>
        </w:rPr>
      </w:pPr>
    </w:p>
    <w:p w14:paraId="48498B3E" w14:textId="77777777" w:rsidR="00412321" w:rsidRDefault="00412321" w:rsidP="00412321">
      <w:pPr>
        <w:jc w:val="center"/>
        <w:rPr>
          <w:rFonts w:ascii="Arial" w:hAnsi="Arial" w:cs="Arial"/>
          <w:b/>
        </w:rPr>
      </w:pPr>
    </w:p>
    <w:p w14:paraId="486FA6F5" w14:textId="77777777" w:rsidR="00412321" w:rsidRPr="00CD19C6" w:rsidRDefault="00412321" w:rsidP="00412321">
      <w:pPr>
        <w:jc w:val="center"/>
        <w:rPr>
          <w:rFonts w:ascii="Arial" w:hAnsi="Arial" w:cs="Arial"/>
          <w:b/>
        </w:rPr>
      </w:pPr>
    </w:p>
    <w:p w14:paraId="7E64F23F" w14:textId="77777777" w:rsidR="00412321" w:rsidRPr="00CD19C6" w:rsidRDefault="00412321" w:rsidP="00412321">
      <w:pPr>
        <w:jc w:val="center"/>
        <w:rPr>
          <w:rFonts w:ascii="Arial" w:hAnsi="Arial" w:cs="Arial"/>
          <w:b/>
        </w:rPr>
      </w:pPr>
      <w:r w:rsidRPr="00CD19C6">
        <w:rPr>
          <w:rFonts w:ascii="Arial" w:hAnsi="Arial" w:cs="Arial"/>
          <w:b/>
        </w:rPr>
        <w:t>ACTO DE PRESENTACIÓN Y APERTURA DE PROPOSICIONES:</w:t>
      </w:r>
    </w:p>
    <w:p w14:paraId="01AE54A6" w14:textId="77777777" w:rsidR="00412321" w:rsidRPr="00CD19C6" w:rsidRDefault="00412321" w:rsidP="00412321">
      <w:pPr>
        <w:jc w:val="center"/>
        <w:rPr>
          <w:rFonts w:ascii="Arial" w:hAnsi="Arial" w:cs="Arial"/>
          <w:b/>
          <w:sz w:val="10"/>
          <w:szCs w:val="10"/>
        </w:rPr>
      </w:pPr>
    </w:p>
    <w:tbl>
      <w:tblPr>
        <w:tblW w:w="9000"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260"/>
        <w:gridCol w:w="1080"/>
        <w:gridCol w:w="900"/>
        <w:gridCol w:w="1608"/>
        <w:gridCol w:w="912"/>
        <w:gridCol w:w="1080"/>
        <w:gridCol w:w="900"/>
        <w:gridCol w:w="1260"/>
      </w:tblGrid>
      <w:tr w:rsidR="00412321" w:rsidRPr="00412321" w14:paraId="06FC1B3E" w14:textId="77777777" w:rsidTr="0084100B">
        <w:trPr>
          <w:trHeight w:val="413"/>
        </w:trPr>
        <w:tc>
          <w:tcPr>
            <w:tcW w:w="1260" w:type="dxa"/>
            <w:shd w:val="clear" w:color="auto" w:fill="D9D9D9" w:themeFill="background1" w:themeFillShade="D9"/>
            <w:vAlign w:val="center"/>
          </w:tcPr>
          <w:p w14:paraId="17F21E3A" w14:textId="77777777" w:rsidR="00412321" w:rsidRPr="00CF1236" w:rsidRDefault="00412321" w:rsidP="00412321">
            <w:pPr>
              <w:jc w:val="center"/>
              <w:rPr>
                <w:rFonts w:ascii="Arial" w:hAnsi="Arial" w:cs="Arial"/>
                <w:b/>
              </w:rPr>
            </w:pPr>
            <w:r w:rsidRPr="00CF1236">
              <w:rPr>
                <w:rFonts w:ascii="Arial" w:hAnsi="Arial" w:cs="Arial"/>
                <w:b/>
              </w:rPr>
              <w:t>DÍA:</w:t>
            </w:r>
          </w:p>
        </w:tc>
        <w:tc>
          <w:tcPr>
            <w:tcW w:w="1080" w:type="dxa"/>
            <w:shd w:val="clear" w:color="auto" w:fill="D9D9D9" w:themeFill="background1" w:themeFillShade="D9"/>
            <w:vAlign w:val="center"/>
          </w:tcPr>
          <w:p w14:paraId="3E7E5A35" w14:textId="5437F90D" w:rsidR="00412321" w:rsidRPr="00CF1236" w:rsidRDefault="00491227" w:rsidP="00A00ADC">
            <w:pPr>
              <w:jc w:val="center"/>
              <w:rPr>
                <w:rFonts w:ascii="Arial" w:hAnsi="Arial" w:cs="Arial"/>
                <w:b/>
              </w:rPr>
            </w:pPr>
            <w:r>
              <w:rPr>
                <w:rFonts w:ascii="Arial" w:hAnsi="Arial" w:cs="Arial"/>
                <w:b/>
              </w:rPr>
              <w:t>23</w:t>
            </w:r>
          </w:p>
        </w:tc>
        <w:tc>
          <w:tcPr>
            <w:tcW w:w="900" w:type="dxa"/>
            <w:shd w:val="clear" w:color="auto" w:fill="D9D9D9" w:themeFill="background1" w:themeFillShade="D9"/>
            <w:vAlign w:val="center"/>
          </w:tcPr>
          <w:p w14:paraId="10578A82" w14:textId="77777777" w:rsidR="00412321" w:rsidRPr="00CF1236" w:rsidRDefault="00412321" w:rsidP="00412321">
            <w:pPr>
              <w:jc w:val="center"/>
              <w:rPr>
                <w:rFonts w:ascii="Arial" w:hAnsi="Arial" w:cs="Arial"/>
                <w:b/>
              </w:rPr>
            </w:pPr>
            <w:r w:rsidRPr="00CF1236">
              <w:rPr>
                <w:rFonts w:ascii="Arial" w:hAnsi="Arial" w:cs="Arial"/>
                <w:b/>
              </w:rPr>
              <w:t>MES:</w:t>
            </w:r>
          </w:p>
        </w:tc>
        <w:tc>
          <w:tcPr>
            <w:tcW w:w="1608" w:type="dxa"/>
            <w:shd w:val="clear" w:color="auto" w:fill="D9D9D9" w:themeFill="background1" w:themeFillShade="D9"/>
            <w:vAlign w:val="center"/>
          </w:tcPr>
          <w:p w14:paraId="09695C3F" w14:textId="758FF240" w:rsidR="00412321" w:rsidRPr="00CF1236" w:rsidRDefault="00491227" w:rsidP="00412321">
            <w:pPr>
              <w:jc w:val="center"/>
              <w:rPr>
                <w:rFonts w:ascii="Arial" w:hAnsi="Arial" w:cs="Arial"/>
                <w:b/>
              </w:rPr>
            </w:pPr>
            <w:r>
              <w:rPr>
                <w:rFonts w:ascii="Arial" w:hAnsi="Arial" w:cs="Arial"/>
                <w:b/>
              </w:rPr>
              <w:t>mayo</w:t>
            </w:r>
          </w:p>
        </w:tc>
        <w:tc>
          <w:tcPr>
            <w:tcW w:w="912" w:type="dxa"/>
            <w:shd w:val="clear" w:color="auto" w:fill="D9D9D9" w:themeFill="background1" w:themeFillShade="D9"/>
            <w:vAlign w:val="center"/>
          </w:tcPr>
          <w:p w14:paraId="2A048726" w14:textId="77777777" w:rsidR="00412321" w:rsidRPr="00CF1236" w:rsidRDefault="00412321" w:rsidP="00412321">
            <w:pPr>
              <w:jc w:val="center"/>
              <w:rPr>
                <w:rFonts w:ascii="Arial" w:hAnsi="Arial" w:cs="Arial"/>
                <w:b/>
              </w:rPr>
            </w:pPr>
            <w:r w:rsidRPr="00CF1236">
              <w:rPr>
                <w:rFonts w:ascii="Arial" w:hAnsi="Arial" w:cs="Arial"/>
                <w:b/>
              </w:rPr>
              <w:t>AÑO:</w:t>
            </w:r>
          </w:p>
        </w:tc>
        <w:tc>
          <w:tcPr>
            <w:tcW w:w="1080" w:type="dxa"/>
            <w:shd w:val="clear" w:color="auto" w:fill="D9D9D9" w:themeFill="background1" w:themeFillShade="D9"/>
            <w:vAlign w:val="center"/>
          </w:tcPr>
          <w:p w14:paraId="0AC1815E" w14:textId="4C7926E3" w:rsidR="00412321" w:rsidRPr="00CF1236" w:rsidRDefault="00491227" w:rsidP="00412321">
            <w:pPr>
              <w:jc w:val="center"/>
              <w:rPr>
                <w:rFonts w:ascii="Arial" w:hAnsi="Arial" w:cs="Arial"/>
                <w:b/>
              </w:rPr>
            </w:pPr>
            <w:r>
              <w:rPr>
                <w:rFonts w:ascii="Arial" w:hAnsi="Arial" w:cs="Arial"/>
                <w:b/>
              </w:rPr>
              <w:t>2018</w:t>
            </w:r>
          </w:p>
        </w:tc>
        <w:tc>
          <w:tcPr>
            <w:tcW w:w="900" w:type="dxa"/>
            <w:shd w:val="clear" w:color="auto" w:fill="D9D9D9" w:themeFill="background1" w:themeFillShade="D9"/>
            <w:vAlign w:val="center"/>
          </w:tcPr>
          <w:p w14:paraId="3C8CAE58" w14:textId="77777777" w:rsidR="00412321" w:rsidRPr="00CF1236" w:rsidRDefault="00412321" w:rsidP="00412321">
            <w:pPr>
              <w:jc w:val="center"/>
              <w:rPr>
                <w:rFonts w:ascii="Arial" w:hAnsi="Arial" w:cs="Arial"/>
                <w:b/>
              </w:rPr>
            </w:pPr>
            <w:r w:rsidRPr="00CF1236">
              <w:rPr>
                <w:rFonts w:ascii="Arial" w:hAnsi="Arial" w:cs="Arial"/>
                <w:b/>
              </w:rPr>
              <w:t>HORA:</w:t>
            </w:r>
          </w:p>
        </w:tc>
        <w:tc>
          <w:tcPr>
            <w:tcW w:w="1260" w:type="dxa"/>
            <w:shd w:val="clear" w:color="auto" w:fill="D9D9D9" w:themeFill="background1" w:themeFillShade="D9"/>
            <w:vAlign w:val="center"/>
          </w:tcPr>
          <w:p w14:paraId="7C092C79" w14:textId="74D88D4A" w:rsidR="00412321" w:rsidRPr="00CF1236" w:rsidRDefault="00491227" w:rsidP="00301FFF">
            <w:pPr>
              <w:jc w:val="center"/>
              <w:rPr>
                <w:rFonts w:ascii="Arial" w:hAnsi="Arial" w:cs="Arial"/>
                <w:b/>
              </w:rPr>
            </w:pPr>
            <w:r>
              <w:rPr>
                <w:rFonts w:ascii="Arial" w:hAnsi="Arial" w:cs="Arial"/>
                <w:b/>
              </w:rPr>
              <w:t>12:00</w:t>
            </w:r>
          </w:p>
        </w:tc>
      </w:tr>
      <w:tr w:rsidR="00412321" w:rsidRPr="00CD19C6" w14:paraId="37D4A27E" w14:textId="77777777" w:rsidTr="00412321">
        <w:trPr>
          <w:trHeight w:val="1021"/>
        </w:trPr>
        <w:tc>
          <w:tcPr>
            <w:tcW w:w="1260" w:type="dxa"/>
            <w:vAlign w:val="center"/>
          </w:tcPr>
          <w:p w14:paraId="10ADC19D" w14:textId="77777777" w:rsidR="00412321" w:rsidRPr="00CD19C6" w:rsidRDefault="00412321" w:rsidP="00412321">
            <w:pPr>
              <w:jc w:val="center"/>
              <w:rPr>
                <w:rFonts w:ascii="Arial" w:hAnsi="Arial" w:cs="Arial"/>
                <w:b/>
              </w:rPr>
            </w:pPr>
            <w:r w:rsidRPr="00CD19C6">
              <w:rPr>
                <w:rFonts w:ascii="Arial" w:hAnsi="Arial" w:cs="Arial"/>
                <w:b/>
              </w:rPr>
              <w:t>LUGAR:</w:t>
            </w:r>
          </w:p>
        </w:tc>
        <w:tc>
          <w:tcPr>
            <w:tcW w:w="7740" w:type="dxa"/>
            <w:gridSpan w:val="7"/>
            <w:vAlign w:val="center"/>
          </w:tcPr>
          <w:p w14:paraId="74E95E54" w14:textId="77777777" w:rsidR="00412321" w:rsidRPr="00CD19C6" w:rsidRDefault="00412321" w:rsidP="00412321">
            <w:pPr>
              <w:jc w:val="center"/>
              <w:rPr>
                <w:rFonts w:ascii="Arial" w:hAnsi="Arial" w:cs="Arial"/>
              </w:rPr>
            </w:pPr>
            <w:r w:rsidRPr="000C5DC5">
              <w:rPr>
                <w:rFonts w:ascii="Arial" w:hAnsi="Arial" w:cs="Arial"/>
                <w:b/>
              </w:rPr>
              <w:t xml:space="preserve">Sala de Juntas de la Dirección </w:t>
            </w:r>
            <w:r>
              <w:rPr>
                <w:rFonts w:ascii="Arial" w:hAnsi="Arial" w:cs="Arial"/>
                <w:b/>
              </w:rPr>
              <w:t xml:space="preserve">de Recursos Materiales y Servicios </w:t>
            </w:r>
            <w:r w:rsidRPr="00CD19C6">
              <w:rPr>
                <w:rFonts w:ascii="Arial" w:hAnsi="Arial" w:cs="Arial"/>
              </w:rPr>
              <w:t xml:space="preserve"> ubicada en Periférico Sur  No. 4124, </w:t>
            </w:r>
            <w:r>
              <w:rPr>
                <w:rFonts w:ascii="Arial" w:hAnsi="Arial" w:cs="Arial"/>
                <w:b/>
              </w:rPr>
              <w:t>sexto</w:t>
            </w:r>
            <w:r w:rsidRPr="000C5DC5">
              <w:rPr>
                <w:rFonts w:ascii="Arial" w:hAnsi="Arial" w:cs="Arial"/>
                <w:b/>
              </w:rPr>
              <w:t xml:space="preserve"> piso</w:t>
            </w:r>
            <w:r w:rsidRPr="00CD19C6">
              <w:rPr>
                <w:rFonts w:ascii="Arial" w:hAnsi="Arial" w:cs="Arial"/>
              </w:rPr>
              <w:t xml:space="preserve">, </w:t>
            </w:r>
            <w:r>
              <w:rPr>
                <w:rFonts w:ascii="Arial" w:hAnsi="Arial" w:cs="Arial"/>
              </w:rPr>
              <w:t>Col.</w:t>
            </w:r>
            <w:r w:rsidRPr="00CD19C6">
              <w:rPr>
                <w:rFonts w:ascii="Arial" w:hAnsi="Arial" w:cs="Arial"/>
              </w:rPr>
              <w:t xml:space="preserve"> </w:t>
            </w:r>
            <w:r>
              <w:rPr>
                <w:rFonts w:ascii="Arial" w:hAnsi="Arial" w:cs="Arial"/>
              </w:rPr>
              <w:t xml:space="preserve">Jardines del Pedregal, Del. </w:t>
            </w:r>
            <w:r w:rsidRPr="00CD19C6">
              <w:rPr>
                <w:rFonts w:ascii="Arial" w:hAnsi="Arial" w:cs="Arial"/>
              </w:rPr>
              <w:t xml:space="preserve">Álvaro Obregón, </w:t>
            </w:r>
            <w:r>
              <w:rPr>
                <w:rFonts w:ascii="Arial" w:hAnsi="Arial" w:cs="Arial"/>
              </w:rPr>
              <w:t>C.P. 01900, Ciudad de México</w:t>
            </w:r>
            <w:r w:rsidRPr="00CD19C6">
              <w:rPr>
                <w:rFonts w:ascii="Arial" w:hAnsi="Arial" w:cs="Arial"/>
              </w:rPr>
              <w:t>.</w:t>
            </w:r>
          </w:p>
        </w:tc>
      </w:tr>
    </w:tbl>
    <w:p w14:paraId="736A9DDA" w14:textId="77777777" w:rsidR="00412321" w:rsidRDefault="00412321" w:rsidP="00412321">
      <w:pPr>
        <w:jc w:val="center"/>
        <w:rPr>
          <w:rFonts w:ascii="Arial" w:hAnsi="Arial" w:cs="Arial"/>
          <w:b/>
        </w:rPr>
      </w:pPr>
    </w:p>
    <w:p w14:paraId="5C36AB7B" w14:textId="77777777" w:rsidR="00412321" w:rsidRDefault="00412321" w:rsidP="00412321">
      <w:pPr>
        <w:jc w:val="center"/>
        <w:rPr>
          <w:rFonts w:ascii="Arial" w:hAnsi="Arial" w:cs="Arial"/>
          <w:b/>
        </w:rPr>
      </w:pPr>
    </w:p>
    <w:p w14:paraId="385D6E1E" w14:textId="77777777" w:rsidR="00412321" w:rsidRDefault="00412321" w:rsidP="00412321">
      <w:pPr>
        <w:jc w:val="center"/>
        <w:rPr>
          <w:rFonts w:ascii="Arial" w:hAnsi="Arial" w:cs="Arial"/>
          <w:b/>
        </w:rPr>
      </w:pPr>
    </w:p>
    <w:p w14:paraId="735645F8" w14:textId="77777777" w:rsidR="00412321" w:rsidRDefault="00412321" w:rsidP="00412321">
      <w:pPr>
        <w:jc w:val="center"/>
        <w:rPr>
          <w:rFonts w:ascii="Arial" w:hAnsi="Arial" w:cs="Arial"/>
          <w:b/>
        </w:rPr>
      </w:pPr>
    </w:p>
    <w:p w14:paraId="4FC72976" w14:textId="7301AFD7" w:rsidR="00412321" w:rsidRPr="00CD19C6" w:rsidRDefault="00412321" w:rsidP="00412321">
      <w:pPr>
        <w:jc w:val="center"/>
        <w:rPr>
          <w:rFonts w:ascii="Arial" w:hAnsi="Arial" w:cs="Arial"/>
          <w:b/>
        </w:rPr>
      </w:pPr>
      <w:r w:rsidRPr="00CD19C6">
        <w:rPr>
          <w:rFonts w:ascii="Arial" w:hAnsi="Arial" w:cs="Arial"/>
          <w:b/>
        </w:rPr>
        <w:t xml:space="preserve">ACTO DE FALLO: </w:t>
      </w:r>
    </w:p>
    <w:p w14:paraId="268E8323" w14:textId="77777777" w:rsidR="00412321" w:rsidRPr="00CD19C6" w:rsidRDefault="00412321" w:rsidP="00412321">
      <w:pPr>
        <w:jc w:val="center"/>
        <w:rPr>
          <w:rFonts w:ascii="Arial" w:hAnsi="Arial" w:cs="Arial"/>
          <w:b/>
          <w:sz w:val="10"/>
          <w:szCs w:val="10"/>
        </w:rPr>
      </w:pPr>
    </w:p>
    <w:tbl>
      <w:tblPr>
        <w:tblW w:w="9000"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446"/>
        <w:gridCol w:w="1418"/>
        <w:gridCol w:w="1701"/>
        <w:gridCol w:w="1843"/>
        <w:gridCol w:w="1417"/>
        <w:gridCol w:w="1175"/>
      </w:tblGrid>
      <w:tr w:rsidR="007775A6" w:rsidRPr="00412321" w14:paraId="18C3A228" w14:textId="77777777" w:rsidTr="007775A6">
        <w:trPr>
          <w:trHeight w:val="413"/>
        </w:trPr>
        <w:tc>
          <w:tcPr>
            <w:tcW w:w="1446" w:type="dxa"/>
            <w:shd w:val="clear" w:color="auto" w:fill="D9D9D9" w:themeFill="background1" w:themeFillShade="D9"/>
            <w:vAlign w:val="center"/>
          </w:tcPr>
          <w:p w14:paraId="4449A570" w14:textId="77777777" w:rsidR="007775A6" w:rsidRPr="008B0FF7" w:rsidRDefault="007775A6" w:rsidP="007775A6">
            <w:pPr>
              <w:jc w:val="center"/>
              <w:rPr>
                <w:rFonts w:ascii="Arial" w:hAnsi="Arial" w:cs="Arial"/>
                <w:b/>
              </w:rPr>
            </w:pPr>
            <w:r w:rsidRPr="008B0FF7">
              <w:rPr>
                <w:rFonts w:ascii="Arial" w:hAnsi="Arial" w:cs="Arial"/>
                <w:b/>
              </w:rPr>
              <w:t>DÍA:</w:t>
            </w:r>
          </w:p>
        </w:tc>
        <w:tc>
          <w:tcPr>
            <w:tcW w:w="1418" w:type="dxa"/>
            <w:shd w:val="clear" w:color="auto" w:fill="D9D9D9" w:themeFill="background1" w:themeFillShade="D9"/>
            <w:vAlign w:val="center"/>
          </w:tcPr>
          <w:p w14:paraId="585C9DB7" w14:textId="184D841C" w:rsidR="007775A6" w:rsidRPr="008B0FF7" w:rsidRDefault="00DC5825" w:rsidP="007775A6">
            <w:pPr>
              <w:jc w:val="center"/>
              <w:rPr>
                <w:rFonts w:ascii="Arial" w:hAnsi="Arial" w:cs="Arial"/>
                <w:b/>
              </w:rPr>
            </w:pPr>
            <w:r>
              <w:rPr>
                <w:rFonts w:ascii="Arial" w:hAnsi="Arial" w:cs="Arial"/>
                <w:b/>
              </w:rPr>
              <w:t>01</w:t>
            </w:r>
          </w:p>
        </w:tc>
        <w:tc>
          <w:tcPr>
            <w:tcW w:w="1701" w:type="dxa"/>
            <w:shd w:val="clear" w:color="auto" w:fill="D9D9D9" w:themeFill="background1" w:themeFillShade="D9"/>
            <w:vAlign w:val="center"/>
          </w:tcPr>
          <w:p w14:paraId="741B6220" w14:textId="77777777" w:rsidR="007775A6" w:rsidRPr="008B0FF7" w:rsidRDefault="007775A6" w:rsidP="007775A6">
            <w:pPr>
              <w:jc w:val="center"/>
              <w:rPr>
                <w:rFonts w:ascii="Arial" w:hAnsi="Arial" w:cs="Arial"/>
                <w:b/>
              </w:rPr>
            </w:pPr>
            <w:r w:rsidRPr="008B0FF7">
              <w:rPr>
                <w:rFonts w:ascii="Arial" w:hAnsi="Arial" w:cs="Arial"/>
                <w:b/>
              </w:rPr>
              <w:t>MES:</w:t>
            </w:r>
          </w:p>
        </w:tc>
        <w:tc>
          <w:tcPr>
            <w:tcW w:w="1843" w:type="dxa"/>
            <w:shd w:val="clear" w:color="auto" w:fill="D9D9D9" w:themeFill="background1" w:themeFillShade="D9"/>
            <w:vAlign w:val="center"/>
          </w:tcPr>
          <w:p w14:paraId="59904E00" w14:textId="4BB855D9" w:rsidR="007775A6" w:rsidRPr="008B0FF7" w:rsidRDefault="00DC5825" w:rsidP="007775A6">
            <w:pPr>
              <w:jc w:val="center"/>
              <w:rPr>
                <w:rFonts w:ascii="Arial" w:hAnsi="Arial" w:cs="Arial"/>
                <w:b/>
              </w:rPr>
            </w:pPr>
            <w:r>
              <w:rPr>
                <w:rFonts w:ascii="Arial" w:hAnsi="Arial" w:cs="Arial"/>
                <w:b/>
              </w:rPr>
              <w:t>junio</w:t>
            </w:r>
          </w:p>
        </w:tc>
        <w:tc>
          <w:tcPr>
            <w:tcW w:w="1417" w:type="dxa"/>
            <w:shd w:val="clear" w:color="auto" w:fill="D9D9D9" w:themeFill="background1" w:themeFillShade="D9"/>
            <w:vAlign w:val="center"/>
          </w:tcPr>
          <w:p w14:paraId="100D30E4" w14:textId="77777777" w:rsidR="007775A6" w:rsidRPr="008B0FF7" w:rsidRDefault="007775A6" w:rsidP="007775A6">
            <w:pPr>
              <w:jc w:val="center"/>
              <w:rPr>
                <w:rFonts w:ascii="Arial" w:hAnsi="Arial" w:cs="Arial"/>
                <w:b/>
              </w:rPr>
            </w:pPr>
            <w:r w:rsidRPr="008B0FF7">
              <w:rPr>
                <w:rFonts w:ascii="Arial" w:hAnsi="Arial" w:cs="Arial"/>
                <w:b/>
              </w:rPr>
              <w:t>AÑO:</w:t>
            </w:r>
          </w:p>
        </w:tc>
        <w:tc>
          <w:tcPr>
            <w:tcW w:w="1175" w:type="dxa"/>
            <w:shd w:val="clear" w:color="auto" w:fill="D9D9D9" w:themeFill="background1" w:themeFillShade="D9"/>
            <w:vAlign w:val="center"/>
          </w:tcPr>
          <w:p w14:paraId="65195AF7" w14:textId="2ACB603F" w:rsidR="007775A6" w:rsidRPr="008B0FF7" w:rsidRDefault="00DC5825" w:rsidP="007775A6">
            <w:pPr>
              <w:jc w:val="center"/>
              <w:rPr>
                <w:rFonts w:ascii="Arial" w:hAnsi="Arial" w:cs="Arial"/>
                <w:b/>
              </w:rPr>
            </w:pPr>
            <w:r>
              <w:rPr>
                <w:rFonts w:ascii="Arial" w:hAnsi="Arial" w:cs="Arial"/>
                <w:b/>
              </w:rPr>
              <w:t>2018</w:t>
            </w:r>
            <w:r w:rsidR="006C0E0F">
              <w:rPr>
                <w:rFonts w:ascii="Arial" w:hAnsi="Arial" w:cs="Arial"/>
                <w:b/>
              </w:rPr>
              <w:t xml:space="preserve">                                                                                                                                                                                                                                                                                                                                                                                                                                                                                                                                                                                                                                                                                                                                                                                                                                                                                                                                                                                                                                                                                                                                                                                                                                                                                                                                                                                                                                                                                                                                                                                                                                                                                                                                                                                                                                                                                                                                                                                                                                                                                                                                                                                                                                                                                                                                                                                                                                                                                                                                                                                                                                                                                                                                                                                                                                                                                                                                                                                                                                                                                                                                                                                                                                                                                                                                                                                                                                                                                                                                                                                                                                                                                                                                                                                                                                                                                                                                                                                                                                                                                                                                                                                                                                                                                                                                                                                                                                                                                                                                                                                                                                                                                                                                                                                                                                                                                                                                                                                                                                                                                                                                                                                                                                                                                                                                                                                                                                                                                                                                                                                                                                                                                                                                                                                                                                                                                                                                                                                                                                                                                                                                                                                                                                                                                                                                                                                                                                                                                                                                                                                                                                                                                                                                                                                                                                                                                                                                                                                                                                                                                                                                                                                                                                                                                                                                                                                                                                                                                                                                                                                                                                                                                                                                                                                                                                                                                                                                                                                                                                                                                                                                                                                                                                                                                                                                                                                                                                                                                                                                                                                                                                                                                                                                                                                                                                                                                                                                                                                                                                                                                                                                                                                                                                                                                                                                                                                                                                                                                                                                                                                                                                                                                                                                                                                                                                                                                                                                                                                                                                                                                                                                                                                                                                                                                                                                                                                                                                                                                                                                                                                                                                                                                                                                                                                                                                                                                                                                                                                                                                                                                                                                                                                                                                                                                                                                                                                                                                                                                                                                                                                                                                                                                                                                                                                                                                                                                                                                                                                                                                                                                                                                                                                                                                                                                                                                                                                                                                                                                                                                                                                  </w:t>
            </w:r>
          </w:p>
        </w:tc>
      </w:tr>
      <w:tr w:rsidR="007775A6" w:rsidRPr="00CD19C6" w14:paraId="796CCBBC" w14:textId="77777777" w:rsidTr="007775A6">
        <w:trPr>
          <w:trHeight w:val="1021"/>
        </w:trPr>
        <w:tc>
          <w:tcPr>
            <w:tcW w:w="1446" w:type="dxa"/>
            <w:vAlign w:val="center"/>
          </w:tcPr>
          <w:p w14:paraId="243085A4" w14:textId="77777777" w:rsidR="007775A6" w:rsidRPr="00CD19C6" w:rsidRDefault="007775A6" w:rsidP="007775A6">
            <w:pPr>
              <w:jc w:val="center"/>
              <w:rPr>
                <w:rFonts w:ascii="Arial" w:hAnsi="Arial" w:cs="Arial"/>
                <w:b/>
              </w:rPr>
            </w:pPr>
            <w:r w:rsidRPr="00CD19C6">
              <w:rPr>
                <w:rFonts w:ascii="Arial" w:hAnsi="Arial" w:cs="Arial"/>
                <w:b/>
              </w:rPr>
              <w:t>LUGAR:</w:t>
            </w:r>
          </w:p>
        </w:tc>
        <w:tc>
          <w:tcPr>
            <w:tcW w:w="7554" w:type="dxa"/>
            <w:gridSpan w:val="5"/>
            <w:vAlign w:val="center"/>
          </w:tcPr>
          <w:p w14:paraId="7483A563" w14:textId="7F7A7A17" w:rsidR="007775A6" w:rsidRPr="003172B7" w:rsidRDefault="00225B62" w:rsidP="007775A6">
            <w:pPr>
              <w:jc w:val="center"/>
              <w:rPr>
                <w:rFonts w:ascii="Arial" w:hAnsi="Arial" w:cs="Arial"/>
              </w:rPr>
            </w:pPr>
            <w:r w:rsidRPr="007F1D9C">
              <w:rPr>
                <w:rFonts w:ascii="Arial" w:hAnsi="Arial" w:cs="Arial"/>
                <w:lang w:val="es-ES_tradnl"/>
              </w:rPr>
              <w:t>De conformidad con el quinto párrafo del artículo 45 del REGLAMENTO, en caso  de que no se realice el acto de fallo de manera presencial, el Instituto podrá optar por notificarlo por escrito a cada uno de los licitantes dentro de lo cinco días naturales siguientes a su emisión.</w:t>
            </w:r>
          </w:p>
        </w:tc>
      </w:tr>
    </w:tbl>
    <w:p w14:paraId="5DD0E667" w14:textId="77777777" w:rsidR="00412321" w:rsidRDefault="00412321" w:rsidP="00412321">
      <w:pPr>
        <w:spacing w:line="276" w:lineRule="auto"/>
        <w:jc w:val="both"/>
        <w:rPr>
          <w:rFonts w:ascii="Arial" w:hAnsi="Arial" w:cs="Arial"/>
        </w:rPr>
      </w:pPr>
    </w:p>
    <w:p w14:paraId="3223E80B" w14:textId="77777777" w:rsidR="003F4E87" w:rsidRDefault="00412321" w:rsidP="00412321">
      <w:pPr>
        <w:tabs>
          <w:tab w:val="left" w:pos="3686"/>
        </w:tabs>
        <w:jc w:val="center"/>
        <w:rPr>
          <w:rFonts w:ascii="Arial" w:hAnsi="Arial" w:cs="Arial"/>
        </w:rPr>
      </w:pPr>
      <w:r>
        <w:rPr>
          <w:rFonts w:ascii="Arial" w:hAnsi="Arial" w:cs="Arial"/>
        </w:rPr>
        <w:br w:type="page"/>
      </w:r>
    </w:p>
    <w:p w14:paraId="2689B3AE" w14:textId="77777777" w:rsidR="003F4E87" w:rsidRDefault="003F4E87" w:rsidP="00F70298">
      <w:pPr>
        <w:tabs>
          <w:tab w:val="left" w:pos="3686"/>
        </w:tabs>
        <w:jc w:val="center"/>
        <w:rPr>
          <w:rFonts w:ascii="Arial" w:hAnsi="Arial" w:cs="Arial"/>
          <w:b/>
          <w:smallCaps/>
          <w:sz w:val="28"/>
          <w:szCs w:val="28"/>
        </w:rPr>
      </w:pPr>
    </w:p>
    <w:p w14:paraId="0BBEF135" w14:textId="77777777" w:rsidR="00F70298" w:rsidRPr="00766313" w:rsidRDefault="00F70298" w:rsidP="00F70298">
      <w:pPr>
        <w:tabs>
          <w:tab w:val="left" w:pos="3686"/>
        </w:tabs>
        <w:jc w:val="center"/>
        <w:rPr>
          <w:rFonts w:ascii="Arial" w:hAnsi="Arial" w:cs="Arial"/>
          <w:b/>
          <w:smallCaps/>
          <w:sz w:val="28"/>
          <w:szCs w:val="28"/>
        </w:rPr>
      </w:pPr>
      <w:r w:rsidRPr="00766313">
        <w:rPr>
          <w:rFonts w:ascii="Arial" w:hAnsi="Arial" w:cs="Arial"/>
          <w:b/>
          <w:smallCaps/>
          <w:sz w:val="28"/>
          <w:szCs w:val="28"/>
        </w:rPr>
        <w:t xml:space="preserve">Publicación, obtención de la convocatoria y </w:t>
      </w:r>
    </w:p>
    <w:p w14:paraId="37382D4F" w14:textId="77777777" w:rsidR="00F70298" w:rsidRPr="00766313" w:rsidRDefault="00F70298" w:rsidP="00F70298">
      <w:pPr>
        <w:tabs>
          <w:tab w:val="left" w:pos="3686"/>
        </w:tabs>
        <w:jc w:val="center"/>
        <w:rPr>
          <w:rFonts w:ascii="Arial" w:hAnsi="Arial" w:cs="Arial"/>
          <w:b/>
          <w:smallCaps/>
          <w:sz w:val="28"/>
          <w:szCs w:val="28"/>
        </w:rPr>
      </w:pPr>
      <w:r w:rsidRPr="00766313">
        <w:rPr>
          <w:rFonts w:ascii="Arial" w:hAnsi="Arial" w:cs="Arial"/>
          <w:b/>
          <w:smallCaps/>
          <w:sz w:val="28"/>
          <w:szCs w:val="28"/>
        </w:rPr>
        <w:t xml:space="preserve"> registro de participación </w:t>
      </w:r>
    </w:p>
    <w:p w14:paraId="012F0C3D" w14:textId="77777777" w:rsidR="00F70298" w:rsidRDefault="00F70298" w:rsidP="00F70298">
      <w:pPr>
        <w:tabs>
          <w:tab w:val="left" w:pos="3686"/>
        </w:tabs>
        <w:jc w:val="center"/>
        <w:rPr>
          <w:rFonts w:ascii="Arial" w:hAnsi="Arial" w:cs="Arial"/>
          <w:b/>
          <w:smallCaps/>
          <w:sz w:val="18"/>
          <w:szCs w:val="28"/>
        </w:rPr>
      </w:pPr>
    </w:p>
    <w:p w14:paraId="04F54027" w14:textId="77777777" w:rsidR="00F70298" w:rsidRPr="006E600A" w:rsidRDefault="00F70298" w:rsidP="009A78E9">
      <w:pPr>
        <w:spacing w:before="120" w:after="120"/>
        <w:jc w:val="both"/>
        <w:rPr>
          <w:rFonts w:ascii="Arial" w:hAnsi="Arial" w:cs="Arial"/>
          <w:b/>
          <w:bCs/>
        </w:rPr>
      </w:pPr>
      <w:r w:rsidRPr="006E600A">
        <w:rPr>
          <w:rFonts w:ascii="Arial" w:hAnsi="Arial" w:cs="Arial"/>
          <w:b/>
          <w:bCs/>
        </w:rPr>
        <w:t>Publicación de la convocatoria:</w:t>
      </w:r>
    </w:p>
    <w:p w14:paraId="4FAAD04A" w14:textId="77777777" w:rsidR="00DD0F6C" w:rsidRPr="00BE23BC" w:rsidRDefault="00DD0F6C" w:rsidP="00DD0F6C">
      <w:pPr>
        <w:spacing w:before="120" w:after="120"/>
        <w:jc w:val="both"/>
        <w:rPr>
          <w:rFonts w:ascii="Arial" w:hAnsi="Arial" w:cs="Arial"/>
          <w:bCs/>
        </w:rPr>
      </w:pPr>
      <w:r>
        <w:rPr>
          <w:rFonts w:ascii="Arial" w:hAnsi="Arial" w:cs="Arial"/>
          <w:bCs/>
        </w:rPr>
        <w:t>Con fundamento en el artículo 37</w:t>
      </w:r>
      <w:r w:rsidRPr="006E600A">
        <w:rPr>
          <w:rFonts w:ascii="Arial" w:hAnsi="Arial" w:cs="Arial"/>
          <w:bCs/>
        </w:rPr>
        <w:t xml:space="preserve"> </w:t>
      </w:r>
      <w:r w:rsidRPr="00BE23BC">
        <w:rPr>
          <w:rFonts w:ascii="Arial" w:hAnsi="Arial" w:cs="Arial"/>
          <w:bCs/>
        </w:rPr>
        <w:t>del REGLAMENTO</w:t>
      </w:r>
      <w:r>
        <w:rPr>
          <w:rFonts w:ascii="Arial" w:hAnsi="Arial" w:cs="Arial"/>
          <w:bCs/>
        </w:rPr>
        <w:t xml:space="preserve"> y artículo 58 de las POBALINES</w:t>
      </w:r>
      <w:r w:rsidRPr="00BE23BC">
        <w:rPr>
          <w:rFonts w:ascii="Arial" w:hAnsi="Arial" w:cs="Arial"/>
          <w:bCs/>
        </w:rPr>
        <w:t xml:space="preserve">, la publicación de la presente convocatoria a la licitación pública se realiza </w:t>
      </w:r>
      <w:r w:rsidRPr="001A19C9">
        <w:rPr>
          <w:rFonts w:ascii="Arial" w:hAnsi="Arial" w:cs="Arial"/>
          <w:bCs/>
        </w:rPr>
        <w:t xml:space="preserve">por </w:t>
      </w:r>
      <w:r w:rsidRPr="00BE23BC">
        <w:rPr>
          <w:rFonts w:ascii="Arial" w:hAnsi="Arial" w:cs="Arial"/>
          <w:bCs/>
        </w:rPr>
        <w:t xml:space="preserve">medio de la página web del </w:t>
      </w:r>
      <w:r>
        <w:rPr>
          <w:rFonts w:ascii="Arial" w:hAnsi="Arial" w:cs="Arial"/>
          <w:bCs/>
        </w:rPr>
        <w:t>Instituto Nacional Electoral</w:t>
      </w:r>
      <w:r w:rsidRPr="00DF3176">
        <w:rPr>
          <w:rFonts w:ascii="Arial" w:hAnsi="Arial" w:cs="Arial"/>
          <w:bCs/>
        </w:rPr>
        <w:t xml:space="preserve"> (en lo sucesivo, el</w:t>
      </w:r>
      <w:r>
        <w:rPr>
          <w:rFonts w:ascii="Arial" w:hAnsi="Arial" w:cs="Arial"/>
          <w:bCs/>
        </w:rPr>
        <w:t xml:space="preserve"> </w:t>
      </w:r>
      <w:r w:rsidRPr="00BE23BC">
        <w:rPr>
          <w:rFonts w:ascii="Arial" w:hAnsi="Arial" w:cs="Arial"/>
          <w:bCs/>
        </w:rPr>
        <w:t>INSTITUTO) en el siguiente vínculo</w:t>
      </w:r>
      <w:r>
        <w:rPr>
          <w:rFonts w:ascii="Arial" w:hAnsi="Arial" w:cs="Arial"/>
          <w:bCs/>
        </w:rPr>
        <w:t xml:space="preserve"> y ruta</w:t>
      </w:r>
      <w:r w:rsidRPr="000E231F">
        <w:rPr>
          <w:rFonts w:ascii="Arial" w:hAnsi="Arial" w:cs="Arial"/>
          <w:bCs/>
          <w:color w:val="3333CC"/>
        </w:rPr>
        <w:t xml:space="preserve">: </w:t>
      </w:r>
      <w:hyperlink r:id="rId10" w:history="1">
        <w:r w:rsidR="00AC0ADD" w:rsidRPr="004C4940">
          <w:rPr>
            <w:rStyle w:val="Hipervnculo"/>
            <w:rFonts w:ascii="Arial" w:hAnsi="Arial" w:cs="Arial"/>
            <w:bCs/>
          </w:rPr>
          <w:t>www.ine.mx/licitaciones/ | Servicios INE|Licitaciones|</w:t>
        </w:r>
      </w:hyperlink>
      <w:r w:rsidRPr="00F71823">
        <w:rPr>
          <w:rFonts w:ascii="Arial" w:hAnsi="Arial" w:cs="Arial"/>
          <w:bCs/>
        </w:rPr>
        <w:t xml:space="preserve">, </w:t>
      </w:r>
      <w:r w:rsidRPr="00BE23BC">
        <w:rPr>
          <w:rFonts w:ascii="Arial" w:hAnsi="Arial" w:cs="Arial"/>
          <w:bCs/>
        </w:rPr>
        <w:t xml:space="preserve">a este sitio también se puede acceder desde la página web del sistema electrónico de Información Pública Gubernamental de la Secretaria de la Función Pública (CompraNet) en el siguiente vínculo: </w:t>
      </w:r>
      <w:hyperlink r:id="rId11" w:history="1">
        <w:r w:rsidRPr="000E231F">
          <w:rPr>
            <w:rStyle w:val="Hipervnculo"/>
            <w:rFonts w:ascii="Arial" w:hAnsi="Arial" w:cs="Arial"/>
            <w:bCs/>
            <w:color w:val="3333CC"/>
          </w:rPr>
          <w:t>www.compranet.gob.mx</w:t>
        </w:r>
      </w:hyperlink>
      <w:r w:rsidRPr="000E231F">
        <w:rPr>
          <w:rFonts w:ascii="Arial" w:hAnsi="Arial" w:cs="Arial"/>
          <w:bCs/>
          <w:color w:val="3333CC"/>
        </w:rPr>
        <w:t xml:space="preserve"> </w:t>
      </w:r>
      <w:r w:rsidR="00F71823">
        <w:rPr>
          <w:rFonts w:ascii="Arial" w:hAnsi="Arial" w:cs="Arial"/>
          <w:bCs/>
          <w:color w:val="3333CC"/>
        </w:rPr>
        <w:t>| Enlaces de interés</w:t>
      </w:r>
      <w:r w:rsidRPr="00BD40CF">
        <w:rPr>
          <w:rFonts w:ascii="Arial" w:hAnsi="Arial" w:cs="Arial"/>
          <w:bCs/>
          <w:color w:val="3333CC"/>
        </w:rPr>
        <w:t xml:space="preserve"> | Instituto Nacional Electoral</w:t>
      </w:r>
      <w:r>
        <w:rPr>
          <w:rFonts w:ascii="Arial" w:hAnsi="Arial" w:cs="Arial"/>
          <w:bCs/>
          <w:color w:val="3333CC"/>
        </w:rPr>
        <w:t>.</w:t>
      </w:r>
    </w:p>
    <w:p w14:paraId="67058E17" w14:textId="1009EEA9" w:rsidR="004F246E" w:rsidRPr="00E90ACB" w:rsidRDefault="00F87CE9" w:rsidP="004F246E">
      <w:pPr>
        <w:spacing w:before="120" w:after="120"/>
        <w:jc w:val="both"/>
        <w:rPr>
          <w:rFonts w:ascii="Arial" w:hAnsi="Arial" w:cs="Arial"/>
          <w:bCs/>
        </w:rPr>
      </w:pPr>
      <w:r>
        <w:rPr>
          <w:rFonts w:ascii="Arial" w:hAnsi="Arial" w:cs="Arial"/>
          <w:bCs/>
        </w:rPr>
        <w:t xml:space="preserve">El </w:t>
      </w:r>
      <w:r w:rsidRPr="00621CF1">
        <w:rPr>
          <w:rFonts w:ascii="Arial" w:hAnsi="Arial" w:cs="Arial"/>
          <w:bCs/>
        </w:rPr>
        <w:t xml:space="preserve">día </w:t>
      </w:r>
      <w:r w:rsidR="00535A88">
        <w:rPr>
          <w:rFonts w:ascii="Arial" w:hAnsi="Arial" w:cs="Arial"/>
          <w:bCs/>
        </w:rPr>
        <w:t>08</w:t>
      </w:r>
      <w:r w:rsidR="004F246E" w:rsidRPr="00621CF1">
        <w:rPr>
          <w:rFonts w:ascii="Arial" w:hAnsi="Arial" w:cs="Arial"/>
          <w:bCs/>
        </w:rPr>
        <w:t xml:space="preserve"> </w:t>
      </w:r>
      <w:r w:rsidR="00535A88">
        <w:rPr>
          <w:rFonts w:ascii="Arial" w:hAnsi="Arial" w:cs="Arial"/>
          <w:bCs/>
        </w:rPr>
        <w:t xml:space="preserve">de mayo de 2018 </w:t>
      </w:r>
      <w:r w:rsidR="004F246E" w:rsidRPr="00621CF1">
        <w:rPr>
          <w:rFonts w:ascii="Arial" w:hAnsi="Arial" w:cs="Arial"/>
          <w:bCs/>
        </w:rPr>
        <w:t xml:space="preserve">se publicó la presente convocatoria en la página de internet del </w:t>
      </w:r>
      <w:r w:rsidR="0059296A" w:rsidRPr="00621CF1">
        <w:rPr>
          <w:rFonts w:ascii="Arial" w:hAnsi="Arial" w:cs="Arial"/>
          <w:bCs/>
        </w:rPr>
        <w:t xml:space="preserve">INSTITUTO </w:t>
      </w:r>
      <w:r w:rsidR="004F246E" w:rsidRPr="00621CF1">
        <w:rPr>
          <w:rFonts w:ascii="Arial" w:hAnsi="Arial" w:cs="Arial"/>
          <w:bCs/>
        </w:rPr>
        <w:t xml:space="preserve">y simultáneamente se envió el resumen de </w:t>
      </w:r>
      <w:r w:rsidR="00903230" w:rsidRPr="00621CF1">
        <w:rPr>
          <w:rFonts w:ascii="Arial" w:hAnsi="Arial" w:cs="Arial"/>
          <w:bCs/>
        </w:rPr>
        <w:t xml:space="preserve">la </w:t>
      </w:r>
      <w:r w:rsidR="004F246E" w:rsidRPr="00621CF1">
        <w:rPr>
          <w:rFonts w:ascii="Arial" w:hAnsi="Arial" w:cs="Arial"/>
          <w:bCs/>
        </w:rPr>
        <w:t xml:space="preserve">convocatoria al Diario Oficial de la Federación para su posterior publicación el día </w:t>
      </w:r>
      <w:r w:rsidR="00535A88">
        <w:rPr>
          <w:rFonts w:ascii="Arial" w:hAnsi="Arial" w:cs="Arial"/>
          <w:bCs/>
        </w:rPr>
        <w:t>1</w:t>
      </w:r>
      <w:r w:rsidR="00210F5F">
        <w:rPr>
          <w:rFonts w:ascii="Arial" w:hAnsi="Arial" w:cs="Arial"/>
          <w:bCs/>
        </w:rPr>
        <w:t>5</w:t>
      </w:r>
      <w:r w:rsidR="00535A88">
        <w:rPr>
          <w:rFonts w:ascii="Arial" w:hAnsi="Arial" w:cs="Arial"/>
          <w:bCs/>
        </w:rPr>
        <w:t xml:space="preserve"> de mayo de 2018.</w:t>
      </w:r>
    </w:p>
    <w:p w14:paraId="5B28F5D3" w14:textId="77777777" w:rsidR="006B0342" w:rsidRDefault="006B0342" w:rsidP="00E56D20">
      <w:pPr>
        <w:spacing w:before="120" w:after="120"/>
        <w:jc w:val="both"/>
        <w:rPr>
          <w:rFonts w:ascii="Arial" w:hAnsi="Arial" w:cs="Arial"/>
          <w:b/>
          <w:bCs/>
        </w:rPr>
      </w:pPr>
    </w:p>
    <w:p w14:paraId="4D6B87F4" w14:textId="77777777" w:rsidR="00E56D20" w:rsidRPr="00BE23BC" w:rsidRDefault="00E56D20" w:rsidP="00E56D20">
      <w:pPr>
        <w:spacing w:before="120" w:after="120"/>
        <w:jc w:val="both"/>
        <w:rPr>
          <w:rFonts w:ascii="Arial" w:hAnsi="Arial" w:cs="Arial"/>
          <w:b/>
          <w:bCs/>
        </w:rPr>
      </w:pPr>
      <w:r w:rsidRPr="00BE23BC">
        <w:rPr>
          <w:rFonts w:ascii="Arial" w:hAnsi="Arial" w:cs="Arial"/>
          <w:b/>
          <w:bCs/>
        </w:rPr>
        <w:t>Obtención de la convocatoria:</w:t>
      </w:r>
    </w:p>
    <w:p w14:paraId="314B6F7D" w14:textId="77777777" w:rsidR="008F133A" w:rsidRDefault="00E56D20" w:rsidP="00E56D20">
      <w:pPr>
        <w:spacing w:before="120" w:after="120"/>
        <w:jc w:val="both"/>
        <w:rPr>
          <w:rFonts w:ascii="Arial" w:hAnsi="Arial" w:cs="Arial"/>
          <w:bCs/>
        </w:rPr>
      </w:pPr>
      <w:r w:rsidRPr="00BE23BC">
        <w:rPr>
          <w:rFonts w:ascii="Arial" w:hAnsi="Arial" w:cs="Arial"/>
          <w:bCs/>
        </w:rPr>
        <w:t>Con fundamento en el artículo 3</w:t>
      </w:r>
      <w:r w:rsidR="00F87CE9">
        <w:rPr>
          <w:rFonts w:ascii="Arial" w:hAnsi="Arial" w:cs="Arial"/>
          <w:bCs/>
        </w:rPr>
        <w:t>7</w:t>
      </w:r>
      <w:r w:rsidRPr="00BE23BC">
        <w:rPr>
          <w:rFonts w:ascii="Arial" w:hAnsi="Arial" w:cs="Arial"/>
          <w:bCs/>
        </w:rPr>
        <w:t xml:space="preserve"> del REGLAMENTO, se informa que la obtención de la pre</w:t>
      </w:r>
      <w:r w:rsidR="008F133A">
        <w:rPr>
          <w:rFonts w:ascii="Arial" w:hAnsi="Arial" w:cs="Arial"/>
          <w:bCs/>
        </w:rPr>
        <w:t>sente convocatoria es gratuita.</w:t>
      </w:r>
    </w:p>
    <w:p w14:paraId="3600CBB4" w14:textId="77777777" w:rsidR="00E56D20" w:rsidRPr="00A605AF" w:rsidRDefault="00460A33" w:rsidP="00E56D20">
      <w:pPr>
        <w:spacing w:before="120" w:after="120"/>
        <w:jc w:val="both"/>
        <w:rPr>
          <w:rFonts w:ascii="Arial" w:hAnsi="Arial" w:cs="Arial"/>
          <w:bCs/>
        </w:rPr>
      </w:pPr>
      <w:r>
        <w:rPr>
          <w:rFonts w:ascii="Arial" w:hAnsi="Arial" w:cs="Arial"/>
          <w:bCs/>
        </w:rPr>
        <w:t>De conformidad con</w:t>
      </w:r>
      <w:r w:rsidR="008F133A">
        <w:rPr>
          <w:rFonts w:ascii="Arial" w:hAnsi="Arial" w:cs="Arial"/>
          <w:bCs/>
        </w:rPr>
        <w:t xml:space="preserve"> el artículo 58</w:t>
      </w:r>
      <w:r>
        <w:rPr>
          <w:rFonts w:ascii="Arial" w:hAnsi="Arial" w:cs="Arial"/>
          <w:bCs/>
        </w:rPr>
        <w:t xml:space="preserve"> de las POBALINES, a partir de la fecha de publicación de la convocatoria hasta</w:t>
      </w:r>
      <w:r w:rsidR="00BC1C59">
        <w:rPr>
          <w:rFonts w:ascii="Arial" w:hAnsi="Arial" w:cs="Arial"/>
          <w:bCs/>
        </w:rPr>
        <w:t xml:space="preserve"> el sexto día natural previo a la fecha señalada para el Acto de Presentación y Apertura de Proposiciones</w:t>
      </w:r>
      <w:r>
        <w:rPr>
          <w:rFonts w:ascii="Arial" w:hAnsi="Arial" w:cs="Arial"/>
          <w:bCs/>
        </w:rPr>
        <w:t xml:space="preserve"> s</w:t>
      </w:r>
      <w:r w:rsidR="00E56D20" w:rsidRPr="00BE23BC">
        <w:rPr>
          <w:rFonts w:ascii="Arial" w:hAnsi="Arial" w:cs="Arial"/>
          <w:bCs/>
        </w:rPr>
        <w:t xml:space="preserve">e pone a disposición de los </w:t>
      </w:r>
      <w:r w:rsidR="00E56D20" w:rsidRPr="00A605AF">
        <w:rPr>
          <w:rFonts w:ascii="Arial" w:hAnsi="Arial" w:cs="Arial"/>
          <w:bCs/>
        </w:rPr>
        <w:t>LICITANTES el texto de la convocatoria a través de los siguientes medios:</w:t>
      </w:r>
    </w:p>
    <w:p w14:paraId="57938232" w14:textId="77777777" w:rsidR="00E56D20" w:rsidRPr="00A605AF" w:rsidRDefault="00E56D20" w:rsidP="00E56D20">
      <w:pPr>
        <w:spacing w:before="120" w:after="120"/>
        <w:ind w:left="426" w:hanging="426"/>
        <w:jc w:val="both"/>
        <w:rPr>
          <w:rFonts w:ascii="Arial" w:hAnsi="Arial" w:cs="Arial"/>
          <w:bCs/>
        </w:rPr>
      </w:pPr>
      <w:r w:rsidRPr="00A605AF">
        <w:rPr>
          <w:rFonts w:ascii="Arial" w:hAnsi="Arial" w:cs="Arial"/>
          <w:bCs/>
        </w:rPr>
        <w:t xml:space="preserve">1º. </w:t>
      </w:r>
      <w:r w:rsidRPr="00A605AF">
        <w:rPr>
          <w:rFonts w:ascii="Arial" w:hAnsi="Arial" w:cs="Arial"/>
          <w:bCs/>
        </w:rPr>
        <w:tab/>
      </w:r>
      <w:r w:rsidR="00BC1C59">
        <w:rPr>
          <w:rFonts w:ascii="Arial" w:hAnsi="Arial" w:cs="Arial"/>
          <w:bCs/>
        </w:rPr>
        <w:t xml:space="preserve">Una copia impresa. </w:t>
      </w:r>
      <w:r w:rsidR="00FC5049">
        <w:rPr>
          <w:rFonts w:ascii="Arial" w:hAnsi="Arial" w:cs="Arial"/>
          <w:bCs/>
        </w:rPr>
        <w:t xml:space="preserve">En la oficina </w:t>
      </w:r>
      <w:r w:rsidRPr="00A605AF">
        <w:rPr>
          <w:rFonts w:ascii="Arial" w:hAnsi="Arial" w:cs="Arial"/>
          <w:bCs/>
        </w:rPr>
        <w:t xml:space="preserve">del </w:t>
      </w:r>
      <w:r w:rsidRPr="00A605AF">
        <w:rPr>
          <w:rFonts w:ascii="Arial" w:hAnsi="Arial" w:cs="Arial"/>
          <w:bCs/>
          <w:i/>
        </w:rPr>
        <w:t>Departamento de Licita</w:t>
      </w:r>
      <w:r w:rsidR="0046790A">
        <w:rPr>
          <w:rFonts w:ascii="Arial" w:hAnsi="Arial" w:cs="Arial"/>
          <w:bCs/>
          <w:i/>
        </w:rPr>
        <w:t>ciones y Control y Seguimiento de</w:t>
      </w:r>
      <w:r w:rsidRPr="00A605AF">
        <w:rPr>
          <w:rFonts w:ascii="Arial" w:hAnsi="Arial" w:cs="Arial"/>
          <w:bCs/>
          <w:i/>
        </w:rPr>
        <w:t xml:space="preserve"> Proveedores</w:t>
      </w:r>
      <w:r w:rsidRPr="00A605AF">
        <w:rPr>
          <w:rFonts w:ascii="Arial" w:hAnsi="Arial" w:cs="Arial"/>
          <w:bCs/>
        </w:rPr>
        <w:t xml:space="preserve"> de la Subdirección de Adquisiciones adscrita a la Dirección Ejecutiva de Administración, ubicadas en el sexto piso, del Edificio Zafiro II, en Periférico Sur 4124, Colonia </w:t>
      </w:r>
      <w:r w:rsidR="001F05FC">
        <w:rPr>
          <w:rFonts w:ascii="Arial" w:hAnsi="Arial" w:cs="Arial"/>
          <w:bCs/>
        </w:rPr>
        <w:t>Jardines del Pedregal</w:t>
      </w:r>
      <w:r w:rsidRPr="00A605AF">
        <w:rPr>
          <w:rFonts w:ascii="Arial" w:hAnsi="Arial" w:cs="Arial"/>
          <w:bCs/>
        </w:rPr>
        <w:t xml:space="preserve">, Delegación Álvaro Obregón, Código postal </w:t>
      </w:r>
      <w:r w:rsidR="00D16880">
        <w:rPr>
          <w:rFonts w:ascii="Arial" w:hAnsi="Arial" w:cs="Arial"/>
          <w:bCs/>
        </w:rPr>
        <w:t>01900</w:t>
      </w:r>
      <w:r w:rsidRPr="00A605AF">
        <w:rPr>
          <w:rFonts w:ascii="Arial" w:hAnsi="Arial" w:cs="Arial"/>
          <w:bCs/>
        </w:rPr>
        <w:t xml:space="preserve">, en la </w:t>
      </w:r>
      <w:r w:rsidR="00366EA9">
        <w:rPr>
          <w:rFonts w:ascii="Arial" w:hAnsi="Arial" w:cs="Arial"/>
          <w:bCs/>
        </w:rPr>
        <w:t>Ciudad de México</w:t>
      </w:r>
      <w:r w:rsidRPr="00A605AF">
        <w:rPr>
          <w:rFonts w:ascii="Arial" w:hAnsi="Arial" w:cs="Arial"/>
          <w:bCs/>
        </w:rPr>
        <w:t>, en días hábiles con</w:t>
      </w:r>
      <w:r w:rsidR="00BC1C59">
        <w:rPr>
          <w:rFonts w:ascii="Arial" w:hAnsi="Arial" w:cs="Arial"/>
          <w:bCs/>
        </w:rPr>
        <w:t xml:space="preserve"> horario de 09:00 a 18:00 horas</w:t>
      </w:r>
      <w:r w:rsidRPr="00A605AF">
        <w:rPr>
          <w:rFonts w:ascii="Arial" w:hAnsi="Arial" w:cs="Arial"/>
          <w:bCs/>
        </w:rPr>
        <w:t xml:space="preserve">. </w:t>
      </w:r>
      <w:r w:rsidR="00BC1C59">
        <w:rPr>
          <w:rFonts w:ascii="Arial" w:hAnsi="Arial" w:cs="Arial"/>
          <w:bCs/>
        </w:rPr>
        <w:t xml:space="preserve"> La copia exclusivamente será para consulta, por lo que el área compradora no estará obligada a entregar una impresión de la misma.</w:t>
      </w:r>
    </w:p>
    <w:p w14:paraId="50F68EC8" w14:textId="77777777" w:rsidR="00FA563B" w:rsidRPr="00FA563B" w:rsidRDefault="00BC1C59" w:rsidP="00FA563B">
      <w:pPr>
        <w:spacing w:before="120" w:after="120"/>
        <w:ind w:left="426" w:hanging="426"/>
        <w:jc w:val="both"/>
        <w:rPr>
          <w:rFonts w:ascii="Arial" w:hAnsi="Arial" w:cs="Arial"/>
          <w:bCs/>
        </w:rPr>
      </w:pPr>
      <w:r>
        <w:rPr>
          <w:rFonts w:ascii="Arial" w:hAnsi="Arial" w:cs="Arial"/>
          <w:bCs/>
        </w:rPr>
        <w:t xml:space="preserve">2º. </w:t>
      </w:r>
      <w:r>
        <w:rPr>
          <w:rFonts w:ascii="Arial" w:hAnsi="Arial" w:cs="Arial"/>
          <w:bCs/>
        </w:rPr>
        <w:tab/>
      </w:r>
      <w:r w:rsidR="00DD0F6C">
        <w:rPr>
          <w:rFonts w:ascii="Arial" w:hAnsi="Arial" w:cs="Arial"/>
          <w:bCs/>
        </w:rPr>
        <w:t>En</w:t>
      </w:r>
      <w:r w:rsidR="00DD0F6C" w:rsidRPr="00A605AF">
        <w:rPr>
          <w:rFonts w:ascii="Arial" w:hAnsi="Arial" w:cs="Arial"/>
          <w:bCs/>
        </w:rPr>
        <w:t xml:space="preserve"> archivo electrónico</w:t>
      </w:r>
      <w:r w:rsidR="00DD0F6C">
        <w:rPr>
          <w:rFonts w:ascii="Arial" w:hAnsi="Arial" w:cs="Arial"/>
          <w:bCs/>
        </w:rPr>
        <w:t xml:space="preserve">. Podrá obtenerse descargando el archivo de la presente convocatoria de la página web del INSTITUTO a través del siguiente vínculo </w:t>
      </w:r>
      <w:hyperlink r:id="rId12" w:history="1">
        <w:r w:rsidR="00FA563B" w:rsidRPr="00FA563B">
          <w:rPr>
            <w:rStyle w:val="Hipervnculo"/>
            <w:rFonts w:ascii="Arial" w:hAnsi="Arial" w:cs="Arial"/>
            <w:bCs/>
          </w:rPr>
          <w:t>http://www.ine.mx/licitaciones/</w:t>
        </w:r>
      </w:hyperlink>
      <w:r w:rsidR="00FA563B" w:rsidRPr="00FA563B">
        <w:rPr>
          <w:rFonts w:ascii="Arial" w:hAnsi="Arial" w:cs="Arial"/>
          <w:bCs/>
        </w:rPr>
        <w:t xml:space="preserve"> o a través del Sistema CompraINE.</w:t>
      </w:r>
    </w:p>
    <w:p w14:paraId="1DD06799" w14:textId="77777777" w:rsidR="00DD0F6C" w:rsidRDefault="00DD0F6C" w:rsidP="00DD0F6C">
      <w:pPr>
        <w:spacing w:before="120" w:after="120"/>
        <w:ind w:left="426" w:hanging="426"/>
        <w:jc w:val="both"/>
        <w:rPr>
          <w:rFonts w:ascii="Arial" w:hAnsi="Arial" w:cs="Arial"/>
          <w:b/>
          <w:bCs/>
        </w:rPr>
      </w:pPr>
    </w:p>
    <w:p w14:paraId="5F23235C" w14:textId="77777777" w:rsidR="00E56D20" w:rsidRPr="00CB4463" w:rsidRDefault="00E56D20" w:rsidP="00E56D20">
      <w:pPr>
        <w:spacing w:before="120" w:after="120"/>
        <w:jc w:val="both"/>
        <w:rPr>
          <w:rFonts w:ascii="Arial" w:hAnsi="Arial" w:cs="Arial"/>
          <w:b/>
          <w:bCs/>
        </w:rPr>
      </w:pPr>
      <w:r w:rsidRPr="00CB4463">
        <w:rPr>
          <w:rFonts w:ascii="Arial" w:hAnsi="Arial" w:cs="Arial"/>
          <w:b/>
          <w:bCs/>
        </w:rPr>
        <w:t>Registro de participación:</w:t>
      </w:r>
    </w:p>
    <w:p w14:paraId="621064E6" w14:textId="77777777" w:rsidR="00CD268D" w:rsidRPr="006C5B1E" w:rsidRDefault="00CD268D" w:rsidP="00CD268D">
      <w:pPr>
        <w:spacing w:before="120" w:after="120"/>
        <w:jc w:val="both"/>
        <w:rPr>
          <w:rFonts w:ascii="Arial" w:hAnsi="Arial" w:cs="Arial"/>
          <w:bCs/>
          <w:u w:val="single"/>
        </w:rPr>
      </w:pPr>
      <w:r w:rsidRPr="00EB3A89">
        <w:rPr>
          <w:rFonts w:ascii="Arial" w:hAnsi="Arial" w:cs="Arial"/>
          <w:bCs/>
        </w:rPr>
        <w:t>De conformidad con lo establecido en el artículo 207 de las POBALINES, los/las interesados/as en participar en el procedimiento de contratación que no se encuentren en el Registro Único de Proveedores, deberán inscribirse a</w:t>
      </w:r>
      <w:r>
        <w:rPr>
          <w:rFonts w:ascii="Arial" w:hAnsi="Arial" w:cs="Arial"/>
          <w:bCs/>
        </w:rPr>
        <w:t xml:space="preserve"> </w:t>
      </w:r>
      <w:r w:rsidRPr="00EB3A89">
        <w:rPr>
          <w:rFonts w:ascii="Arial" w:hAnsi="Arial" w:cs="Arial"/>
          <w:bCs/>
        </w:rPr>
        <w:t xml:space="preserve">través de CompraINE </w:t>
      </w:r>
      <w:r w:rsidR="00A41732" w:rsidRPr="006C5B1E">
        <w:rPr>
          <w:rFonts w:ascii="Arial" w:hAnsi="Arial" w:cs="Arial"/>
          <w:bCs/>
        </w:rPr>
        <w:t>en el momento de registrarse para participar</w:t>
      </w:r>
      <w:r w:rsidRPr="006C5B1E">
        <w:rPr>
          <w:rFonts w:ascii="Arial" w:hAnsi="Arial" w:cs="Arial"/>
          <w:bCs/>
        </w:rPr>
        <w:t>.</w:t>
      </w:r>
    </w:p>
    <w:p w14:paraId="29FBBBA6" w14:textId="77777777" w:rsidR="00CD268D" w:rsidRDefault="00CD268D" w:rsidP="00CD268D">
      <w:pPr>
        <w:spacing w:before="120" w:after="120"/>
        <w:jc w:val="both"/>
        <w:rPr>
          <w:rFonts w:ascii="Arial" w:hAnsi="Arial" w:cs="Arial"/>
        </w:rPr>
      </w:pPr>
      <w:r w:rsidRPr="00A605AF">
        <w:rPr>
          <w:rFonts w:ascii="Arial" w:hAnsi="Arial" w:cs="Arial"/>
          <w:bCs/>
        </w:rPr>
        <w:t xml:space="preserve">Los LICITANTES podrán obtener el </w:t>
      </w:r>
      <w:r w:rsidRPr="00A605AF">
        <w:rPr>
          <w:rFonts w:ascii="Arial" w:hAnsi="Arial" w:cs="Arial"/>
          <w:bCs/>
          <w:u w:val="single"/>
        </w:rPr>
        <w:t>comprobante de registro de participación</w:t>
      </w:r>
      <w:r w:rsidRPr="00A605AF">
        <w:rPr>
          <w:rFonts w:ascii="Arial" w:hAnsi="Arial" w:cs="Arial"/>
          <w:bCs/>
        </w:rPr>
        <w:t xml:space="preserve"> acudiendo a las oficinas del </w:t>
      </w:r>
      <w:r w:rsidRPr="00A605AF">
        <w:rPr>
          <w:rFonts w:ascii="Arial" w:hAnsi="Arial" w:cs="Arial"/>
          <w:bCs/>
          <w:i/>
        </w:rPr>
        <w:t>Departamento de Licitaciones y Control y Seguimiento a Proveedores</w:t>
      </w:r>
      <w:r w:rsidRPr="00A605AF">
        <w:rPr>
          <w:rFonts w:ascii="Arial" w:hAnsi="Arial" w:cs="Arial"/>
          <w:bCs/>
        </w:rPr>
        <w:t xml:space="preserve">, o bien podrá enviar su solicitud al correo electrónico: </w:t>
      </w:r>
      <w:hyperlink r:id="rId13" w:history="1">
        <w:r w:rsidRPr="003C71E4">
          <w:rPr>
            <w:rStyle w:val="Hipervnculo"/>
            <w:rFonts w:ascii="Arial" w:hAnsi="Arial" w:cs="Arial"/>
            <w:bCs/>
          </w:rPr>
          <w:t>atencion.proveedores@ine.mx</w:t>
        </w:r>
      </w:hyperlink>
      <w:r w:rsidRPr="00A605AF">
        <w:rPr>
          <w:rFonts w:ascii="Arial" w:hAnsi="Arial" w:cs="Arial"/>
        </w:rPr>
        <w:t xml:space="preserve"> y </w:t>
      </w:r>
      <w:hyperlink r:id="rId14" w:history="1">
        <w:r w:rsidRPr="00A605AF">
          <w:rPr>
            <w:rStyle w:val="Hipervnculo"/>
            <w:rFonts w:ascii="Arial" w:hAnsi="Arial" w:cs="Arial"/>
            <w:color w:val="auto"/>
          </w:rPr>
          <w:t>r</w:t>
        </w:r>
        <w:r w:rsidRPr="003C71E4">
          <w:rPr>
            <w:rStyle w:val="Hipervnculo"/>
            <w:rFonts w:ascii="Arial" w:hAnsi="Arial" w:cs="Arial"/>
            <w:bCs/>
          </w:rPr>
          <w:t>oberto.medina@ine.mx</w:t>
        </w:r>
      </w:hyperlink>
      <w:r>
        <w:rPr>
          <w:rFonts w:ascii="Arial" w:hAnsi="Arial" w:cs="Arial"/>
        </w:rPr>
        <w:t xml:space="preserve">. </w:t>
      </w:r>
    </w:p>
    <w:p w14:paraId="395A9EF4" w14:textId="77777777" w:rsidR="00A644DE" w:rsidRDefault="00CD268D" w:rsidP="00CD268D">
      <w:pPr>
        <w:spacing w:before="120" w:after="120"/>
        <w:jc w:val="both"/>
        <w:rPr>
          <w:rFonts w:ascii="Arial" w:hAnsi="Arial" w:cs="Arial"/>
          <w:bCs/>
        </w:rPr>
      </w:pPr>
      <w:r w:rsidRPr="00A605AF">
        <w:rPr>
          <w:rFonts w:ascii="Arial" w:hAnsi="Arial" w:cs="Arial"/>
          <w:bCs/>
        </w:rPr>
        <w:t xml:space="preserve">De optar por </w:t>
      </w:r>
      <w:r w:rsidR="00A644DE">
        <w:rPr>
          <w:rFonts w:ascii="Arial" w:hAnsi="Arial" w:cs="Arial"/>
          <w:bCs/>
        </w:rPr>
        <w:t>enviarlo</w:t>
      </w:r>
      <w:r w:rsidRPr="00A605AF">
        <w:rPr>
          <w:rFonts w:ascii="Arial" w:hAnsi="Arial" w:cs="Arial"/>
          <w:bCs/>
        </w:rPr>
        <w:t xml:space="preserve"> mediante correo electrónico, los LICITANTES deberán llenar y firmar el formulario del </w:t>
      </w:r>
      <w:r w:rsidRPr="00A605AF">
        <w:rPr>
          <w:rFonts w:ascii="Arial" w:hAnsi="Arial" w:cs="Arial"/>
          <w:b/>
          <w:bCs/>
        </w:rPr>
        <w:t xml:space="preserve">Anexo </w:t>
      </w:r>
      <w:r>
        <w:rPr>
          <w:rFonts w:ascii="Arial" w:hAnsi="Arial" w:cs="Arial"/>
          <w:b/>
          <w:bCs/>
        </w:rPr>
        <w:t>1</w:t>
      </w:r>
      <w:r w:rsidR="000D4796">
        <w:rPr>
          <w:rFonts w:ascii="Arial" w:hAnsi="Arial" w:cs="Arial"/>
          <w:b/>
          <w:bCs/>
        </w:rPr>
        <w:t>1</w:t>
      </w:r>
      <w:r w:rsidRPr="00A605AF">
        <w:rPr>
          <w:rFonts w:ascii="Arial" w:hAnsi="Arial" w:cs="Arial"/>
          <w:bCs/>
        </w:rPr>
        <w:t xml:space="preserve"> de esta convocatoria, enviándolo como archivo adjunto.</w:t>
      </w:r>
    </w:p>
    <w:p w14:paraId="6490D3B3" w14:textId="77777777" w:rsidR="00A644DE" w:rsidRPr="004273EF" w:rsidRDefault="00CD268D" w:rsidP="00A644DE">
      <w:pPr>
        <w:tabs>
          <w:tab w:val="left" w:pos="3686"/>
        </w:tabs>
        <w:spacing w:before="120" w:after="120"/>
        <w:jc w:val="both"/>
        <w:rPr>
          <w:rFonts w:ascii="Arial" w:hAnsi="Arial" w:cs="Arial"/>
        </w:rPr>
      </w:pPr>
      <w:r w:rsidRPr="00A605AF">
        <w:rPr>
          <w:rFonts w:ascii="Arial" w:hAnsi="Arial" w:cs="Arial"/>
          <w:bCs/>
        </w:rPr>
        <w:t xml:space="preserve">La Convocante dentro de un plazo máximo de 24 </w:t>
      </w:r>
      <w:r>
        <w:rPr>
          <w:rFonts w:ascii="Arial" w:hAnsi="Arial" w:cs="Arial"/>
          <w:bCs/>
        </w:rPr>
        <w:t xml:space="preserve">(veinticuatro) </w:t>
      </w:r>
      <w:r w:rsidRPr="00A605AF">
        <w:rPr>
          <w:rFonts w:ascii="Arial" w:hAnsi="Arial" w:cs="Arial"/>
          <w:bCs/>
        </w:rPr>
        <w:t>horas</w:t>
      </w:r>
      <w:r>
        <w:rPr>
          <w:rFonts w:ascii="Arial" w:hAnsi="Arial" w:cs="Arial"/>
          <w:bCs/>
        </w:rPr>
        <w:t xml:space="preserve">, verificará que </w:t>
      </w:r>
      <w:r w:rsidRPr="00B91C3C">
        <w:rPr>
          <w:rFonts w:ascii="Arial" w:hAnsi="Arial" w:cs="Arial"/>
          <w:bCs/>
        </w:rPr>
        <w:t>el LICITANTE</w:t>
      </w:r>
      <w:r>
        <w:rPr>
          <w:rFonts w:ascii="Arial" w:hAnsi="Arial" w:cs="Arial"/>
          <w:bCs/>
        </w:rPr>
        <w:t xml:space="preserve"> se encuentre en el Registro Único de Proveedores del Sistema CompraINE</w:t>
      </w:r>
      <w:r w:rsidR="00A644DE">
        <w:rPr>
          <w:rFonts w:ascii="Arial" w:hAnsi="Arial" w:cs="Arial"/>
          <w:bCs/>
        </w:rPr>
        <w:t xml:space="preserve"> y </w:t>
      </w:r>
      <w:r w:rsidR="00A644DE" w:rsidRPr="004273EF">
        <w:rPr>
          <w:rFonts w:ascii="Arial" w:hAnsi="Arial" w:cs="Arial"/>
        </w:rPr>
        <w:t>su información se encuentr</w:t>
      </w:r>
      <w:r w:rsidR="00A33E8D">
        <w:rPr>
          <w:rFonts w:ascii="Arial" w:hAnsi="Arial" w:cs="Arial"/>
        </w:rPr>
        <w:t>e</w:t>
      </w:r>
      <w:r w:rsidR="00A644DE" w:rsidRPr="004273EF">
        <w:rPr>
          <w:rFonts w:ascii="Arial" w:hAnsi="Arial" w:cs="Arial"/>
        </w:rPr>
        <w:t xml:space="preserve"> completa</w:t>
      </w:r>
      <w:r w:rsidR="00A644DE">
        <w:rPr>
          <w:rFonts w:ascii="Arial" w:hAnsi="Arial" w:cs="Arial"/>
        </w:rPr>
        <w:t xml:space="preserve"> </w:t>
      </w:r>
      <w:r w:rsidR="00A644DE" w:rsidRPr="00D53680">
        <w:rPr>
          <w:rFonts w:ascii="Arial" w:hAnsi="Arial" w:cs="Arial"/>
        </w:rPr>
        <w:t>al</w:t>
      </w:r>
      <w:r w:rsidR="00A644DE" w:rsidRPr="00240A6F">
        <w:rPr>
          <w:rFonts w:ascii="Arial" w:hAnsi="Arial" w:cs="Arial"/>
          <w:b/>
        </w:rPr>
        <w:t xml:space="preserve"> 100%</w:t>
      </w:r>
      <w:r w:rsidR="00A644DE" w:rsidRPr="004273EF">
        <w:rPr>
          <w:rFonts w:ascii="Arial" w:hAnsi="Arial" w:cs="Arial"/>
        </w:rPr>
        <w:t xml:space="preserve"> y actualizada.</w:t>
      </w:r>
    </w:p>
    <w:p w14:paraId="23166ACC" w14:textId="77777777" w:rsidR="00CD268D" w:rsidRDefault="00A33E8D" w:rsidP="00CD268D">
      <w:pPr>
        <w:spacing w:before="120" w:after="120"/>
        <w:jc w:val="both"/>
        <w:rPr>
          <w:rFonts w:ascii="Arial" w:hAnsi="Arial" w:cs="Arial"/>
          <w:bCs/>
        </w:rPr>
      </w:pPr>
      <w:r>
        <w:rPr>
          <w:rFonts w:ascii="Arial" w:hAnsi="Arial" w:cs="Arial"/>
          <w:bCs/>
        </w:rPr>
        <w:t>Posteriormente,</w:t>
      </w:r>
      <w:r w:rsidR="00CD268D" w:rsidRPr="00B91C3C">
        <w:rPr>
          <w:rFonts w:ascii="Arial" w:hAnsi="Arial" w:cs="Arial"/>
          <w:bCs/>
        </w:rPr>
        <w:t xml:space="preserve"> enviará la confirmación de registro con los datos complementarios y el </w:t>
      </w:r>
      <w:r w:rsidR="00CD268D" w:rsidRPr="00B91C3C">
        <w:rPr>
          <w:rFonts w:ascii="Arial" w:hAnsi="Arial" w:cs="Arial"/>
          <w:bCs/>
          <w:u w:val="single"/>
        </w:rPr>
        <w:t>sello</w:t>
      </w:r>
      <w:r w:rsidR="00CD268D" w:rsidRPr="00B91C3C">
        <w:rPr>
          <w:rFonts w:ascii="Arial" w:hAnsi="Arial" w:cs="Arial"/>
          <w:bCs/>
        </w:rPr>
        <w:t xml:space="preserve"> del INSTITUTO. Dicho documento</w:t>
      </w:r>
      <w:r w:rsidR="00CD268D" w:rsidRPr="00A605AF">
        <w:rPr>
          <w:rFonts w:ascii="Arial" w:hAnsi="Arial" w:cs="Arial"/>
          <w:bCs/>
        </w:rPr>
        <w:t xml:space="preserve"> servirá al LICITANTE como comprobante</w:t>
      </w:r>
      <w:r w:rsidR="00CD268D" w:rsidRPr="003E4A8E">
        <w:rPr>
          <w:rFonts w:ascii="Arial" w:hAnsi="Arial" w:cs="Arial"/>
          <w:bCs/>
        </w:rPr>
        <w:t xml:space="preserve"> de registro.</w:t>
      </w:r>
    </w:p>
    <w:p w14:paraId="2E0BD5BF" w14:textId="405E332D" w:rsidR="00CD268D" w:rsidRPr="00E90ACB" w:rsidRDefault="00CD268D" w:rsidP="00CD268D">
      <w:pPr>
        <w:tabs>
          <w:tab w:val="left" w:pos="3686"/>
        </w:tabs>
        <w:spacing w:before="120" w:after="120"/>
        <w:jc w:val="both"/>
        <w:rPr>
          <w:rFonts w:ascii="Arial" w:hAnsi="Arial" w:cs="Arial"/>
          <w:bCs/>
        </w:rPr>
      </w:pPr>
      <w:r w:rsidRPr="00E90ACB">
        <w:rPr>
          <w:rFonts w:ascii="Arial" w:hAnsi="Arial" w:cs="Arial"/>
          <w:bCs/>
        </w:rPr>
        <w:lastRenderedPageBreak/>
        <w:t>Cuando los LICITANTES decidan participar en Propuesta Conjunta, bastará que el LICITANTE que se designe como representante común en el Convenio de Participación Conjunta, solicite y obtenga el registro de participación.</w:t>
      </w:r>
    </w:p>
    <w:p w14:paraId="1713DEB9" w14:textId="77777777" w:rsidR="00CD268D" w:rsidRPr="00E90ACB" w:rsidRDefault="00CD268D" w:rsidP="00CD268D">
      <w:pPr>
        <w:tabs>
          <w:tab w:val="left" w:pos="3686"/>
        </w:tabs>
        <w:spacing w:before="120" w:after="120"/>
        <w:jc w:val="both"/>
        <w:rPr>
          <w:rFonts w:ascii="Arial" w:hAnsi="Arial" w:cs="Arial"/>
          <w:b/>
          <w:bCs/>
        </w:rPr>
      </w:pPr>
      <w:r>
        <w:rPr>
          <w:rFonts w:ascii="Arial" w:hAnsi="Arial" w:cs="Arial"/>
        </w:rPr>
        <w:t>La inscripción previa en el Registro Único de Proveedores</w:t>
      </w:r>
      <w:r w:rsidRPr="00E90ACB">
        <w:rPr>
          <w:rFonts w:ascii="Arial" w:hAnsi="Arial" w:cs="Arial"/>
        </w:rPr>
        <w:t xml:space="preserve"> permitirá agilizar el procedimiento de registro de participación, obtención y revisión de la documentación </w:t>
      </w:r>
      <w:r>
        <w:rPr>
          <w:rFonts w:ascii="Arial" w:hAnsi="Arial" w:cs="Arial"/>
        </w:rPr>
        <w:t xml:space="preserve">legal </w:t>
      </w:r>
      <w:r w:rsidRPr="00E90ACB">
        <w:rPr>
          <w:rFonts w:ascii="Arial" w:hAnsi="Arial" w:cs="Arial"/>
        </w:rPr>
        <w:t>para que</w:t>
      </w:r>
      <w:r>
        <w:rPr>
          <w:rFonts w:ascii="Arial" w:hAnsi="Arial" w:cs="Arial"/>
        </w:rPr>
        <w:t>,</w:t>
      </w:r>
      <w:r w:rsidRPr="00E90ACB">
        <w:rPr>
          <w:rFonts w:ascii="Arial" w:hAnsi="Arial" w:cs="Arial"/>
        </w:rPr>
        <w:t xml:space="preserve"> en su caso</w:t>
      </w:r>
      <w:r>
        <w:rPr>
          <w:rFonts w:ascii="Arial" w:hAnsi="Arial" w:cs="Arial"/>
        </w:rPr>
        <w:t>,</w:t>
      </w:r>
      <w:r w:rsidRPr="00E90ACB">
        <w:rPr>
          <w:rFonts w:ascii="Arial" w:hAnsi="Arial" w:cs="Arial"/>
        </w:rPr>
        <w:t xml:space="preserve"> se formalice el contrato</w:t>
      </w:r>
      <w:r w:rsidRPr="00C6592E">
        <w:rPr>
          <w:rFonts w:ascii="Arial" w:hAnsi="Arial" w:cs="Arial"/>
        </w:rPr>
        <w:t>.</w:t>
      </w:r>
      <w:r w:rsidRPr="00E90ACB">
        <w:rPr>
          <w:rFonts w:ascii="Arial" w:hAnsi="Arial" w:cs="Arial"/>
        </w:rPr>
        <w:t xml:space="preserve"> </w:t>
      </w:r>
    </w:p>
    <w:p w14:paraId="70542CFB" w14:textId="77777777" w:rsidR="00CD268D" w:rsidRPr="00E47EDF" w:rsidRDefault="00CD268D" w:rsidP="00CD268D">
      <w:pPr>
        <w:pStyle w:val="Texto0"/>
        <w:tabs>
          <w:tab w:val="left" w:pos="426"/>
        </w:tabs>
        <w:spacing w:before="120" w:after="120" w:line="240" w:lineRule="auto"/>
        <w:ind w:firstLine="0"/>
        <w:rPr>
          <w:b/>
          <w:sz w:val="20"/>
          <w:u w:val="single"/>
          <w:lang w:eastAsia="es-MX"/>
        </w:rPr>
      </w:pPr>
      <w:r w:rsidRPr="00E47EDF">
        <w:rPr>
          <w:sz w:val="20"/>
          <w:lang w:eastAsia="es-MX"/>
        </w:rPr>
        <w:t xml:space="preserve">En caso de que el LICITANTE </w:t>
      </w:r>
      <w:r w:rsidRPr="00665A12">
        <w:rPr>
          <w:b/>
          <w:sz w:val="20"/>
          <w:lang w:eastAsia="es-MX"/>
        </w:rPr>
        <w:t>no se encuentre dado de alta</w:t>
      </w:r>
      <w:r w:rsidRPr="00E47EDF">
        <w:rPr>
          <w:sz w:val="20"/>
          <w:lang w:eastAsia="es-MX"/>
        </w:rPr>
        <w:t xml:space="preserve"> en el Registro Único de Proveedores del Instituto, el LICITANTE realizará su </w:t>
      </w:r>
      <w:r>
        <w:rPr>
          <w:sz w:val="20"/>
          <w:lang w:eastAsia="es-MX"/>
        </w:rPr>
        <w:t>inscripción</w:t>
      </w:r>
      <w:r w:rsidRPr="00E47EDF">
        <w:rPr>
          <w:sz w:val="20"/>
          <w:lang w:eastAsia="es-MX"/>
        </w:rPr>
        <w:t xml:space="preserve"> en CompraINE, </w:t>
      </w:r>
      <w:r w:rsidRPr="00665A12">
        <w:rPr>
          <w:sz w:val="20"/>
          <w:lang w:eastAsia="es-MX"/>
        </w:rPr>
        <w:t>de acuerdo con lo siguiente:</w:t>
      </w:r>
    </w:p>
    <w:p w14:paraId="684E87DA" w14:textId="77777777" w:rsidR="00CD268D" w:rsidRPr="00A05116" w:rsidRDefault="00CD268D" w:rsidP="00CD268D">
      <w:pPr>
        <w:pStyle w:val="Texto0"/>
        <w:tabs>
          <w:tab w:val="left" w:pos="426"/>
        </w:tabs>
        <w:spacing w:before="120" w:after="120"/>
        <w:ind w:firstLine="0"/>
        <w:rPr>
          <w:color w:val="1F497D" w:themeColor="text2"/>
          <w:sz w:val="20"/>
          <w:lang w:eastAsia="es-MX"/>
        </w:rPr>
      </w:pPr>
      <w:r w:rsidRPr="00E47EDF">
        <w:rPr>
          <w:sz w:val="20"/>
          <w:lang w:eastAsia="es-MX"/>
        </w:rPr>
        <w:t>El alta o actualización del Registro Único de Proveedores del Instituto, se realiza mediante el sistema CompraINE, al cual se puede tener acceso desde la página del Instituto:</w:t>
      </w:r>
      <w:r w:rsidRPr="00A05116">
        <w:rPr>
          <w:color w:val="1F497D" w:themeColor="text2"/>
          <w:sz w:val="20"/>
          <w:lang w:eastAsia="es-MX"/>
        </w:rPr>
        <w:t xml:space="preserve"> </w:t>
      </w:r>
      <w:hyperlink r:id="rId15" w:history="1">
        <w:r w:rsidR="00E220EE" w:rsidRPr="00E23C0D">
          <w:rPr>
            <w:rStyle w:val="Hipervnculo"/>
            <w:sz w:val="20"/>
            <w:lang w:eastAsia="es-MX"/>
          </w:rPr>
          <w:t xml:space="preserve">www.ine.mx/licitaciones/  | Servicios INE | Licitaciones| </w:t>
        </w:r>
      </w:hyperlink>
      <w:r w:rsidRPr="00A05116">
        <w:rPr>
          <w:color w:val="1F497D" w:themeColor="text2"/>
          <w:sz w:val="20"/>
          <w:lang w:eastAsia="es-MX"/>
        </w:rPr>
        <w:t xml:space="preserve">; </w:t>
      </w:r>
      <w:r w:rsidRPr="00E47EDF">
        <w:rPr>
          <w:sz w:val="20"/>
          <w:lang w:eastAsia="es-MX"/>
        </w:rPr>
        <w:t xml:space="preserve">| Acceso a proveedores | Regístrate ahora. El procedimiento se encuentra en esta misma página y sección, en el apartado </w:t>
      </w:r>
      <w:hyperlink r:id="rId16" w:history="1">
        <w:r w:rsidRPr="00927E55">
          <w:rPr>
            <w:rStyle w:val="Hipervnculo"/>
            <w:sz w:val="20"/>
            <w:lang w:eastAsia="es-MX"/>
          </w:rPr>
          <w:t>Requisitos para registrarse.</w:t>
        </w:r>
      </w:hyperlink>
    </w:p>
    <w:p w14:paraId="27BE9AFA" w14:textId="77777777" w:rsidR="00FA563B" w:rsidRPr="00FA563B" w:rsidRDefault="00FA563B" w:rsidP="00CD268D">
      <w:pPr>
        <w:pStyle w:val="Texto0"/>
        <w:tabs>
          <w:tab w:val="left" w:pos="426"/>
        </w:tabs>
        <w:spacing w:before="120" w:after="120"/>
        <w:ind w:firstLine="0"/>
        <w:jc w:val="left"/>
        <w:rPr>
          <w:sz w:val="20"/>
          <w:lang w:eastAsia="es-MX"/>
        </w:rPr>
      </w:pPr>
      <w:r w:rsidRPr="00FA563B">
        <w:rPr>
          <w:rFonts w:cs="Arial"/>
          <w:sz w:val="20"/>
          <w:lang w:val="es-MX"/>
        </w:rPr>
        <w:t>El sistema de CompraINE cuenta con LINEAMIENTOS</w:t>
      </w:r>
      <w:r w:rsidRPr="00FA563B">
        <w:rPr>
          <w:sz w:val="20"/>
          <w:lang w:eastAsia="es-MX"/>
        </w:rPr>
        <w:t>, mismos que se encuentran al final de esta convocatoria.</w:t>
      </w:r>
    </w:p>
    <w:p w14:paraId="564C280F" w14:textId="77777777" w:rsidR="00CD268D" w:rsidRPr="00A05116" w:rsidRDefault="00CD268D" w:rsidP="00CD268D">
      <w:pPr>
        <w:pStyle w:val="Texto0"/>
        <w:tabs>
          <w:tab w:val="left" w:pos="426"/>
        </w:tabs>
        <w:spacing w:before="120" w:after="120"/>
        <w:ind w:firstLine="0"/>
        <w:jc w:val="left"/>
        <w:rPr>
          <w:color w:val="1F497D" w:themeColor="text2"/>
          <w:sz w:val="20"/>
          <w:lang w:eastAsia="es-MX"/>
        </w:rPr>
      </w:pPr>
      <w:r w:rsidRPr="00E47EDF">
        <w:rPr>
          <w:sz w:val="20"/>
          <w:lang w:eastAsia="es-MX"/>
        </w:rPr>
        <w:t xml:space="preserve">El video de ayuda, se encuentra en la liga: </w:t>
      </w:r>
      <w:hyperlink r:id="rId17" w:history="1">
        <w:r w:rsidRPr="008E637C">
          <w:rPr>
            <w:rStyle w:val="Hipervnculo"/>
            <w:sz w:val="20"/>
            <w:lang w:eastAsia="es-MX"/>
          </w:rPr>
          <w:t>http://www.ine.mx/archivos2/portal/DEA/compraINE/ComprasVideos.html</w:t>
        </w:r>
      </w:hyperlink>
      <w:r>
        <w:rPr>
          <w:rStyle w:val="Hipervnculo"/>
          <w:color w:val="1F497D" w:themeColor="text2"/>
          <w:sz w:val="20"/>
          <w:lang w:eastAsia="es-MX"/>
        </w:rPr>
        <w:t xml:space="preserve">  </w:t>
      </w:r>
      <w:r w:rsidRPr="00A05116">
        <w:rPr>
          <w:color w:val="1F497D" w:themeColor="text2"/>
          <w:sz w:val="20"/>
          <w:lang w:eastAsia="es-MX"/>
        </w:rPr>
        <w:t xml:space="preserve"> </w:t>
      </w:r>
    </w:p>
    <w:p w14:paraId="42A9ACFA" w14:textId="77777777" w:rsidR="00CD268D" w:rsidRPr="00E47EDF" w:rsidRDefault="00CD268D" w:rsidP="00CD268D">
      <w:pPr>
        <w:pStyle w:val="Texto0"/>
        <w:tabs>
          <w:tab w:val="left" w:pos="426"/>
        </w:tabs>
        <w:spacing w:before="120" w:after="120"/>
        <w:ind w:firstLine="0"/>
        <w:rPr>
          <w:sz w:val="20"/>
          <w:lang w:eastAsia="es-MX"/>
        </w:rPr>
      </w:pPr>
      <w:r w:rsidRPr="00E47EDF">
        <w:rPr>
          <w:sz w:val="20"/>
          <w:lang w:eastAsia="es-MX"/>
        </w:rPr>
        <w:t xml:space="preserve">Para mayor información, dirigida a los proveedores del Instituto, visite la liga: </w:t>
      </w:r>
    </w:p>
    <w:p w14:paraId="025DD162" w14:textId="77777777" w:rsidR="00CD268D" w:rsidRDefault="0032396B" w:rsidP="00CD268D">
      <w:pPr>
        <w:pStyle w:val="Texto0"/>
        <w:tabs>
          <w:tab w:val="left" w:pos="426"/>
        </w:tabs>
        <w:spacing w:before="120" w:after="120" w:line="240" w:lineRule="auto"/>
        <w:ind w:firstLine="0"/>
        <w:rPr>
          <w:rStyle w:val="Hipervnculo"/>
          <w:sz w:val="20"/>
          <w:lang w:eastAsia="es-MX"/>
        </w:rPr>
      </w:pPr>
      <w:hyperlink r:id="rId18" w:history="1">
        <w:r w:rsidR="00CD268D" w:rsidRPr="008E637C">
          <w:rPr>
            <w:rStyle w:val="Hipervnculo"/>
            <w:sz w:val="20"/>
            <w:lang w:eastAsia="es-MX"/>
          </w:rPr>
          <w:t>http://www.ine.mx/archivos2/portal/DEA/compraINE/ProveedoresContratistas.html</w:t>
        </w:r>
      </w:hyperlink>
      <w:r w:rsidR="00CD268D" w:rsidRPr="008E637C">
        <w:rPr>
          <w:rStyle w:val="Hipervnculo"/>
          <w:sz w:val="20"/>
          <w:lang w:eastAsia="es-MX"/>
        </w:rPr>
        <w:t xml:space="preserve"> </w:t>
      </w:r>
    </w:p>
    <w:p w14:paraId="643658EB" w14:textId="77777777" w:rsidR="00CD268D" w:rsidRDefault="00CD268D" w:rsidP="00CD268D">
      <w:pPr>
        <w:spacing w:before="120" w:after="120"/>
        <w:jc w:val="both"/>
        <w:rPr>
          <w:rFonts w:ascii="Arial" w:hAnsi="Arial" w:cs="Arial"/>
          <w:b/>
          <w:szCs w:val="18"/>
          <w:u w:val="single"/>
        </w:rPr>
      </w:pPr>
    </w:p>
    <w:p w14:paraId="13FE11AF" w14:textId="77777777" w:rsidR="00CD268D" w:rsidRPr="00BE520F" w:rsidRDefault="00CD268D" w:rsidP="00CD268D">
      <w:pPr>
        <w:spacing w:before="120" w:after="120"/>
        <w:jc w:val="both"/>
        <w:rPr>
          <w:rFonts w:ascii="Arial" w:hAnsi="Arial" w:cs="Arial"/>
          <w:szCs w:val="18"/>
        </w:rPr>
      </w:pPr>
      <w:r w:rsidRPr="00BE520F">
        <w:rPr>
          <w:rFonts w:ascii="Arial" w:hAnsi="Arial" w:cs="Arial"/>
          <w:b/>
          <w:szCs w:val="18"/>
          <w:u w:val="single"/>
        </w:rPr>
        <w:t xml:space="preserve">Documentación legal requerida para alta y/o actualización en el padrón de proveedores </w:t>
      </w:r>
    </w:p>
    <w:p w14:paraId="14F916AE" w14:textId="77777777" w:rsidR="00CD268D" w:rsidRPr="00BE520F" w:rsidRDefault="00CD268D" w:rsidP="00CD268D">
      <w:pPr>
        <w:autoSpaceDE w:val="0"/>
        <w:autoSpaceDN w:val="0"/>
        <w:adjustRightInd w:val="0"/>
        <w:spacing w:before="120" w:after="120"/>
        <w:jc w:val="both"/>
        <w:rPr>
          <w:rFonts w:ascii="Arial" w:hAnsi="Arial" w:cs="Arial"/>
          <w:b/>
          <w:bCs/>
        </w:rPr>
      </w:pPr>
      <w:r w:rsidRPr="00BE520F">
        <w:rPr>
          <w:rFonts w:ascii="Arial" w:hAnsi="Arial" w:cs="Arial"/>
          <w:b/>
          <w:bCs/>
        </w:rPr>
        <w:t>A. Persona moral</w:t>
      </w:r>
    </w:p>
    <w:p w14:paraId="32E7DC37" w14:textId="77777777" w:rsidR="00CD268D" w:rsidRPr="00BE520F" w:rsidRDefault="00CD268D" w:rsidP="00600989">
      <w:pPr>
        <w:pStyle w:val="Prrafodelista"/>
        <w:widowControl/>
        <w:numPr>
          <w:ilvl w:val="0"/>
          <w:numId w:val="34"/>
        </w:numPr>
        <w:autoSpaceDE w:val="0"/>
        <w:autoSpaceDN w:val="0"/>
        <w:snapToGrid w:val="0"/>
        <w:ind w:left="709" w:hanging="435"/>
        <w:contextualSpacing w:val="0"/>
        <w:jc w:val="both"/>
        <w:rPr>
          <w:rFonts w:ascii="Arial" w:hAnsi="Arial" w:cs="Arial"/>
          <w:lang w:eastAsia="es-MX"/>
        </w:rPr>
      </w:pPr>
      <w:r w:rsidRPr="00BE520F">
        <w:rPr>
          <w:rFonts w:ascii="Arial" w:hAnsi="Arial" w:cs="Arial"/>
          <w:lang w:eastAsia="es-MX"/>
        </w:rPr>
        <w:t>Testimonio de la escritura pública del acta constitutiva en su caso, las reformas o modificaciones que hubiere sufrido.</w:t>
      </w:r>
    </w:p>
    <w:p w14:paraId="03F7FD01" w14:textId="38BCC89C" w:rsidR="00CD268D" w:rsidRPr="00BE520F" w:rsidRDefault="00CD268D" w:rsidP="00600989">
      <w:pPr>
        <w:pStyle w:val="Prrafodelista"/>
        <w:widowControl/>
        <w:numPr>
          <w:ilvl w:val="0"/>
          <w:numId w:val="34"/>
        </w:numPr>
        <w:autoSpaceDE w:val="0"/>
        <w:autoSpaceDN w:val="0"/>
        <w:snapToGrid w:val="0"/>
        <w:ind w:left="709" w:hanging="435"/>
        <w:contextualSpacing w:val="0"/>
        <w:jc w:val="both"/>
        <w:rPr>
          <w:rFonts w:ascii="Arial" w:hAnsi="Arial" w:cs="Arial"/>
          <w:lang w:eastAsia="es-MX"/>
        </w:rPr>
      </w:pPr>
      <w:r w:rsidRPr="00BE520F">
        <w:rPr>
          <w:rFonts w:ascii="Arial" w:hAnsi="Arial" w:cs="Arial"/>
          <w:lang w:eastAsia="es-MX"/>
        </w:rPr>
        <w:t>Testimonio de la escritura pública en que conste el poder notarial del representante legal para actos de administración, para el cual se verificará que no haya sido revocado a la fecha de registro del Proveedor o de la firma del Contrato.</w:t>
      </w:r>
    </w:p>
    <w:p w14:paraId="5BB1CCBA" w14:textId="77777777" w:rsidR="00CD268D" w:rsidRPr="00BE520F" w:rsidRDefault="00CD268D" w:rsidP="00CD268D">
      <w:pPr>
        <w:autoSpaceDE w:val="0"/>
        <w:autoSpaceDN w:val="0"/>
        <w:ind w:left="709" w:hanging="1"/>
        <w:jc w:val="both"/>
        <w:rPr>
          <w:rFonts w:ascii="Arial" w:hAnsi="Arial" w:cs="Arial"/>
          <w:lang w:eastAsia="es-MX"/>
        </w:rPr>
      </w:pPr>
      <w:r w:rsidRPr="00BE520F">
        <w:rPr>
          <w:rFonts w:ascii="Arial" w:hAnsi="Arial" w:cs="Arial"/>
          <w:lang w:eastAsia="es-MX"/>
        </w:rPr>
        <w:t>Los documentos señalados anteriormente, deberán encontrarse debidamente inscritos en el Registro Público de la Propiedad y el Comercio que corresponda. Tratándose de poderes especiales no será necesaria dicha inscripción.</w:t>
      </w:r>
    </w:p>
    <w:p w14:paraId="4F07F2B5" w14:textId="77777777" w:rsidR="00CD268D" w:rsidRPr="00BE520F" w:rsidRDefault="00CD268D" w:rsidP="00600989">
      <w:pPr>
        <w:pStyle w:val="Prrafodelista"/>
        <w:widowControl/>
        <w:numPr>
          <w:ilvl w:val="0"/>
          <w:numId w:val="34"/>
        </w:numPr>
        <w:autoSpaceDE w:val="0"/>
        <w:autoSpaceDN w:val="0"/>
        <w:snapToGrid w:val="0"/>
        <w:ind w:left="709" w:hanging="435"/>
        <w:contextualSpacing w:val="0"/>
        <w:jc w:val="both"/>
        <w:rPr>
          <w:rFonts w:ascii="Arial" w:hAnsi="Arial" w:cs="Arial"/>
          <w:lang w:eastAsia="es-MX"/>
        </w:rPr>
      </w:pPr>
      <w:r w:rsidRPr="00BE520F">
        <w:rPr>
          <w:rFonts w:ascii="Arial" w:hAnsi="Arial" w:cs="Arial"/>
          <w:lang w:eastAsia="es-MX"/>
        </w:rPr>
        <w:t>Identificación oficial del representante legal vigente (credencial para votar o pasaporte o cédula profesional).</w:t>
      </w:r>
    </w:p>
    <w:p w14:paraId="7EF6DC3F" w14:textId="77777777" w:rsidR="00CD268D" w:rsidRPr="00BE520F" w:rsidRDefault="00CD268D" w:rsidP="00600989">
      <w:pPr>
        <w:pStyle w:val="Prrafodelista"/>
        <w:widowControl/>
        <w:numPr>
          <w:ilvl w:val="0"/>
          <w:numId w:val="34"/>
        </w:numPr>
        <w:autoSpaceDE w:val="0"/>
        <w:autoSpaceDN w:val="0"/>
        <w:snapToGrid w:val="0"/>
        <w:ind w:left="709" w:hanging="435"/>
        <w:contextualSpacing w:val="0"/>
        <w:jc w:val="both"/>
        <w:rPr>
          <w:rFonts w:ascii="Arial" w:hAnsi="Arial" w:cs="Arial"/>
          <w:lang w:eastAsia="es-MX"/>
        </w:rPr>
      </w:pPr>
      <w:r>
        <w:rPr>
          <w:rFonts w:ascii="Arial" w:hAnsi="Arial" w:cs="Arial"/>
          <w:lang w:eastAsia="es-MX"/>
        </w:rPr>
        <w:t xml:space="preserve">Constancia de </w:t>
      </w:r>
      <w:r w:rsidRPr="00BE520F">
        <w:rPr>
          <w:rFonts w:ascii="Arial" w:hAnsi="Arial" w:cs="Arial"/>
          <w:lang w:eastAsia="es-MX"/>
        </w:rPr>
        <w:t>Alta ante la</w:t>
      </w:r>
      <w:r>
        <w:rPr>
          <w:rFonts w:ascii="Arial" w:hAnsi="Arial" w:cs="Arial"/>
          <w:lang w:eastAsia="es-MX"/>
        </w:rPr>
        <w:t xml:space="preserve"> </w:t>
      </w:r>
      <w:r w:rsidRPr="00E12A83">
        <w:rPr>
          <w:rFonts w:ascii="Arial" w:hAnsi="Arial" w:cs="Arial"/>
          <w:lang w:eastAsia="es-MX"/>
        </w:rPr>
        <w:t>Secretaría de Hacienda y Crédito Público (SHCP</w:t>
      </w:r>
      <w:r>
        <w:rPr>
          <w:rFonts w:ascii="Arial" w:hAnsi="Arial" w:cs="Arial"/>
          <w:lang w:eastAsia="es-MX"/>
        </w:rPr>
        <w:t>)</w:t>
      </w:r>
      <w:r w:rsidRPr="00BE520F">
        <w:rPr>
          <w:rFonts w:ascii="Arial" w:hAnsi="Arial" w:cs="Arial"/>
          <w:lang w:eastAsia="es-MX"/>
        </w:rPr>
        <w:t>: formato R1 o Acuse electrónico con sello digital emitido por el Servicio de Administración Tributaria.</w:t>
      </w:r>
    </w:p>
    <w:p w14:paraId="5F6C5C90" w14:textId="77777777" w:rsidR="00CD268D" w:rsidRPr="00BE520F" w:rsidRDefault="00CD268D" w:rsidP="00600989">
      <w:pPr>
        <w:pStyle w:val="Prrafodelista"/>
        <w:widowControl/>
        <w:numPr>
          <w:ilvl w:val="0"/>
          <w:numId w:val="34"/>
        </w:numPr>
        <w:autoSpaceDE w:val="0"/>
        <w:autoSpaceDN w:val="0"/>
        <w:snapToGrid w:val="0"/>
        <w:ind w:left="709" w:hanging="435"/>
        <w:contextualSpacing w:val="0"/>
        <w:jc w:val="both"/>
        <w:rPr>
          <w:rFonts w:ascii="Arial" w:hAnsi="Arial" w:cs="Arial"/>
          <w:lang w:eastAsia="es-MX"/>
        </w:rPr>
      </w:pPr>
      <w:r w:rsidRPr="00BE520F">
        <w:rPr>
          <w:rFonts w:ascii="Arial" w:hAnsi="Arial" w:cs="Arial"/>
          <w:lang w:eastAsia="es-MX"/>
        </w:rPr>
        <w:t>En caso de modificaciones a la situación fiscal que haya realizado el Proveedor, formato R2 o Acuse electrónico con sello digital emitido por el Servicio de Administración Tributaria.</w:t>
      </w:r>
    </w:p>
    <w:p w14:paraId="5B27EDEE" w14:textId="77777777" w:rsidR="00CD268D" w:rsidRPr="00BE520F" w:rsidRDefault="00CD268D" w:rsidP="00600989">
      <w:pPr>
        <w:pStyle w:val="Prrafodelista"/>
        <w:widowControl/>
        <w:numPr>
          <w:ilvl w:val="0"/>
          <w:numId w:val="34"/>
        </w:numPr>
        <w:autoSpaceDE w:val="0"/>
        <w:autoSpaceDN w:val="0"/>
        <w:snapToGrid w:val="0"/>
        <w:ind w:left="709" w:hanging="435"/>
        <w:contextualSpacing w:val="0"/>
        <w:jc w:val="both"/>
        <w:rPr>
          <w:rFonts w:ascii="Arial" w:hAnsi="Arial" w:cs="Arial"/>
          <w:lang w:eastAsia="es-MX"/>
        </w:rPr>
      </w:pPr>
      <w:r w:rsidRPr="00BE520F">
        <w:rPr>
          <w:rFonts w:ascii="Arial" w:hAnsi="Arial" w:cs="Arial"/>
          <w:lang w:eastAsia="es-MX"/>
        </w:rPr>
        <w:t>Cédula de Identificación Fiscal o constancia del Registro Federal de Contribuyentes y la última modificación.</w:t>
      </w:r>
    </w:p>
    <w:p w14:paraId="25DFB9B3" w14:textId="77777777" w:rsidR="00CD268D" w:rsidRPr="00BE520F" w:rsidRDefault="00CD268D" w:rsidP="00600989">
      <w:pPr>
        <w:pStyle w:val="Prrafodelista"/>
        <w:widowControl/>
        <w:numPr>
          <w:ilvl w:val="0"/>
          <w:numId w:val="34"/>
        </w:numPr>
        <w:autoSpaceDE w:val="0"/>
        <w:autoSpaceDN w:val="0"/>
        <w:snapToGrid w:val="0"/>
        <w:ind w:left="709" w:hanging="435"/>
        <w:contextualSpacing w:val="0"/>
        <w:jc w:val="both"/>
        <w:rPr>
          <w:rFonts w:ascii="Arial" w:hAnsi="Arial" w:cs="Arial"/>
          <w:lang w:eastAsia="es-MX"/>
        </w:rPr>
      </w:pPr>
      <w:r w:rsidRPr="00BE520F">
        <w:rPr>
          <w:rFonts w:ascii="Arial" w:hAnsi="Arial" w:cs="Arial"/>
          <w:lang w:eastAsia="es-MX"/>
        </w:rPr>
        <w:t>Comprobante de domicilio fiscal con una antigüedad no mayor a dos meses (recibo telefónico, recibo de luz o agua).</w:t>
      </w:r>
    </w:p>
    <w:p w14:paraId="12E3D3A2" w14:textId="77777777" w:rsidR="00CD268D" w:rsidRPr="00BE520F" w:rsidRDefault="00CD268D" w:rsidP="00CD268D">
      <w:pPr>
        <w:autoSpaceDE w:val="0"/>
        <w:autoSpaceDN w:val="0"/>
        <w:spacing w:before="120" w:after="120"/>
        <w:jc w:val="both"/>
        <w:rPr>
          <w:rFonts w:ascii="Arial" w:hAnsi="Arial" w:cs="Arial"/>
          <w:b/>
          <w:lang w:eastAsia="es-MX"/>
        </w:rPr>
      </w:pPr>
      <w:r w:rsidRPr="00BE520F">
        <w:rPr>
          <w:rFonts w:ascii="Arial" w:hAnsi="Arial" w:cs="Arial"/>
          <w:b/>
          <w:lang w:eastAsia="es-MX"/>
        </w:rPr>
        <w:t>B. Persona física</w:t>
      </w:r>
    </w:p>
    <w:p w14:paraId="493AABE4" w14:textId="77777777" w:rsidR="00CD268D" w:rsidRPr="00BE520F" w:rsidRDefault="00CD268D" w:rsidP="00600989">
      <w:pPr>
        <w:pStyle w:val="Prrafodelista"/>
        <w:widowControl/>
        <w:numPr>
          <w:ilvl w:val="0"/>
          <w:numId w:val="35"/>
        </w:numPr>
        <w:autoSpaceDE w:val="0"/>
        <w:autoSpaceDN w:val="0"/>
        <w:snapToGrid w:val="0"/>
        <w:ind w:left="709" w:hanging="425"/>
        <w:contextualSpacing w:val="0"/>
        <w:jc w:val="both"/>
        <w:rPr>
          <w:rFonts w:ascii="Arial" w:hAnsi="Arial" w:cs="Arial"/>
          <w:lang w:eastAsia="es-MX"/>
        </w:rPr>
      </w:pPr>
      <w:r w:rsidRPr="00BE520F">
        <w:rPr>
          <w:rFonts w:ascii="Arial" w:hAnsi="Arial" w:cs="Arial"/>
          <w:lang w:eastAsia="es-MX"/>
        </w:rPr>
        <w:t>Identificación oficial del representante legal vigente (credencial para votar o pasaporte o cédula profesional).</w:t>
      </w:r>
    </w:p>
    <w:p w14:paraId="6AE132F3" w14:textId="77777777" w:rsidR="00CD268D" w:rsidRPr="00BE520F" w:rsidRDefault="00CD268D" w:rsidP="00600989">
      <w:pPr>
        <w:pStyle w:val="Prrafodelista"/>
        <w:widowControl/>
        <w:numPr>
          <w:ilvl w:val="0"/>
          <w:numId w:val="35"/>
        </w:numPr>
        <w:autoSpaceDE w:val="0"/>
        <w:autoSpaceDN w:val="0"/>
        <w:snapToGrid w:val="0"/>
        <w:ind w:left="709" w:hanging="425"/>
        <w:contextualSpacing w:val="0"/>
        <w:jc w:val="both"/>
        <w:rPr>
          <w:rFonts w:ascii="Arial" w:hAnsi="Arial" w:cs="Arial"/>
          <w:lang w:eastAsia="es-MX"/>
        </w:rPr>
      </w:pPr>
      <w:r>
        <w:rPr>
          <w:rFonts w:ascii="Arial" w:hAnsi="Arial" w:cs="Arial"/>
          <w:lang w:eastAsia="es-MX"/>
        </w:rPr>
        <w:t xml:space="preserve">Constancia de </w:t>
      </w:r>
      <w:r w:rsidRPr="00BE520F">
        <w:rPr>
          <w:rFonts w:ascii="Arial" w:hAnsi="Arial" w:cs="Arial"/>
          <w:lang w:eastAsia="es-MX"/>
        </w:rPr>
        <w:t>Alta ante la SHCP: formato R1 o Acuse electrónico con sello digital emitido por el Servicio de Administración Tributaria.</w:t>
      </w:r>
    </w:p>
    <w:p w14:paraId="5C6C8E69" w14:textId="77777777" w:rsidR="00CD268D" w:rsidRPr="00BE520F" w:rsidRDefault="00CD268D" w:rsidP="00600989">
      <w:pPr>
        <w:pStyle w:val="Prrafodelista"/>
        <w:widowControl/>
        <w:numPr>
          <w:ilvl w:val="0"/>
          <w:numId w:val="35"/>
        </w:numPr>
        <w:autoSpaceDE w:val="0"/>
        <w:autoSpaceDN w:val="0"/>
        <w:snapToGrid w:val="0"/>
        <w:ind w:left="709" w:hanging="425"/>
        <w:contextualSpacing w:val="0"/>
        <w:jc w:val="both"/>
        <w:rPr>
          <w:rFonts w:ascii="Arial" w:hAnsi="Arial" w:cs="Arial"/>
          <w:lang w:eastAsia="es-MX"/>
        </w:rPr>
      </w:pPr>
      <w:r w:rsidRPr="00BE520F">
        <w:rPr>
          <w:rFonts w:ascii="Arial" w:hAnsi="Arial" w:cs="Arial"/>
          <w:lang w:eastAsia="es-MX"/>
        </w:rPr>
        <w:t>En caso de modificaciones a la situación fiscal que haya realizado el Proveedor, formato R2 o Acuse electrónico con sello digital emitido por el Servicio de Administración Tributaria.</w:t>
      </w:r>
    </w:p>
    <w:p w14:paraId="4BA02EFB" w14:textId="77777777" w:rsidR="00CD268D" w:rsidRPr="00BE520F" w:rsidRDefault="00CD268D" w:rsidP="00600989">
      <w:pPr>
        <w:pStyle w:val="Prrafodelista"/>
        <w:widowControl/>
        <w:numPr>
          <w:ilvl w:val="0"/>
          <w:numId w:val="35"/>
        </w:numPr>
        <w:autoSpaceDE w:val="0"/>
        <w:autoSpaceDN w:val="0"/>
        <w:snapToGrid w:val="0"/>
        <w:ind w:left="709" w:hanging="425"/>
        <w:contextualSpacing w:val="0"/>
        <w:jc w:val="both"/>
        <w:rPr>
          <w:rFonts w:ascii="Arial" w:hAnsi="Arial" w:cs="Arial"/>
          <w:lang w:eastAsia="es-MX"/>
        </w:rPr>
      </w:pPr>
      <w:r w:rsidRPr="00BE520F">
        <w:rPr>
          <w:rFonts w:ascii="Arial" w:hAnsi="Arial" w:cs="Arial"/>
          <w:lang w:eastAsia="es-MX"/>
        </w:rPr>
        <w:t>Cédula de Identificación Fiscal o constancia del Registro Federal de Contribuyentes y la última modificación.</w:t>
      </w:r>
    </w:p>
    <w:p w14:paraId="5B372F0B" w14:textId="77777777" w:rsidR="00CD268D" w:rsidRDefault="00CD268D" w:rsidP="00600989">
      <w:pPr>
        <w:pStyle w:val="Prrafodelista"/>
        <w:widowControl/>
        <w:numPr>
          <w:ilvl w:val="0"/>
          <w:numId w:val="35"/>
        </w:numPr>
        <w:autoSpaceDE w:val="0"/>
        <w:autoSpaceDN w:val="0"/>
        <w:snapToGrid w:val="0"/>
        <w:ind w:left="709" w:hanging="425"/>
        <w:contextualSpacing w:val="0"/>
        <w:jc w:val="both"/>
        <w:rPr>
          <w:rFonts w:ascii="Arial" w:hAnsi="Arial" w:cs="Arial"/>
          <w:lang w:eastAsia="es-MX"/>
        </w:rPr>
      </w:pPr>
      <w:r w:rsidRPr="00BE520F">
        <w:rPr>
          <w:rFonts w:ascii="Arial" w:hAnsi="Arial" w:cs="Arial"/>
          <w:lang w:eastAsia="es-MX"/>
        </w:rPr>
        <w:t>Comprobante de domicilio fiscal con una antigüedad no mayor a dos meses (recibo telefónico, recibo de luz o agua).</w:t>
      </w:r>
    </w:p>
    <w:p w14:paraId="6F14AD5B" w14:textId="77777777" w:rsidR="00CD268D" w:rsidRDefault="00CD268D" w:rsidP="00CD268D">
      <w:pPr>
        <w:pStyle w:val="Prrafodelista"/>
        <w:widowControl/>
        <w:autoSpaceDE w:val="0"/>
        <w:autoSpaceDN w:val="0"/>
        <w:snapToGrid w:val="0"/>
        <w:ind w:left="709"/>
        <w:contextualSpacing w:val="0"/>
        <w:jc w:val="both"/>
        <w:rPr>
          <w:rFonts w:ascii="Arial" w:hAnsi="Arial" w:cs="Arial"/>
          <w:lang w:eastAsia="es-MX"/>
        </w:rPr>
      </w:pPr>
    </w:p>
    <w:p w14:paraId="074B7FA3" w14:textId="77777777" w:rsidR="00CB4A41" w:rsidRPr="00026980" w:rsidRDefault="00CB4A41" w:rsidP="00CB4A41">
      <w:pPr>
        <w:pStyle w:val="Textocomentario"/>
        <w:jc w:val="both"/>
        <w:rPr>
          <w:rFonts w:ascii="Arial" w:hAnsi="Arial" w:cs="Arial"/>
        </w:rPr>
      </w:pPr>
      <w:r w:rsidRPr="00F1625D">
        <w:rPr>
          <w:rFonts w:ascii="Arial" w:hAnsi="Arial" w:cs="Arial"/>
        </w:rPr>
        <w:t xml:space="preserve">En caso de que el LICITANTE resulte adjudicado, se deberá atender lo </w:t>
      </w:r>
      <w:r>
        <w:rPr>
          <w:rFonts w:ascii="Arial" w:hAnsi="Arial" w:cs="Arial"/>
        </w:rPr>
        <w:t xml:space="preserve">señalado </w:t>
      </w:r>
      <w:r w:rsidRPr="00F1625D">
        <w:rPr>
          <w:rFonts w:ascii="Arial" w:hAnsi="Arial" w:cs="Arial"/>
        </w:rPr>
        <w:t>e</w:t>
      </w:r>
      <w:r w:rsidRPr="00F1625D">
        <w:rPr>
          <w:rFonts w:ascii="Arial" w:hAnsi="Arial" w:cs="Arial"/>
          <w:bCs/>
        </w:rPr>
        <w:t xml:space="preserve">n el numeral </w:t>
      </w:r>
      <w:hyperlink w:anchor="_FORMALIZACIÓN_DEL_CONTRATO" w:history="1">
        <w:r w:rsidRPr="00026980">
          <w:rPr>
            <w:rStyle w:val="Hipervnculo"/>
            <w:rFonts w:ascii="Arial" w:hAnsi="Arial" w:cs="Arial"/>
            <w:noProof/>
            <w:kern w:val="32"/>
            <w:sz w:val="18"/>
            <w:szCs w:val="18"/>
          </w:rPr>
          <w:t>7</w:t>
        </w:r>
      </w:hyperlink>
      <w:r w:rsidRPr="00026980">
        <w:rPr>
          <w:rFonts w:ascii="Arial" w:hAnsi="Arial" w:cs="Arial"/>
          <w:bCs/>
        </w:rPr>
        <w:t xml:space="preserve"> </w:t>
      </w:r>
      <w:hyperlink w:anchor="_FORMALIZACIÓN_DEL_CONTRATO" w:history="1">
        <w:r w:rsidRPr="00026980">
          <w:rPr>
            <w:rStyle w:val="Hipervnculo"/>
            <w:rFonts w:ascii="Arial" w:hAnsi="Arial" w:cs="Arial"/>
            <w:noProof/>
            <w:kern w:val="32"/>
            <w:sz w:val="18"/>
            <w:szCs w:val="18"/>
          </w:rPr>
          <w:t>FORMALIZACIÓN DEL CONTRATO</w:t>
        </w:r>
      </w:hyperlink>
      <w:r w:rsidRPr="00026980">
        <w:rPr>
          <w:rStyle w:val="Hipervnculo"/>
          <w:rFonts w:ascii="Arial" w:hAnsi="Arial" w:cs="Arial"/>
          <w:noProof/>
          <w:kern w:val="32"/>
          <w:sz w:val="18"/>
          <w:szCs w:val="18"/>
        </w:rPr>
        <w:t>.</w:t>
      </w:r>
    </w:p>
    <w:p w14:paraId="766C4230" w14:textId="77777777" w:rsidR="006B0342" w:rsidRDefault="006B0342" w:rsidP="00CB4A41">
      <w:pPr>
        <w:spacing w:before="120" w:after="120"/>
        <w:jc w:val="both"/>
        <w:rPr>
          <w:rFonts w:ascii="Arial" w:hAnsi="Arial" w:cs="Arial"/>
          <w:b/>
          <w:smallCaps/>
          <w:sz w:val="28"/>
          <w:szCs w:val="28"/>
        </w:rPr>
      </w:pPr>
    </w:p>
    <w:p w14:paraId="3234318F" w14:textId="77777777" w:rsidR="008C5EE4" w:rsidRDefault="008C5EE4" w:rsidP="009A78E9">
      <w:pPr>
        <w:spacing w:before="120" w:after="120"/>
        <w:jc w:val="center"/>
        <w:rPr>
          <w:rFonts w:ascii="Arial" w:hAnsi="Arial" w:cs="Arial"/>
          <w:b/>
          <w:smallCaps/>
          <w:sz w:val="28"/>
          <w:szCs w:val="28"/>
        </w:rPr>
      </w:pPr>
      <w:r w:rsidRPr="008C5EE4">
        <w:rPr>
          <w:rFonts w:ascii="Arial" w:hAnsi="Arial" w:cs="Arial"/>
          <w:b/>
          <w:smallCaps/>
          <w:sz w:val="28"/>
          <w:szCs w:val="28"/>
        </w:rPr>
        <w:t>Introducción</w:t>
      </w:r>
    </w:p>
    <w:p w14:paraId="175E1A30" w14:textId="18373B0E" w:rsidR="00852532" w:rsidRPr="00C31366" w:rsidRDefault="00852532" w:rsidP="009A78E9">
      <w:pPr>
        <w:spacing w:before="120" w:after="120"/>
        <w:jc w:val="both"/>
        <w:rPr>
          <w:rFonts w:ascii="Arial" w:hAnsi="Arial" w:cs="Arial"/>
        </w:rPr>
      </w:pPr>
      <w:r w:rsidRPr="00C31366">
        <w:rPr>
          <w:rFonts w:ascii="Arial" w:hAnsi="Arial" w:cs="Arial"/>
        </w:rPr>
        <w:t xml:space="preserve">El </w:t>
      </w:r>
      <w:r w:rsidR="001F3692" w:rsidRPr="00C31366">
        <w:rPr>
          <w:rFonts w:ascii="Arial" w:hAnsi="Arial" w:cs="Arial"/>
        </w:rPr>
        <w:t>INSTITUTO</w:t>
      </w:r>
      <w:r w:rsidRPr="00C31366">
        <w:rPr>
          <w:rFonts w:ascii="Arial" w:hAnsi="Arial" w:cs="Arial"/>
        </w:rPr>
        <w:t xml:space="preserve">, por conducto de la Dirección Ejecutiva de Administración, a través de la Subdirección de Adquisiciones de la Dirección de Recursos Materiales y Servicios, sita en </w:t>
      </w:r>
      <w:r w:rsidRPr="00C31366">
        <w:rPr>
          <w:rFonts w:ascii="Arial" w:hAnsi="Arial" w:cs="Arial"/>
          <w:bCs/>
        </w:rPr>
        <w:t xml:space="preserve">Periférico Sur 4124, Torre </w:t>
      </w:r>
      <w:r w:rsidR="005B78C3" w:rsidRPr="00C31366">
        <w:rPr>
          <w:rFonts w:ascii="Arial" w:hAnsi="Arial" w:cs="Arial"/>
          <w:bCs/>
        </w:rPr>
        <w:t>Zafiro</w:t>
      </w:r>
      <w:r w:rsidRPr="00C31366">
        <w:rPr>
          <w:rFonts w:ascii="Arial" w:hAnsi="Arial" w:cs="Arial"/>
          <w:bCs/>
        </w:rPr>
        <w:t xml:space="preserve"> II, </w:t>
      </w:r>
      <w:r w:rsidR="00D36CED">
        <w:rPr>
          <w:rFonts w:ascii="Arial" w:hAnsi="Arial" w:cs="Arial"/>
          <w:bCs/>
        </w:rPr>
        <w:t>sexto piso</w:t>
      </w:r>
      <w:r w:rsidRPr="00C31366">
        <w:rPr>
          <w:rFonts w:ascii="Arial" w:hAnsi="Arial" w:cs="Arial"/>
          <w:bCs/>
        </w:rPr>
        <w:t xml:space="preserve">, </w:t>
      </w:r>
      <w:r w:rsidR="00523408">
        <w:rPr>
          <w:rFonts w:ascii="Arial" w:hAnsi="Arial" w:cs="Arial"/>
          <w:bCs/>
        </w:rPr>
        <w:t>C</w:t>
      </w:r>
      <w:r w:rsidRPr="00C31366">
        <w:rPr>
          <w:rFonts w:ascii="Arial" w:hAnsi="Arial" w:cs="Arial"/>
          <w:bCs/>
        </w:rPr>
        <w:t xml:space="preserve">olonia </w:t>
      </w:r>
      <w:r w:rsidR="001F05FC">
        <w:rPr>
          <w:rFonts w:ascii="Arial" w:hAnsi="Arial" w:cs="Arial"/>
          <w:bCs/>
        </w:rPr>
        <w:t>Jardines del Pedregal</w:t>
      </w:r>
      <w:r w:rsidRPr="00C31366">
        <w:rPr>
          <w:rFonts w:ascii="Arial" w:hAnsi="Arial" w:cs="Arial"/>
          <w:bCs/>
        </w:rPr>
        <w:t xml:space="preserve">, </w:t>
      </w:r>
      <w:r w:rsidR="00810072">
        <w:rPr>
          <w:rFonts w:ascii="Arial" w:hAnsi="Arial" w:cs="Arial"/>
          <w:bCs/>
        </w:rPr>
        <w:t>Delegación Álvaro Obregón, C</w:t>
      </w:r>
      <w:r w:rsidRPr="00C31366">
        <w:rPr>
          <w:rFonts w:ascii="Arial" w:hAnsi="Arial" w:cs="Arial"/>
          <w:bCs/>
        </w:rPr>
        <w:t xml:space="preserve">ódigo </w:t>
      </w:r>
      <w:r w:rsidR="00810072">
        <w:rPr>
          <w:rFonts w:ascii="Arial" w:hAnsi="Arial" w:cs="Arial"/>
          <w:bCs/>
        </w:rPr>
        <w:t>P</w:t>
      </w:r>
      <w:r w:rsidRPr="00C31366">
        <w:rPr>
          <w:rFonts w:ascii="Arial" w:hAnsi="Arial" w:cs="Arial"/>
          <w:bCs/>
        </w:rPr>
        <w:t>ostal 01</w:t>
      </w:r>
      <w:r w:rsidR="003D5C2F">
        <w:rPr>
          <w:rFonts w:ascii="Arial" w:hAnsi="Arial" w:cs="Arial"/>
          <w:bCs/>
        </w:rPr>
        <w:t>900</w:t>
      </w:r>
      <w:r w:rsidRPr="00C31366">
        <w:rPr>
          <w:rFonts w:ascii="Arial" w:hAnsi="Arial" w:cs="Arial"/>
          <w:bCs/>
        </w:rPr>
        <w:t xml:space="preserve">, en la Ciudad de México, </w:t>
      </w:r>
      <w:r w:rsidRPr="00C31366">
        <w:rPr>
          <w:rFonts w:ascii="Arial" w:hAnsi="Arial" w:cs="Arial"/>
        </w:rPr>
        <w:t xml:space="preserve">realizará la </w:t>
      </w:r>
      <w:r w:rsidRPr="000C5DC5">
        <w:rPr>
          <w:rFonts w:ascii="Arial" w:hAnsi="Arial" w:cs="Arial"/>
        </w:rPr>
        <w:t xml:space="preserve">contratación con personas físicas y/o morales cuyas actividades comerciales estén </w:t>
      </w:r>
      <w:r w:rsidR="00D47E3C" w:rsidRPr="000C5DC5">
        <w:rPr>
          <w:rFonts w:ascii="Arial" w:hAnsi="Arial" w:cs="Arial"/>
        </w:rPr>
        <w:t xml:space="preserve">relacionadas con </w:t>
      </w:r>
      <w:r w:rsidR="004C4800">
        <w:rPr>
          <w:rFonts w:ascii="Arial" w:hAnsi="Arial" w:cs="Arial"/>
        </w:rPr>
        <w:t>el objeto del presente procedimiento de contratación,</w:t>
      </w:r>
      <w:r w:rsidR="001F7CF9" w:rsidRPr="000C5DC5">
        <w:rPr>
          <w:rFonts w:ascii="Arial" w:hAnsi="Arial" w:cs="Arial"/>
        </w:rPr>
        <w:t xml:space="preserve"> </w:t>
      </w:r>
      <w:r w:rsidRPr="000C5DC5">
        <w:rPr>
          <w:rFonts w:ascii="Arial" w:hAnsi="Arial" w:cs="Arial"/>
        </w:rPr>
        <w:t xml:space="preserve">en </w:t>
      </w:r>
      <w:r w:rsidRPr="00E17D4F">
        <w:rPr>
          <w:rFonts w:ascii="Arial" w:hAnsi="Arial" w:cs="Arial"/>
        </w:rPr>
        <w:t xml:space="preserve">cumplimiento a lo establecido en los artículos 134 párrafo tercero de la Constitución Política de los Estados Unidos </w:t>
      </w:r>
      <w:r w:rsidRPr="004C4800">
        <w:rPr>
          <w:rFonts w:ascii="Arial" w:hAnsi="Arial" w:cs="Arial"/>
        </w:rPr>
        <w:t xml:space="preserve">Mexicanos; </w:t>
      </w:r>
      <w:r w:rsidR="00F70338">
        <w:rPr>
          <w:rFonts w:ascii="Arial" w:hAnsi="Arial" w:cs="Arial"/>
        </w:rPr>
        <w:t>artículos 29 y 59</w:t>
      </w:r>
      <w:r w:rsidRPr="004C4800">
        <w:rPr>
          <w:rFonts w:ascii="Arial" w:hAnsi="Arial" w:cs="Arial"/>
        </w:rPr>
        <w:t xml:space="preserve"> incisos a), b) y h)</w:t>
      </w:r>
      <w:r w:rsidR="000754B7">
        <w:rPr>
          <w:rFonts w:ascii="Arial" w:hAnsi="Arial" w:cs="Arial"/>
        </w:rPr>
        <w:t xml:space="preserve"> </w:t>
      </w:r>
      <w:r w:rsidR="00BA3EEC">
        <w:rPr>
          <w:rFonts w:ascii="Arial" w:hAnsi="Arial" w:cs="Arial"/>
        </w:rPr>
        <w:t xml:space="preserve">y sexto transitorio </w:t>
      </w:r>
      <w:r w:rsidR="00F70338">
        <w:rPr>
          <w:rFonts w:ascii="Arial" w:hAnsi="Arial" w:cs="Arial"/>
        </w:rPr>
        <w:t>de la</w:t>
      </w:r>
      <w:r w:rsidRPr="00E17D4F">
        <w:rPr>
          <w:rFonts w:ascii="Arial" w:hAnsi="Arial" w:cs="Arial"/>
        </w:rPr>
        <w:t xml:space="preserve"> </w:t>
      </w:r>
      <w:r w:rsidR="00F70338">
        <w:rPr>
          <w:rFonts w:ascii="Arial" w:hAnsi="Arial" w:cs="Arial"/>
        </w:rPr>
        <w:t>Ley General</w:t>
      </w:r>
      <w:r w:rsidRPr="00E17D4F">
        <w:rPr>
          <w:rFonts w:ascii="Arial" w:hAnsi="Arial" w:cs="Arial"/>
        </w:rPr>
        <w:t xml:space="preserve"> de Instituciones y Proced</w:t>
      </w:r>
      <w:r w:rsidR="001C40F1" w:rsidRPr="00E17D4F">
        <w:rPr>
          <w:rFonts w:ascii="Arial" w:hAnsi="Arial" w:cs="Arial"/>
        </w:rPr>
        <w:t>imientos Electorales;</w:t>
      </w:r>
      <w:r w:rsidRPr="00E17D4F">
        <w:rPr>
          <w:rFonts w:ascii="Arial" w:hAnsi="Arial" w:cs="Arial"/>
        </w:rPr>
        <w:t xml:space="preserve"> artículos</w:t>
      </w:r>
      <w:r w:rsidRPr="00E17D4F">
        <w:rPr>
          <w:rFonts w:ascii="Arial" w:hAnsi="Arial" w:cs="Arial"/>
          <w:i/>
          <w:color w:val="FF0000"/>
        </w:rPr>
        <w:t xml:space="preserve"> </w:t>
      </w:r>
      <w:r w:rsidR="00284C89" w:rsidRPr="00E4776D">
        <w:rPr>
          <w:rFonts w:ascii="Arial" w:hAnsi="Arial" w:cs="Arial"/>
        </w:rPr>
        <w:t>23, 31</w:t>
      </w:r>
      <w:r w:rsidRPr="00E17D4F">
        <w:rPr>
          <w:rFonts w:ascii="Arial" w:hAnsi="Arial" w:cs="Arial"/>
        </w:rPr>
        <w:t xml:space="preserve"> fracción </w:t>
      </w:r>
      <w:r w:rsidR="00A0034B" w:rsidRPr="00E17D4F">
        <w:rPr>
          <w:rFonts w:ascii="Arial" w:hAnsi="Arial" w:cs="Arial"/>
        </w:rPr>
        <w:t>I</w:t>
      </w:r>
      <w:r w:rsidR="00284C89">
        <w:rPr>
          <w:rFonts w:ascii="Arial" w:hAnsi="Arial" w:cs="Arial"/>
        </w:rPr>
        <w:t xml:space="preserve">, 32 </w:t>
      </w:r>
      <w:r w:rsidR="00284C89" w:rsidRPr="00C44550">
        <w:rPr>
          <w:rFonts w:ascii="Arial" w:hAnsi="Arial" w:cs="Arial"/>
        </w:rPr>
        <w:t xml:space="preserve">fracción </w:t>
      </w:r>
      <w:r w:rsidR="00225B62">
        <w:rPr>
          <w:rFonts w:ascii="Arial" w:hAnsi="Arial" w:cs="Arial"/>
        </w:rPr>
        <w:t>I</w:t>
      </w:r>
      <w:r w:rsidR="00284C89" w:rsidRPr="00C44550">
        <w:rPr>
          <w:rFonts w:ascii="Arial" w:hAnsi="Arial" w:cs="Arial"/>
        </w:rPr>
        <w:t>,</w:t>
      </w:r>
      <w:r w:rsidR="00AF563A" w:rsidRPr="00C44550">
        <w:rPr>
          <w:rFonts w:ascii="Arial" w:hAnsi="Arial" w:cs="Arial"/>
        </w:rPr>
        <w:t xml:space="preserve"> </w:t>
      </w:r>
      <w:r w:rsidR="00284C89" w:rsidRPr="00C44550">
        <w:rPr>
          <w:rFonts w:ascii="Arial" w:hAnsi="Arial" w:cs="Arial"/>
        </w:rPr>
        <w:t>35</w:t>
      </w:r>
      <w:r w:rsidRPr="00C44550">
        <w:rPr>
          <w:rFonts w:ascii="Arial" w:hAnsi="Arial" w:cs="Arial"/>
        </w:rPr>
        <w:t xml:space="preserve"> fracción </w:t>
      </w:r>
      <w:r w:rsidR="00360DA3" w:rsidRPr="00C44550">
        <w:rPr>
          <w:rFonts w:ascii="Arial" w:hAnsi="Arial" w:cs="Arial"/>
        </w:rPr>
        <w:t>I</w:t>
      </w:r>
      <w:r w:rsidR="00871A31">
        <w:rPr>
          <w:rFonts w:ascii="Arial" w:hAnsi="Arial" w:cs="Arial"/>
        </w:rPr>
        <w:t>,</w:t>
      </w:r>
      <w:r w:rsidR="008A5830" w:rsidRPr="00C44550">
        <w:rPr>
          <w:rFonts w:ascii="Arial" w:hAnsi="Arial" w:cs="Arial"/>
        </w:rPr>
        <w:t xml:space="preserve"> </w:t>
      </w:r>
      <w:r w:rsidR="00284C89" w:rsidRPr="00C44550">
        <w:rPr>
          <w:rFonts w:ascii="Arial" w:hAnsi="Arial" w:cs="Arial"/>
        </w:rPr>
        <w:t>43</w:t>
      </w:r>
      <w:r w:rsidR="00CB3AC0" w:rsidRPr="00C44550">
        <w:rPr>
          <w:rFonts w:ascii="Arial" w:hAnsi="Arial" w:cs="Arial"/>
        </w:rPr>
        <w:t xml:space="preserve"> </w:t>
      </w:r>
      <w:r w:rsidR="004F47C6" w:rsidRPr="00C44550">
        <w:rPr>
          <w:rFonts w:ascii="Arial" w:hAnsi="Arial" w:cs="Arial"/>
        </w:rPr>
        <w:t>tercer</w:t>
      </w:r>
      <w:r w:rsidR="00A0034B" w:rsidRPr="00C44550">
        <w:rPr>
          <w:rFonts w:ascii="Arial" w:hAnsi="Arial" w:cs="Arial"/>
        </w:rPr>
        <w:t xml:space="preserve"> </w:t>
      </w:r>
      <w:r w:rsidR="001C40F1" w:rsidRPr="00C44550">
        <w:rPr>
          <w:rFonts w:ascii="Arial" w:hAnsi="Arial" w:cs="Arial"/>
        </w:rPr>
        <w:t>párrafo</w:t>
      </w:r>
      <w:r w:rsidR="008051DA">
        <w:rPr>
          <w:rFonts w:ascii="Arial" w:hAnsi="Arial" w:cs="Arial"/>
        </w:rPr>
        <w:t xml:space="preserve"> y 56</w:t>
      </w:r>
      <w:r w:rsidR="00871A31">
        <w:rPr>
          <w:rFonts w:ascii="Arial" w:hAnsi="Arial" w:cs="Arial"/>
        </w:rPr>
        <w:t xml:space="preserve"> </w:t>
      </w:r>
      <w:r w:rsidR="00284C89" w:rsidRPr="00C44550">
        <w:rPr>
          <w:rFonts w:ascii="Arial" w:hAnsi="Arial" w:cs="Arial"/>
        </w:rPr>
        <w:t xml:space="preserve">del </w:t>
      </w:r>
      <w:r w:rsidRPr="00C44550">
        <w:rPr>
          <w:rFonts w:ascii="Arial" w:hAnsi="Arial" w:cs="Arial"/>
        </w:rPr>
        <w:t>REGLAMENTO; y las Políticas, Bases y Lineamientos</w:t>
      </w:r>
      <w:r w:rsidRPr="00E17D4F">
        <w:rPr>
          <w:rFonts w:ascii="Arial" w:hAnsi="Arial" w:cs="Arial"/>
        </w:rPr>
        <w:t xml:space="preserve"> en materia de Adquisiciones, Arrenda</w:t>
      </w:r>
      <w:r w:rsidR="00B54A77">
        <w:rPr>
          <w:rFonts w:ascii="Arial" w:hAnsi="Arial" w:cs="Arial"/>
        </w:rPr>
        <w:t>miento de bienes muebles</w:t>
      </w:r>
      <w:r w:rsidRPr="00C31366">
        <w:rPr>
          <w:rFonts w:ascii="Arial" w:hAnsi="Arial" w:cs="Arial"/>
        </w:rPr>
        <w:t xml:space="preserve"> y Servicios del Instituto Federal Electoral,</w:t>
      </w:r>
      <w:r w:rsidR="00CB4A41">
        <w:rPr>
          <w:rFonts w:ascii="Arial" w:hAnsi="Arial" w:cs="Arial"/>
        </w:rPr>
        <w:t xml:space="preserve"> en lo sucesivo las POBALINES, así como</w:t>
      </w:r>
      <w:r w:rsidRPr="00C31366">
        <w:rPr>
          <w:rFonts w:ascii="Arial" w:hAnsi="Arial" w:cs="Arial"/>
        </w:rPr>
        <w:t xml:space="preserve"> las leyes y ordenamientos r</w:t>
      </w:r>
      <w:r w:rsidR="00DE7F9F">
        <w:rPr>
          <w:rFonts w:ascii="Arial" w:hAnsi="Arial" w:cs="Arial"/>
        </w:rPr>
        <w:t>elativos y aplicables vigentes.</w:t>
      </w:r>
    </w:p>
    <w:p w14:paraId="101F51BF" w14:textId="77777777" w:rsidR="00C81A3C" w:rsidRPr="00A57FB4" w:rsidRDefault="00C81A3C" w:rsidP="009A78E9">
      <w:pPr>
        <w:spacing w:before="120" w:after="120"/>
        <w:jc w:val="both"/>
        <w:rPr>
          <w:rFonts w:ascii="Arial" w:hAnsi="Arial" w:cs="Arial"/>
          <w:b/>
        </w:rPr>
      </w:pPr>
      <w:r w:rsidRPr="00A57FB4">
        <w:rPr>
          <w:rFonts w:ascii="Arial" w:hAnsi="Arial" w:cs="Arial"/>
        </w:rPr>
        <w:t xml:space="preserve">El INSTITUTO informa que podrán participar en el presente procedimiento de </w:t>
      </w:r>
      <w:r w:rsidR="00D12DA3">
        <w:rPr>
          <w:rFonts w:ascii="Arial" w:hAnsi="Arial" w:cs="Arial"/>
          <w:b/>
        </w:rPr>
        <w:t xml:space="preserve">Licitación Pública </w:t>
      </w:r>
      <w:r w:rsidR="00412321">
        <w:rPr>
          <w:rFonts w:ascii="Arial" w:hAnsi="Arial" w:cs="Arial"/>
          <w:b/>
        </w:rPr>
        <w:t>Nacional</w:t>
      </w:r>
      <w:r>
        <w:rPr>
          <w:rFonts w:ascii="Arial" w:hAnsi="Arial" w:cs="Arial"/>
        </w:rPr>
        <w:t>,</w:t>
      </w:r>
      <w:r w:rsidRPr="00A57FB4">
        <w:rPr>
          <w:rFonts w:ascii="Arial" w:hAnsi="Arial" w:cs="Arial"/>
        </w:rPr>
        <w:t xml:space="preserve"> las personas que </w:t>
      </w:r>
      <w:r w:rsidRPr="00C720FF">
        <w:rPr>
          <w:rFonts w:ascii="Arial" w:hAnsi="Arial" w:cs="Arial"/>
          <w:b/>
        </w:rPr>
        <w:t>no</w:t>
      </w:r>
      <w:r w:rsidRPr="00A57FB4">
        <w:rPr>
          <w:rFonts w:ascii="Arial" w:hAnsi="Arial" w:cs="Arial"/>
        </w:rPr>
        <w:t xml:space="preserve"> se encuentren en alguno de los supuestos que s</w:t>
      </w:r>
      <w:r w:rsidR="00D302F6">
        <w:rPr>
          <w:rFonts w:ascii="Arial" w:hAnsi="Arial" w:cs="Arial"/>
        </w:rPr>
        <w:t>e establecen en los artículos 59 y 79</w:t>
      </w:r>
      <w:r w:rsidRPr="00A57FB4">
        <w:rPr>
          <w:rFonts w:ascii="Arial" w:hAnsi="Arial" w:cs="Arial"/>
        </w:rPr>
        <w:t xml:space="preserve"> del REGLAMENTO</w:t>
      </w:r>
      <w:r w:rsidRPr="00896998">
        <w:rPr>
          <w:rFonts w:ascii="Arial" w:hAnsi="Arial" w:cs="Arial"/>
        </w:rPr>
        <w:t>;</w:t>
      </w:r>
      <w:r w:rsidRPr="00896998">
        <w:rPr>
          <w:rFonts w:ascii="Arial" w:hAnsi="Arial" w:cs="Arial"/>
          <w:b/>
        </w:rPr>
        <w:t xml:space="preserve"> </w:t>
      </w:r>
      <w:r w:rsidR="00A536C0">
        <w:rPr>
          <w:rFonts w:ascii="Arial" w:hAnsi="Arial" w:cs="Arial"/>
        </w:rPr>
        <w:t>así como de manera supletoria el artículo 49 fracción IX de la Ley General de Responsabilidades Administrativas</w:t>
      </w:r>
      <w:r w:rsidRPr="00896998">
        <w:rPr>
          <w:rFonts w:ascii="Arial" w:hAnsi="Arial" w:cs="Arial"/>
        </w:rPr>
        <w:t>.</w:t>
      </w:r>
    </w:p>
    <w:p w14:paraId="1C8FC99B" w14:textId="77777777" w:rsidR="00852532" w:rsidRPr="008C6285" w:rsidRDefault="00852532" w:rsidP="009A78E9">
      <w:pPr>
        <w:pStyle w:val="GREEN4"/>
        <w:spacing w:before="120" w:after="120"/>
        <w:ind w:right="-114"/>
        <w:rPr>
          <w:rFonts w:ascii="Arial" w:hAnsi="Arial" w:cs="Arial"/>
          <w:lang w:val="es-MX"/>
        </w:rPr>
      </w:pPr>
      <w:r w:rsidRPr="00C31366">
        <w:rPr>
          <w:rFonts w:ascii="Arial" w:hAnsi="Arial" w:cs="Arial"/>
          <w:lang w:val="es-MX"/>
        </w:rPr>
        <w:t xml:space="preserve">Los interesados que satisfagan los términos de la convocatoria tendrán derecho a presentar sus proposiciones en el día, fecha, hora y lugar establecidos para tal efecto y, para ello deberán tener cuidado en su preparación, ya que de la redacción, confección y presentación de la oferta, depende que sea aceptada; por lo tanto los </w:t>
      </w:r>
      <w:r w:rsidR="005463D4" w:rsidRPr="00C31366">
        <w:rPr>
          <w:rFonts w:ascii="Arial" w:hAnsi="Arial" w:cs="Arial"/>
          <w:lang w:val="es-MX"/>
        </w:rPr>
        <w:t>LICITANTES</w:t>
      </w:r>
      <w:r w:rsidRPr="00C31366">
        <w:rPr>
          <w:rFonts w:ascii="Arial" w:hAnsi="Arial" w:cs="Arial"/>
          <w:lang w:val="es-MX"/>
        </w:rPr>
        <w:t xml:space="preserve"> en el presente procedimiento de contratación, aceptan sin reserva de ningún tipo, todos y cada uno de los términos y condiciones previstos y solicitados en la presente convocatoria y sus anexos, </w:t>
      </w:r>
      <w:r w:rsidRPr="00E17D4F">
        <w:rPr>
          <w:rFonts w:ascii="Arial" w:hAnsi="Arial" w:cs="Arial"/>
          <w:lang w:val="es-MX"/>
        </w:rPr>
        <w:t>o bien, las modifi</w:t>
      </w:r>
      <w:r w:rsidR="00451E25" w:rsidRPr="00E17D4F">
        <w:rPr>
          <w:rFonts w:ascii="Arial" w:hAnsi="Arial" w:cs="Arial"/>
          <w:lang w:val="es-MX"/>
        </w:rPr>
        <w:t>caciones que resulten de la(s) J</w:t>
      </w:r>
      <w:r w:rsidRPr="00E17D4F">
        <w:rPr>
          <w:rFonts w:ascii="Arial" w:hAnsi="Arial" w:cs="Arial"/>
          <w:lang w:val="es-MX"/>
        </w:rPr>
        <w:t xml:space="preserve">unta(s) de </w:t>
      </w:r>
      <w:r w:rsidR="00451E25" w:rsidRPr="00E17D4F">
        <w:rPr>
          <w:rFonts w:ascii="Arial" w:hAnsi="Arial" w:cs="Arial"/>
          <w:lang w:val="es-MX"/>
        </w:rPr>
        <w:t>A</w:t>
      </w:r>
      <w:r w:rsidRPr="00E17D4F">
        <w:rPr>
          <w:rFonts w:ascii="Arial" w:hAnsi="Arial" w:cs="Arial"/>
          <w:lang w:val="es-MX"/>
        </w:rPr>
        <w:t xml:space="preserve">claraciones que se celebre(n), ya que </w:t>
      </w:r>
      <w:r w:rsidRPr="00E17D4F">
        <w:rPr>
          <w:rFonts w:ascii="Arial" w:hAnsi="Arial" w:cs="Arial"/>
          <w:u w:val="single"/>
          <w:lang w:val="es-MX"/>
        </w:rPr>
        <w:t>son las condiciones o cláusulas necesarias para reg</w:t>
      </w:r>
      <w:r w:rsidR="00CD19C6" w:rsidRPr="00E17D4F">
        <w:rPr>
          <w:rFonts w:ascii="Arial" w:hAnsi="Arial" w:cs="Arial"/>
          <w:u w:val="single"/>
          <w:lang w:val="es-MX"/>
        </w:rPr>
        <w:t xml:space="preserve">ular tanto el procedimiento de </w:t>
      </w:r>
      <w:r w:rsidR="006E5032">
        <w:rPr>
          <w:rFonts w:ascii="Arial" w:hAnsi="Arial" w:cs="Arial"/>
          <w:u w:val="single"/>
          <w:lang w:val="es-MX"/>
        </w:rPr>
        <w:t>licitación</w:t>
      </w:r>
      <w:r w:rsidRPr="00E17D4F">
        <w:rPr>
          <w:rFonts w:ascii="Arial" w:hAnsi="Arial" w:cs="Arial"/>
          <w:u w:val="single"/>
          <w:lang w:val="es-MX"/>
        </w:rPr>
        <w:t xml:space="preserve"> como </w:t>
      </w:r>
      <w:r w:rsidRPr="0011074C">
        <w:rPr>
          <w:rFonts w:ascii="Arial" w:hAnsi="Arial" w:cs="Arial"/>
          <w:u w:val="single"/>
          <w:lang w:val="es-MX"/>
        </w:rPr>
        <w:t>el</w:t>
      </w:r>
      <w:r w:rsidR="00FB3E4B" w:rsidRPr="0011074C">
        <w:rPr>
          <w:rFonts w:ascii="Arial" w:hAnsi="Arial" w:cs="Arial"/>
          <w:u w:val="single"/>
          <w:lang w:val="es-MX"/>
        </w:rPr>
        <w:t xml:space="preserve"> </w:t>
      </w:r>
      <w:r w:rsidR="0067374F" w:rsidRPr="0011074C">
        <w:rPr>
          <w:rFonts w:ascii="Arial" w:hAnsi="Arial" w:cs="Arial"/>
          <w:u w:val="single"/>
          <w:lang w:val="es-MX"/>
        </w:rPr>
        <w:t>contrato</w:t>
      </w:r>
      <w:r w:rsidR="00E02C8C" w:rsidRPr="0011074C">
        <w:rPr>
          <w:rFonts w:ascii="Arial" w:hAnsi="Arial" w:cs="Arial"/>
          <w:u w:val="single"/>
          <w:lang w:val="es-MX"/>
        </w:rPr>
        <w:t>,</w:t>
      </w:r>
      <w:r w:rsidR="001207E8" w:rsidRPr="0011074C">
        <w:rPr>
          <w:rFonts w:ascii="Arial" w:hAnsi="Arial" w:cs="Arial"/>
          <w:lang w:val="es-MX"/>
        </w:rPr>
        <w:t xml:space="preserve"> </w:t>
      </w:r>
      <w:r w:rsidRPr="0011074C">
        <w:rPr>
          <w:rFonts w:ascii="Arial" w:hAnsi="Arial" w:cs="Arial"/>
          <w:lang w:val="es-MX"/>
        </w:rPr>
        <w:t>por</w:t>
      </w:r>
      <w:r w:rsidRPr="00E17D4F">
        <w:rPr>
          <w:rFonts w:ascii="Arial" w:hAnsi="Arial" w:cs="Arial"/>
          <w:lang w:val="es-MX"/>
        </w:rPr>
        <w:t xml:space="preserve"> lo que en términos del principio de igualdad, el cumplimiento de los requisitos establecidos</w:t>
      </w:r>
      <w:r w:rsidRPr="00E17D4F">
        <w:rPr>
          <w:rFonts w:ascii="Arial" w:hAnsi="Arial" w:cs="Arial"/>
          <w:color w:val="7F7F7F"/>
          <w:lang w:val="es-MX"/>
        </w:rPr>
        <w:t xml:space="preserve">, </w:t>
      </w:r>
      <w:r w:rsidRPr="00E17D4F">
        <w:rPr>
          <w:rFonts w:ascii="Arial" w:hAnsi="Arial" w:cs="Arial"/>
          <w:lang w:val="es-MX"/>
        </w:rPr>
        <w:t xml:space="preserve">así como las prerrogativas que se otorguen a los </w:t>
      </w:r>
      <w:r w:rsidR="005463D4" w:rsidRPr="00E17D4F">
        <w:rPr>
          <w:rFonts w:ascii="Arial" w:hAnsi="Arial" w:cs="Arial"/>
          <w:lang w:val="es-MX"/>
        </w:rPr>
        <w:t>LICITANTES</w:t>
      </w:r>
      <w:r w:rsidR="005463D4" w:rsidRPr="00C31366">
        <w:rPr>
          <w:rFonts w:ascii="Arial" w:hAnsi="Arial" w:cs="Arial"/>
          <w:lang w:val="es-MX"/>
        </w:rPr>
        <w:t xml:space="preserve"> </w:t>
      </w:r>
      <w:r w:rsidRPr="00C31366">
        <w:rPr>
          <w:rFonts w:ascii="Arial" w:hAnsi="Arial" w:cs="Arial"/>
          <w:lang w:val="es-MX"/>
        </w:rPr>
        <w:t>en la presente convocatoria, sus anexos o</w:t>
      </w:r>
      <w:r w:rsidR="0045737F">
        <w:rPr>
          <w:rFonts w:ascii="Arial" w:hAnsi="Arial" w:cs="Arial"/>
          <w:lang w:val="es-MX"/>
        </w:rPr>
        <w:t xml:space="preserve"> lo</w:t>
      </w:r>
      <w:r w:rsidRPr="00C31366">
        <w:rPr>
          <w:rFonts w:ascii="Arial" w:hAnsi="Arial" w:cs="Arial"/>
          <w:lang w:val="es-MX"/>
        </w:rPr>
        <w:t xml:space="preserve"> derivado de la(s) Junta(s) de Aclaraciones, aplicará a todos los </w:t>
      </w:r>
      <w:r w:rsidR="005463D4" w:rsidRPr="00C31366">
        <w:rPr>
          <w:rFonts w:ascii="Arial" w:hAnsi="Arial" w:cs="Arial"/>
          <w:lang w:val="es-MX"/>
        </w:rPr>
        <w:t xml:space="preserve">LICITANTES </w:t>
      </w:r>
      <w:r w:rsidRPr="00C31366">
        <w:rPr>
          <w:rFonts w:ascii="Arial" w:hAnsi="Arial" w:cs="Arial"/>
          <w:lang w:val="es-MX"/>
        </w:rPr>
        <w:t xml:space="preserve">por igual y se obligan a respetarlas y </w:t>
      </w:r>
      <w:r w:rsidRPr="00C628D6">
        <w:rPr>
          <w:rFonts w:ascii="Arial" w:hAnsi="Arial" w:cs="Arial"/>
          <w:lang w:val="es-MX"/>
        </w:rPr>
        <w:t xml:space="preserve">cumplirlas </w:t>
      </w:r>
      <w:r w:rsidR="00B22DF4" w:rsidRPr="00C628D6">
        <w:rPr>
          <w:rFonts w:ascii="Arial" w:hAnsi="Arial" w:cs="Arial"/>
          <w:lang w:val="es-MX"/>
        </w:rPr>
        <w:t>cabalmente</w:t>
      </w:r>
      <w:r w:rsidRPr="00C628D6">
        <w:rPr>
          <w:rFonts w:ascii="Arial" w:hAnsi="Arial" w:cs="Arial"/>
          <w:lang w:val="es-MX"/>
        </w:rPr>
        <w:t xml:space="preserve"> durante</w:t>
      </w:r>
      <w:r w:rsidRPr="00C31366">
        <w:rPr>
          <w:rFonts w:ascii="Arial" w:hAnsi="Arial" w:cs="Arial"/>
          <w:lang w:val="es-MX"/>
        </w:rPr>
        <w:t xml:space="preserve"> el procedimiento. </w:t>
      </w:r>
      <w:r w:rsidR="00E90ACB" w:rsidRPr="00E90ACB">
        <w:rPr>
          <w:rFonts w:ascii="Arial" w:hAnsi="Arial" w:cs="Arial"/>
          <w:b/>
          <w:u w:val="single"/>
          <w:lang w:val="es-MX"/>
        </w:rPr>
        <w:t xml:space="preserve">No se aceptarán cartas que manifiesten apegarse o cumplir con los aspectos solicitados en la convocatoria o sus anexos o a las modificaciones de la(s) Junta(s) de Aclaraciones(s) en sustitución de la oferta técnica y la documentación técnica solicitada como parte de la oferta técnica, en virtud de que su evaluación consistirá en la revisión de su contenido y fondo, a fin de garantizar al INSTITUTO las mejores condiciones de contratación en cumplimiento a </w:t>
      </w:r>
      <w:r w:rsidR="006C0CEE">
        <w:rPr>
          <w:rFonts w:ascii="Arial" w:hAnsi="Arial" w:cs="Arial"/>
          <w:b/>
          <w:u w:val="single"/>
          <w:lang w:val="es-MX"/>
        </w:rPr>
        <w:t>lo establecido en el artículo 31</w:t>
      </w:r>
      <w:r w:rsidR="00E90ACB" w:rsidRPr="00E90ACB">
        <w:rPr>
          <w:rFonts w:ascii="Arial" w:hAnsi="Arial" w:cs="Arial"/>
          <w:b/>
          <w:u w:val="single"/>
          <w:lang w:val="es-MX"/>
        </w:rPr>
        <w:t xml:space="preserve"> del REGLAMENTO</w:t>
      </w:r>
      <w:r w:rsidRPr="00E90ACB">
        <w:rPr>
          <w:rFonts w:ascii="Arial" w:hAnsi="Arial" w:cs="Arial"/>
          <w:lang w:val="es-MX"/>
        </w:rPr>
        <w:t>;</w:t>
      </w:r>
      <w:r w:rsidRPr="00C31366">
        <w:rPr>
          <w:rFonts w:ascii="Arial" w:hAnsi="Arial" w:cs="Arial"/>
          <w:lang w:val="es-MX"/>
        </w:rPr>
        <w:t xml:space="preserve"> y en caso de resultar ganador</w:t>
      </w:r>
      <w:r w:rsidR="00C9116F">
        <w:rPr>
          <w:rFonts w:ascii="Arial" w:hAnsi="Arial" w:cs="Arial"/>
          <w:lang w:val="es-MX"/>
        </w:rPr>
        <w:t>(</w:t>
      </w:r>
      <w:r w:rsidRPr="00C31366">
        <w:rPr>
          <w:rFonts w:ascii="Arial" w:hAnsi="Arial" w:cs="Arial"/>
          <w:lang w:val="es-MX"/>
        </w:rPr>
        <w:t>es</w:t>
      </w:r>
      <w:r w:rsidR="00C9116F">
        <w:rPr>
          <w:rFonts w:ascii="Arial" w:hAnsi="Arial" w:cs="Arial"/>
          <w:lang w:val="es-MX"/>
        </w:rPr>
        <w:t>)</w:t>
      </w:r>
      <w:r w:rsidRPr="00C31366">
        <w:rPr>
          <w:rFonts w:ascii="Arial" w:hAnsi="Arial" w:cs="Arial"/>
          <w:lang w:val="es-MX"/>
        </w:rPr>
        <w:t xml:space="preserve">, con toda su </w:t>
      </w:r>
      <w:r w:rsidRPr="008C6285">
        <w:rPr>
          <w:rFonts w:ascii="Arial" w:hAnsi="Arial" w:cs="Arial"/>
          <w:lang w:val="es-MX"/>
        </w:rPr>
        <w:t>fuerza legal y para todos los efectos legales y administrativos, de conformidad con los artículos 2243, 2244, 2245 y demás relativos y aplicables del Código Civil Federal.</w:t>
      </w:r>
    </w:p>
    <w:p w14:paraId="53360225" w14:textId="2B92AA11" w:rsidR="00AA5CD3" w:rsidRPr="003F7F1F" w:rsidRDefault="00AA5CD3" w:rsidP="00AA5CD3">
      <w:pPr>
        <w:spacing w:before="120" w:after="120"/>
        <w:jc w:val="both"/>
        <w:rPr>
          <w:rFonts w:ascii="Arial" w:hAnsi="Arial" w:cs="Arial"/>
          <w:b/>
          <w:bCs/>
          <w:lang w:val="pt-BR"/>
        </w:rPr>
      </w:pPr>
      <w:r w:rsidRPr="003F7F1F">
        <w:rPr>
          <w:rFonts w:ascii="Arial" w:hAnsi="Arial" w:cs="Arial"/>
        </w:rPr>
        <w:t xml:space="preserve">El presente procedimiento para la </w:t>
      </w:r>
      <w:r w:rsidR="00FC7FCF">
        <w:rPr>
          <w:rFonts w:ascii="Arial" w:hAnsi="Arial" w:cs="Arial"/>
        </w:rPr>
        <w:t xml:space="preserve">contratación </w:t>
      </w:r>
      <w:r w:rsidR="00FC7FCF" w:rsidRPr="00523B47">
        <w:rPr>
          <w:rFonts w:ascii="Arial" w:hAnsi="Arial" w:cs="Arial"/>
        </w:rPr>
        <w:t xml:space="preserve">del </w:t>
      </w:r>
      <w:r w:rsidR="00FC7FCF" w:rsidRPr="00523B47">
        <w:rPr>
          <w:rFonts w:ascii="Arial" w:hAnsi="Arial" w:cs="Arial"/>
          <w:b/>
          <w:lang w:val="es-ES"/>
        </w:rPr>
        <w:t>“</w:t>
      </w:r>
      <w:r w:rsidR="00225B62" w:rsidRPr="00225B62">
        <w:rPr>
          <w:rFonts w:ascii="Arial" w:hAnsi="Arial" w:cs="Arial"/>
          <w:b/>
          <w:lang w:val="es-ES_tradnl"/>
        </w:rPr>
        <w:t>Servicio de comedor extraordinario con sistema de autoservicio durante la Jornada Electoral Federal 2017-2018</w:t>
      </w:r>
      <w:r w:rsidR="00FC7FCF" w:rsidRPr="000E7BD6">
        <w:rPr>
          <w:rFonts w:ascii="Arial" w:hAnsi="Arial" w:cs="Arial"/>
          <w:b/>
          <w:lang w:val="es-ES_tradnl"/>
        </w:rPr>
        <w:t>”</w:t>
      </w:r>
      <w:r w:rsidRPr="000E7BD6">
        <w:rPr>
          <w:rFonts w:ascii="Arial" w:hAnsi="Arial" w:cs="Arial"/>
          <w:b/>
          <w:bCs/>
          <w:lang w:val="pt-BR"/>
        </w:rPr>
        <w:t>,</w:t>
      </w:r>
      <w:r w:rsidRPr="003F7F1F">
        <w:rPr>
          <w:rFonts w:ascii="Arial" w:hAnsi="Arial" w:cs="Arial"/>
          <w:b/>
          <w:bCs/>
          <w:lang w:val="pt-BR"/>
        </w:rPr>
        <w:t xml:space="preserve"> </w:t>
      </w:r>
      <w:r w:rsidRPr="003F7F1F">
        <w:rPr>
          <w:rFonts w:ascii="Arial" w:hAnsi="Arial" w:cs="Arial"/>
        </w:rPr>
        <w:t xml:space="preserve">se realiza en atención a la solicitud de la </w:t>
      </w:r>
      <w:r w:rsidR="00FC7FCF">
        <w:rPr>
          <w:rFonts w:ascii="Arial" w:hAnsi="Arial" w:cs="Arial"/>
        </w:rPr>
        <w:t xml:space="preserve">Dirección </w:t>
      </w:r>
      <w:r w:rsidR="008051DA">
        <w:rPr>
          <w:rFonts w:ascii="Arial" w:hAnsi="Arial" w:cs="Arial"/>
        </w:rPr>
        <w:t>de Recursos Materiales y Servicios</w:t>
      </w:r>
      <w:r w:rsidRPr="003F7F1F">
        <w:rPr>
          <w:rFonts w:ascii="Arial" w:hAnsi="Arial" w:cs="Arial"/>
        </w:rPr>
        <w:t xml:space="preserve"> </w:t>
      </w:r>
      <w:r w:rsidRPr="003F7F1F">
        <w:rPr>
          <w:rFonts w:ascii="Arial" w:hAnsi="Arial" w:cs="Arial"/>
          <w:lang w:val="es-ES_tradnl"/>
        </w:rPr>
        <w:t>en calidad de Área Requirente</w:t>
      </w:r>
      <w:r w:rsidRPr="003F7F1F">
        <w:rPr>
          <w:rFonts w:ascii="Arial" w:hAnsi="Arial" w:cs="Arial"/>
        </w:rPr>
        <w:t>, de acuerdo a las especificaciones contenidas en el anexo y requerimientos técnicos, así como las condiciones relativas al plazo, características, especificaciones, lugar de prestación de los servicios, y las condiciones de pago que se encuentran detalladas en el cuerpo de la convocatoria.</w:t>
      </w:r>
    </w:p>
    <w:p w14:paraId="59FD202E" w14:textId="65A66B12" w:rsidR="003F7F1F" w:rsidRDefault="003F7F1F" w:rsidP="003F7F1F">
      <w:pPr>
        <w:tabs>
          <w:tab w:val="left" w:pos="3686"/>
        </w:tabs>
        <w:spacing w:before="120" w:after="120"/>
        <w:jc w:val="both"/>
        <w:rPr>
          <w:rFonts w:ascii="Arial" w:hAnsi="Arial" w:cs="Arial"/>
          <w:b/>
        </w:rPr>
      </w:pPr>
      <w:r w:rsidRPr="003F7F1F">
        <w:rPr>
          <w:rFonts w:ascii="Arial" w:hAnsi="Arial" w:cs="Arial"/>
        </w:rPr>
        <w:t>La presente convocatoria fue revisada por el</w:t>
      </w:r>
      <w:r w:rsidRPr="003F7F1F">
        <w:rPr>
          <w:rFonts w:ascii="Arial" w:hAnsi="Arial" w:cs="Arial"/>
          <w:b/>
        </w:rPr>
        <w:t xml:space="preserve"> </w:t>
      </w:r>
      <w:r w:rsidRPr="003F7F1F">
        <w:rPr>
          <w:rFonts w:ascii="Arial" w:hAnsi="Arial" w:cs="Arial"/>
        </w:rPr>
        <w:t>Subcomité</w:t>
      </w:r>
      <w:r w:rsidRPr="003F7F1F">
        <w:rPr>
          <w:rFonts w:ascii="Arial" w:hAnsi="Arial" w:cs="Arial"/>
          <w:b/>
        </w:rPr>
        <w:t xml:space="preserve"> </w:t>
      </w:r>
      <w:r w:rsidRPr="003F7F1F">
        <w:rPr>
          <w:rFonts w:ascii="Arial" w:hAnsi="Arial" w:cs="Arial"/>
        </w:rPr>
        <w:t xml:space="preserve">Revisor de Convocatorias, en la </w:t>
      </w:r>
      <w:r w:rsidR="00B83664">
        <w:rPr>
          <w:rFonts w:ascii="Arial" w:hAnsi="Arial" w:cs="Arial"/>
          <w:b/>
        </w:rPr>
        <w:t>Décimo Novena Sesión Ordinaria 2018</w:t>
      </w:r>
      <w:r w:rsidRPr="00CE3E72">
        <w:rPr>
          <w:rFonts w:ascii="Arial" w:hAnsi="Arial" w:cs="Arial"/>
          <w:b/>
        </w:rPr>
        <w:t xml:space="preserve"> </w:t>
      </w:r>
      <w:r w:rsidRPr="00CE3E72">
        <w:rPr>
          <w:rFonts w:ascii="Arial" w:hAnsi="Arial" w:cs="Arial"/>
        </w:rPr>
        <w:t>celebrada</w:t>
      </w:r>
      <w:r w:rsidRPr="008F4427">
        <w:rPr>
          <w:rFonts w:ascii="Arial" w:hAnsi="Arial" w:cs="Arial"/>
        </w:rPr>
        <w:t xml:space="preserve"> con fecha</w:t>
      </w:r>
      <w:r w:rsidRPr="008F4427">
        <w:rPr>
          <w:rFonts w:ascii="Arial" w:hAnsi="Arial" w:cs="Arial"/>
          <w:b/>
        </w:rPr>
        <w:t xml:space="preserve"> </w:t>
      </w:r>
      <w:r w:rsidR="00B83664">
        <w:rPr>
          <w:rFonts w:ascii="Arial" w:hAnsi="Arial" w:cs="Arial"/>
          <w:b/>
        </w:rPr>
        <w:t>26 de abril de 2018</w:t>
      </w:r>
      <w:r w:rsidR="00DE7F9F">
        <w:rPr>
          <w:rFonts w:ascii="Arial" w:hAnsi="Arial" w:cs="Arial"/>
          <w:b/>
        </w:rPr>
        <w:t>.</w:t>
      </w:r>
    </w:p>
    <w:p w14:paraId="5EC85D46" w14:textId="77777777" w:rsidR="00FB0732" w:rsidRDefault="00FB0732" w:rsidP="003F7F1F">
      <w:pPr>
        <w:tabs>
          <w:tab w:val="left" w:pos="3686"/>
        </w:tabs>
        <w:spacing w:before="120" w:after="120"/>
        <w:jc w:val="both"/>
        <w:rPr>
          <w:rFonts w:ascii="Arial" w:hAnsi="Arial" w:cs="Arial"/>
          <w:b/>
        </w:rPr>
      </w:pPr>
    </w:p>
    <w:p w14:paraId="64B6B812" w14:textId="77777777" w:rsidR="00E00F52" w:rsidRDefault="00E00F52" w:rsidP="009A78E9">
      <w:pPr>
        <w:tabs>
          <w:tab w:val="left" w:pos="3686"/>
        </w:tabs>
        <w:spacing w:before="120" w:after="120"/>
        <w:jc w:val="center"/>
        <w:rPr>
          <w:rFonts w:ascii="Arial" w:hAnsi="Arial" w:cs="Arial"/>
          <w:b/>
          <w:smallCaps/>
          <w:sz w:val="28"/>
          <w:szCs w:val="28"/>
        </w:rPr>
      </w:pPr>
    </w:p>
    <w:p w14:paraId="76D4360A" w14:textId="77777777" w:rsidR="00E00F52" w:rsidRDefault="00E00F52" w:rsidP="009A78E9">
      <w:pPr>
        <w:tabs>
          <w:tab w:val="left" w:pos="3686"/>
        </w:tabs>
        <w:spacing w:before="120" w:after="120"/>
        <w:jc w:val="center"/>
        <w:rPr>
          <w:rFonts w:ascii="Arial" w:hAnsi="Arial" w:cs="Arial"/>
          <w:b/>
          <w:smallCaps/>
          <w:sz w:val="28"/>
          <w:szCs w:val="28"/>
        </w:rPr>
      </w:pPr>
    </w:p>
    <w:p w14:paraId="66912F03" w14:textId="77777777" w:rsidR="00E00F52" w:rsidRDefault="00E00F52" w:rsidP="009A78E9">
      <w:pPr>
        <w:tabs>
          <w:tab w:val="left" w:pos="3686"/>
        </w:tabs>
        <w:spacing w:before="120" w:after="120"/>
        <w:jc w:val="center"/>
        <w:rPr>
          <w:rFonts w:ascii="Arial" w:hAnsi="Arial" w:cs="Arial"/>
          <w:b/>
          <w:smallCaps/>
          <w:sz w:val="28"/>
          <w:szCs w:val="28"/>
        </w:rPr>
      </w:pPr>
    </w:p>
    <w:p w14:paraId="47AF3B18" w14:textId="49CD5DB8" w:rsidR="00FA732A" w:rsidRPr="0004782C" w:rsidRDefault="00FA732A" w:rsidP="009A78E9">
      <w:pPr>
        <w:tabs>
          <w:tab w:val="left" w:pos="3686"/>
        </w:tabs>
        <w:spacing w:before="120" w:after="120"/>
        <w:jc w:val="center"/>
        <w:rPr>
          <w:rFonts w:ascii="Arial" w:hAnsi="Arial" w:cs="Arial"/>
          <w:b/>
          <w:smallCaps/>
          <w:sz w:val="28"/>
          <w:szCs w:val="28"/>
        </w:rPr>
      </w:pPr>
      <w:r w:rsidRPr="0004782C">
        <w:rPr>
          <w:rFonts w:ascii="Arial" w:hAnsi="Arial" w:cs="Arial"/>
          <w:b/>
          <w:smallCaps/>
          <w:sz w:val="28"/>
          <w:szCs w:val="28"/>
        </w:rPr>
        <w:t>Criterio de Evaluación</w:t>
      </w:r>
    </w:p>
    <w:p w14:paraId="287ADA71" w14:textId="77777777" w:rsidR="00453C61" w:rsidRPr="00677CB9" w:rsidRDefault="00453C61" w:rsidP="00453C61">
      <w:pPr>
        <w:pStyle w:val="GREEN4"/>
        <w:spacing w:before="120" w:after="120"/>
        <w:ind w:right="-114"/>
        <w:rPr>
          <w:rFonts w:ascii="Arial" w:hAnsi="Arial" w:cs="Arial"/>
          <w:lang w:val="es-MX"/>
        </w:rPr>
      </w:pPr>
      <w:r w:rsidRPr="00677CB9">
        <w:rPr>
          <w:rFonts w:ascii="Arial" w:hAnsi="Arial" w:cs="Arial"/>
          <w:bCs/>
          <w:iCs/>
        </w:rPr>
        <w:t xml:space="preserve">Con fundamento en el tercer párrafo del artículo 43 del REGLAMENTO, así como lo establecido en el </w:t>
      </w:r>
      <w:r w:rsidRPr="00677CB9">
        <w:rPr>
          <w:rFonts w:ascii="Arial" w:hAnsi="Arial" w:cs="Arial"/>
          <w:b/>
          <w:bCs/>
          <w:iCs/>
        </w:rPr>
        <w:t>numeral 5</w:t>
      </w:r>
      <w:r w:rsidRPr="00677CB9">
        <w:rPr>
          <w:rFonts w:ascii="Arial" w:hAnsi="Arial" w:cs="Arial"/>
          <w:bCs/>
          <w:iCs/>
        </w:rPr>
        <w:t xml:space="preserve"> de esta convocatoria, el </w:t>
      </w:r>
      <w:r w:rsidRPr="00677CB9">
        <w:rPr>
          <w:rFonts w:ascii="Arial" w:hAnsi="Arial" w:cs="Arial"/>
        </w:rPr>
        <w:t>INSTITUTO</w:t>
      </w:r>
      <w:r w:rsidRPr="00677CB9">
        <w:rPr>
          <w:rFonts w:ascii="Arial" w:hAnsi="Arial" w:cs="Arial"/>
          <w:bCs/>
          <w:iCs/>
        </w:rPr>
        <w:t xml:space="preserve"> para la evaluación de las proposiciones utilizará el </w:t>
      </w:r>
      <w:r w:rsidRPr="00677CB9">
        <w:rPr>
          <w:rFonts w:ascii="Arial" w:hAnsi="Arial" w:cs="Arial"/>
          <w:b/>
          <w:bCs/>
          <w:iCs/>
        </w:rPr>
        <w:t>criterio de evaluación por puntos y porcentajes</w:t>
      </w:r>
      <w:r w:rsidRPr="00E12A83">
        <w:rPr>
          <w:rFonts w:ascii="Arial" w:hAnsi="Arial" w:cs="Arial"/>
          <w:bCs/>
          <w:iCs/>
        </w:rPr>
        <w:t xml:space="preserve">. En todos los casos el </w:t>
      </w:r>
      <w:r w:rsidRPr="00E12A83">
        <w:rPr>
          <w:rFonts w:ascii="Arial" w:hAnsi="Arial" w:cs="Arial"/>
        </w:rPr>
        <w:t>INSTITUTO</w:t>
      </w:r>
      <w:r w:rsidRPr="00E12A83">
        <w:rPr>
          <w:rFonts w:ascii="Arial" w:hAnsi="Arial" w:cs="Arial"/>
          <w:bCs/>
          <w:iCs/>
        </w:rPr>
        <w:t xml:space="preserve"> verificará que las proposiciones cumplan con los requisitos solicitados en la presente convocatoria</w:t>
      </w:r>
      <w:r w:rsidRPr="00621CF1">
        <w:rPr>
          <w:rFonts w:ascii="Arial" w:hAnsi="Arial" w:cs="Arial"/>
          <w:bCs/>
          <w:iCs/>
        </w:rPr>
        <w:t>;</w:t>
      </w:r>
      <w:r w:rsidRPr="00677CB9">
        <w:rPr>
          <w:rFonts w:ascii="Arial" w:hAnsi="Arial" w:cs="Arial"/>
          <w:bCs/>
          <w:iCs/>
        </w:rPr>
        <w:t xml:space="preserve"> las condiciones que tengan la finalidad de facilitar la presentación de las proposiciones y agilizar la conducción de los actos del procedimiento, así como cualquier otro requisito cuyo incumplimiento, por sí mismo, o deficiencia en su contenido no afecte la solvencia de las proposiciones, no serán objeto de evaluación y se tendrán por no establecidas. La inobservancia por parte de los LICITANTES respecto a dichas condiciones o requisitos no será motivo para desechar sus proposiciones. Entre los requisitos cuyo incumplimiento no afecta la solvencia de la proposición, se considerarán: el proponer un plazo de entrega menor al solicitado, en cuyo caso, de resultar adjudicado y de convenir al </w:t>
      </w:r>
      <w:r w:rsidRPr="00677CB9">
        <w:rPr>
          <w:rFonts w:ascii="Arial" w:hAnsi="Arial" w:cs="Arial"/>
        </w:rPr>
        <w:t>INSTITUTO</w:t>
      </w:r>
      <w:r w:rsidRPr="00677CB9">
        <w:rPr>
          <w:rFonts w:ascii="Arial" w:hAnsi="Arial" w:cs="Arial"/>
          <w:bCs/>
          <w:iCs/>
        </w:rPr>
        <w:t xml:space="preserve"> pudiera aceptarse; el omitir aspectos que puedan ser cubiertos con información contenida en la propia oferta técnica o económica; el no observar los formatos establecidos, si se proporciona de manera clara la información requerida. En ningún caso el </w:t>
      </w:r>
      <w:r w:rsidRPr="00677CB9">
        <w:rPr>
          <w:rFonts w:ascii="Arial" w:hAnsi="Arial" w:cs="Arial"/>
        </w:rPr>
        <w:t>INSTITUTO</w:t>
      </w:r>
      <w:r w:rsidRPr="00677CB9">
        <w:rPr>
          <w:rFonts w:ascii="Arial" w:hAnsi="Arial" w:cs="Arial"/>
          <w:bCs/>
          <w:iCs/>
        </w:rPr>
        <w:t xml:space="preserve"> o los LICITANTES podrán suplir o corregir las deficiencias de las proposiciones presentadas. </w:t>
      </w:r>
    </w:p>
    <w:p w14:paraId="0C1AE8E9" w14:textId="77777777" w:rsidR="006B0342" w:rsidRDefault="006B0342" w:rsidP="00A53957">
      <w:pPr>
        <w:tabs>
          <w:tab w:val="left" w:pos="3686"/>
        </w:tabs>
        <w:spacing w:before="120" w:after="120"/>
        <w:jc w:val="center"/>
        <w:rPr>
          <w:rFonts w:ascii="Arial" w:hAnsi="Arial" w:cs="Arial"/>
          <w:b/>
          <w:smallCaps/>
          <w:sz w:val="28"/>
          <w:szCs w:val="28"/>
        </w:rPr>
      </w:pPr>
    </w:p>
    <w:p w14:paraId="7F65ED89" w14:textId="77777777" w:rsidR="00A53957" w:rsidRPr="0004782C" w:rsidRDefault="00A53957" w:rsidP="00A53957">
      <w:pPr>
        <w:tabs>
          <w:tab w:val="left" w:pos="3686"/>
        </w:tabs>
        <w:spacing w:before="120" w:after="120"/>
        <w:jc w:val="center"/>
        <w:rPr>
          <w:rFonts w:ascii="Arial" w:hAnsi="Arial" w:cs="Arial"/>
          <w:b/>
          <w:smallCaps/>
          <w:sz w:val="28"/>
          <w:szCs w:val="28"/>
        </w:rPr>
      </w:pPr>
      <w:r w:rsidRPr="0004782C">
        <w:rPr>
          <w:rFonts w:ascii="Arial" w:hAnsi="Arial" w:cs="Arial"/>
          <w:b/>
          <w:smallCaps/>
          <w:sz w:val="28"/>
          <w:szCs w:val="28"/>
        </w:rPr>
        <w:t>Forma de Adjudicación</w:t>
      </w:r>
    </w:p>
    <w:p w14:paraId="04569822" w14:textId="77777777" w:rsidR="00453C61" w:rsidRPr="00677CB9" w:rsidRDefault="00453C61" w:rsidP="00453C61">
      <w:pPr>
        <w:tabs>
          <w:tab w:val="left" w:pos="1560"/>
        </w:tabs>
        <w:spacing w:before="120" w:after="120"/>
        <w:jc w:val="both"/>
        <w:rPr>
          <w:rFonts w:ascii="Arial" w:hAnsi="Arial" w:cs="Arial"/>
          <w:bCs/>
          <w:iCs/>
        </w:rPr>
      </w:pPr>
      <w:r w:rsidRPr="00677CB9">
        <w:rPr>
          <w:rFonts w:ascii="Arial" w:hAnsi="Arial" w:cs="Arial"/>
          <w:bCs/>
          <w:iCs/>
        </w:rPr>
        <w:t xml:space="preserve">Con fundamento en el artículo 44 fracción I del REGLAMENTO, así como lo establecido en el </w:t>
      </w:r>
      <w:r w:rsidRPr="00677CB9">
        <w:rPr>
          <w:rFonts w:ascii="Arial" w:hAnsi="Arial" w:cs="Arial"/>
          <w:b/>
          <w:bCs/>
          <w:iCs/>
        </w:rPr>
        <w:t>numeral 5.3</w:t>
      </w:r>
      <w:r w:rsidRPr="00677CB9">
        <w:rPr>
          <w:rFonts w:ascii="Arial" w:hAnsi="Arial" w:cs="Arial"/>
          <w:bCs/>
          <w:iCs/>
        </w:rPr>
        <w:t xml:space="preserve"> de esta convocatoria; una vez hecha la evaluación de las proposiciones, el contrato se adjudicará al LICITANTE cuya oferta resulte solvente, porque cumple con los requisitos legales, técnicos y económicos establecidos en la presente convocatoria y por tanto garantiza el cumplimiento de las obligaciones respectivas y haya obtenido el mejor resultado de la evaluación combinada de puntos y porcentajes.</w:t>
      </w:r>
    </w:p>
    <w:p w14:paraId="09171178" w14:textId="77777777" w:rsidR="00453C61" w:rsidRPr="00677CB9" w:rsidRDefault="00453C61" w:rsidP="00453C61">
      <w:pPr>
        <w:spacing w:before="120" w:after="120"/>
        <w:jc w:val="both"/>
        <w:rPr>
          <w:rFonts w:ascii="Arial" w:hAnsi="Arial" w:cs="Arial"/>
          <w:bCs/>
          <w:iCs/>
          <w:u w:val="single"/>
          <w:lang w:val="es-ES_tradnl"/>
        </w:rPr>
      </w:pPr>
      <w:r w:rsidRPr="00677CB9">
        <w:rPr>
          <w:rFonts w:ascii="Arial" w:hAnsi="Arial" w:cs="Arial"/>
          <w:bCs/>
          <w:iCs/>
          <w:u w:val="single"/>
          <w:lang w:val="es-ES_tradnl"/>
        </w:rPr>
        <w:t>Con la notificación del Fallo por el que se adjudique el contrato, las obligaciones derivadas de éste serán exigibles, sin perjuicio de la obligación de las partes de firmarlo en la fecha y términos señalados en el Fallo.</w:t>
      </w:r>
    </w:p>
    <w:p w14:paraId="5505D626" w14:textId="77777777" w:rsidR="00DD0F6C" w:rsidRDefault="00A41732" w:rsidP="00DD0F6C">
      <w:pPr>
        <w:spacing w:before="120" w:after="120"/>
        <w:jc w:val="both"/>
        <w:rPr>
          <w:rStyle w:val="Hipervnculo"/>
          <w:rFonts w:ascii="Arial" w:hAnsi="Arial" w:cs="Arial"/>
          <w:bCs/>
        </w:rPr>
      </w:pPr>
      <w:r w:rsidRPr="000E7BD6">
        <w:rPr>
          <w:rFonts w:ascii="Arial" w:hAnsi="Arial" w:cs="Arial"/>
          <w:bCs/>
          <w:iCs/>
        </w:rPr>
        <w:t>A los LICITANTES</w:t>
      </w:r>
      <w:r w:rsidR="00DD0F6C" w:rsidRPr="000E7BD6">
        <w:rPr>
          <w:rFonts w:ascii="Arial" w:hAnsi="Arial" w:cs="Arial"/>
          <w:bCs/>
          <w:iCs/>
        </w:rPr>
        <w:t xml:space="preserve">, se les enviará por </w:t>
      </w:r>
      <w:r w:rsidR="00DD0F6C" w:rsidRPr="00F36366">
        <w:rPr>
          <w:rFonts w:ascii="Arial" w:hAnsi="Arial" w:cs="Arial"/>
          <w:bCs/>
          <w:iCs/>
        </w:rPr>
        <w:t xml:space="preserve">correo electrónico un aviso informándoles que el Acta del Fallo se encuentra a su disposición en la página electrónica: </w:t>
      </w:r>
      <w:hyperlink r:id="rId19" w:history="1">
        <w:r w:rsidR="00E220EE" w:rsidRPr="00E23C0D">
          <w:rPr>
            <w:rStyle w:val="Hipervnculo"/>
            <w:rFonts w:ascii="Arial" w:hAnsi="Arial" w:cs="Arial"/>
            <w:bCs/>
          </w:rPr>
          <w:t xml:space="preserve">www.ine.mx/licitaciones/ | Servicios INE | Licitaciones|. </w:t>
        </w:r>
      </w:hyperlink>
    </w:p>
    <w:p w14:paraId="5BF55A6D" w14:textId="77777777" w:rsidR="00453C61" w:rsidRPr="00677CB9" w:rsidRDefault="00453C61" w:rsidP="00453C61">
      <w:pPr>
        <w:spacing w:before="120" w:after="120"/>
        <w:jc w:val="both"/>
        <w:rPr>
          <w:rFonts w:ascii="Arial" w:hAnsi="Arial" w:cs="Arial"/>
          <w:bCs/>
          <w:iCs/>
        </w:rPr>
      </w:pPr>
      <w:r w:rsidRPr="00677CB9">
        <w:rPr>
          <w:rFonts w:ascii="Arial" w:hAnsi="Arial" w:cs="Arial"/>
          <w:bCs/>
          <w:iCs/>
        </w:rPr>
        <w:t xml:space="preserve">De conformidad con el penúltimo párrafo del artículo 45 del REGLAMENTO cuando se advierta en el Fallo la existencia de un error aritmético, mecanógrafo o de cualquier otra naturaleza, que no afecte el resultado de la evaluación realizada por el INSTITUTO, dentro de los cinco (5) días hábiles siguientes a su notificación y siempre que no se haya firmado el contrato, la Convocante procederá a su corrección con la intervención del Director de Recursos Materiales y Servicios, aclarando o rectificando el mismo mediante el acta administrativa correspondiente en la que se hará constar los motivos que lo originaron y las razones que sustentan su enmienda, hecho que se notificará a los LICITANTES que hubieran participado en el procedimiento de contratación, remitiendo copia de la misma </w:t>
      </w:r>
      <w:r w:rsidR="00BC2E97">
        <w:rPr>
          <w:rFonts w:ascii="Arial" w:hAnsi="Arial" w:cs="Arial"/>
          <w:bCs/>
          <w:iCs/>
        </w:rPr>
        <w:t xml:space="preserve">al </w:t>
      </w:r>
      <w:r w:rsidR="00BC2E97" w:rsidRPr="00BC2E97">
        <w:rPr>
          <w:rFonts w:ascii="Arial" w:hAnsi="Arial" w:cs="Arial"/>
          <w:bCs/>
          <w:iCs/>
        </w:rPr>
        <w:t>Órgano Interno Control</w:t>
      </w:r>
      <w:r w:rsidRPr="00677CB9">
        <w:rPr>
          <w:rFonts w:ascii="Arial" w:hAnsi="Arial" w:cs="Arial"/>
          <w:bCs/>
          <w:iCs/>
        </w:rPr>
        <w:t xml:space="preserve"> dentro de los 5 (cinco) días hábiles posteriores a la fecha de su firma.</w:t>
      </w:r>
    </w:p>
    <w:p w14:paraId="6E9AF3A4" w14:textId="77777777" w:rsidR="00453C61" w:rsidRPr="00677CB9" w:rsidRDefault="00453C61" w:rsidP="00453C61">
      <w:pPr>
        <w:autoSpaceDE w:val="0"/>
        <w:autoSpaceDN w:val="0"/>
        <w:adjustRightInd w:val="0"/>
        <w:spacing w:before="120" w:after="120"/>
        <w:jc w:val="both"/>
        <w:rPr>
          <w:rFonts w:ascii="Arial" w:hAnsi="Arial" w:cs="Arial"/>
          <w:bCs/>
          <w:iCs/>
        </w:rPr>
      </w:pPr>
      <w:r w:rsidRPr="00677CB9">
        <w:rPr>
          <w:rFonts w:ascii="Arial" w:hAnsi="Arial" w:cs="Arial"/>
          <w:bCs/>
          <w:iCs/>
        </w:rPr>
        <w:t xml:space="preserve">En caso de empate, la adjudicación se efectuará conforme a lo establecido en el artículo 44 del REGLAMENTO y artículo 83 de las POBALINES. </w:t>
      </w:r>
    </w:p>
    <w:p w14:paraId="4981D7EF" w14:textId="52B71852" w:rsidR="00412321" w:rsidRDefault="00412321" w:rsidP="00412321">
      <w:pPr>
        <w:pStyle w:val="Ttulo"/>
        <w:ind w:firstLine="0"/>
        <w:jc w:val="both"/>
        <w:rPr>
          <w:rFonts w:cs="Arial"/>
          <w:b w:val="0"/>
          <w:bCs/>
          <w:iCs/>
          <w:sz w:val="20"/>
          <w:lang w:val="es-MX"/>
        </w:rPr>
      </w:pPr>
      <w:r w:rsidRPr="0004782C">
        <w:rPr>
          <w:rFonts w:cs="Arial"/>
          <w:b w:val="0"/>
          <w:bCs/>
          <w:iCs/>
          <w:sz w:val="20"/>
          <w:lang w:val="es-MX"/>
        </w:rPr>
        <w:t xml:space="preserve">Este procedimiento de contratación, </w:t>
      </w:r>
      <w:r w:rsidRPr="00E10E38">
        <w:rPr>
          <w:rFonts w:cs="Arial"/>
          <w:b w:val="0"/>
          <w:bCs/>
          <w:iCs/>
          <w:sz w:val="20"/>
          <w:lang w:val="es-MX"/>
        </w:rPr>
        <w:t xml:space="preserve">comprende </w:t>
      </w:r>
      <w:r>
        <w:rPr>
          <w:rFonts w:cs="Arial"/>
          <w:bCs/>
          <w:iCs/>
          <w:sz w:val="20"/>
          <w:lang w:val="es-MX"/>
        </w:rPr>
        <w:t>01</w:t>
      </w:r>
      <w:r w:rsidRPr="00E10E38">
        <w:rPr>
          <w:rFonts w:cs="Arial"/>
          <w:bCs/>
          <w:iCs/>
          <w:sz w:val="20"/>
          <w:lang w:val="es-MX"/>
        </w:rPr>
        <w:t xml:space="preserve"> (</w:t>
      </w:r>
      <w:r>
        <w:rPr>
          <w:rFonts w:cs="Arial"/>
          <w:bCs/>
          <w:iCs/>
          <w:sz w:val="20"/>
          <w:lang w:val="es-MX"/>
        </w:rPr>
        <w:t>una</w:t>
      </w:r>
      <w:r w:rsidRPr="00E10E38">
        <w:rPr>
          <w:rFonts w:cs="Arial"/>
          <w:bCs/>
          <w:iCs/>
          <w:sz w:val="20"/>
          <w:lang w:val="es-MX"/>
        </w:rPr>
        <w:t>) partida</w:t>
      </w:r>
      <w:r w:rsidRPr="00E10E38">
        <w:rPr>
          <w:rFonts w:cs="Arial"/>
          <w:b w:val="0"/>
          <w:bCs/>
          <w:iCs/>
          <w:sz w:val="20"/>
          <w:lang w:val="es-MX"/>
        </w:rPr>
        <w:t>, por</w:t>
      </w:r>
      <w:r w:rsidR="002C762F">
        <w:rPr>
          <w:rFonts w:cs="Arial"/>
          <w:b w:val="0"/>
          <w:bCs/>
          <w:iCs/>
          <w:sz w:val="20"/>
          <w:lang w:val="es-MX"/>
        </w:rPr>
        <w:t xml:space="preserve"> lo tanto, la adjudicación del </w:t>
      </w:r>
      <w:r w:rsidRPr="0004782C">
        <w:rPr>
          <w:rFonts w:cs="Arial"/>
          <w:b w:val="0"/>
          <w:bCs/>
          <w:iCs/>
          <w:sz w:val="20"/>
          <w:lang w:val="es-MX"/>
        </w:rPr>
        <w:t xml:space="preserve">contrato será a </w:t>
      </w:r>
      <w:r>
        <w:rPr>
          <w:rFonts w:cs="Arial"/>
          <w:bCs/>
          <w:iCs/>
          <w:sz w:val="20"/>
          <w:lang w:val="es-MX"/>
        </w:rPr>
        <w:t xml:space="preserve">un solo </w:t>
      </w:r>
      <w:r>
        <w:rPr>
          <w:rFonts w:cs="Arial"/>
          <w:b w:val="0"/>
          <w:bCs/>
          <w:iCs/>
          <w:sz w:val="20"/>
          <w:lang w:val="es-MX"/>
        </w:rPr>
        <w:t>LICITANTE</w:t>
      </w:r>
      <w:r w:rsidRPr="0004782C">
        <w:rPr>
          <w:rFonts w:cs="Arial"/>
          <w:b w:val="0"/>
          <w:bCs/>
          <w:iCs/>
          <w:sz w:val="20"/>
          <w:lang w:val="es-MX"/>
        </w:rPr>
        <w:t>.</w:t>
      </w:r>
    </w:p>
    <w:p w14:paraId="1545C152" w14:textId="77777777" w:rsidR="00FC1161" w:rsidRDefault="00FC1161" w:rsidP="00412321">
      <w:pPr>
        <w:pStyle w:val="Ttulo"/>
        <w:ind w:firstLine="0"/>
        <w:jc w:val="both"/>
        <w:rPr>
          <w:rFonts w:cs="Arial"/>
          <w:b w:val="0"/>
          <w:bCs/>
          <w:iCs/>
          <w:sz w:val="20"/>
          <w:lang w:val="es-MX"/>
        </w:rPr>
      </w:pPr>
    </w:p>
    <w:p w14:paraId="301623EF" w14:textId="77777777" w:rsidR="00BA5FD5" w:rsidRDefault="00BA5FD5" w:rsidP="00412321">
      <w:pPr>
        <w:pStyle w:val="Ttulo"/>
        <w:ind w:firstLine="0"/>
        <w:jc w:val="both"/>
        <w:rPr>
          <w:rFonts w:cs="Arial"/>
          <w:b w:val="0"/>
          <w:bCs/>
          <w:iCs/>
          <w:sz w:val="20"/>
          <w:lang w:val="es-MX"/>
        </w:rPr>
      </w:pPr>
    </w:p>
    <w:p w14:paraId="5C6D43B1" w14:textId="77777777" w:rsidR="00BA5FD5" w:rsidRDefault="00BA5FD5" w:rsidP="00412321">
      <w:pPr>
        <w:pStyle w:val="Ttulo"/>
        <w:ind w:firstLine="0"/>
        <w:jc w:val="both"/>
        <w:rPr>
          <w:rFonts w:cs="Arial"/>
          <w:b w:val="0"/>
          <w:bCs/>
          <w:iCs/>
          <w:sz w:val="20"/>
          <w:lang w:val="es-MX"/>
        </w:rPr>
      </w:pPr>
    </w:p>
    <w:p w14:paraId="66CABC28" w14:textId="77777777" w:rsidR="00BA5FD5" w:rsidRDefault="00BA5FD5" w:rsidP="00412321">
      <w:pPr>
        <w:pStyle w:val="Ttulo"/>
        <w:ind w:firstLine="0"/>
        <w:jc w:val="both"/>
        <w:rPr>
          <w:rFonts w:cs="Arial"/>
          <w:b w:val="0"/>
          <w:bCs/>
          <w:iCs/>
          <w:sz w:val="20"/>
          <w:lang w:val="es-MX"/>
        </w:rPr>
      </w:pPr>
    </w:p>
    <w:p w14:paraId="0AA14917" w14:textId="77777777" w:rsidR="00621E22" w:rsidRDefault="00621E22" w:rsidP="00412321">
      <w:pPr>
        <w:pStyle w:val="Ttulo"/>
        <w:ind w:firstLine="0"/>
        <w:jc w:val="both"/>
        <w:rPr>
          <w:rFonts w:cs="Arial"/>
          <w:b w:val="0"/>
          <w:bCs/>
          <w:iCs/>
          <w:sz w:val="20"/>
          <w:lang w:val="es-MX"/>
        </w:rPr>
      </w:pPr>
    </w:p>
    <w:p w14:paraId="687DA2D0" w14:textId="77777777" w:rsidR="00621E22" w:rsidRDefault="00621E22" w:rsidP="00412321">
      <w:pPr>
        <w:pStyle w:val="Ttulo"/>
        <w:ind w:firstLine="0"/>
        <w:jc w:val="both"/>
        <w:rPr>
          <w:rFonts w:cs="Arial"/>
          <w:b w:val="0"/>
          <w:bCs/>
          <w:iCs/>
          <w:sz w:val="20"/>
          <w:lang w:val="es-MX"/>
        </w:rPr>
      </w:pPr>
    </w:p>
    <w:p w14:paraId="36DBECE4" w14:textId="77777777" w:rsidR="00621E22" w:rsidRDefault="00621E22" w:rsidP="00412321">
      <w:pPr>
        <w:pStyle w:val="Ttulo"/>
        <w:ind w:firstLine="0"/>
        <w:jc w:val="both"/>
        <w:rPr>
          <w:rFonts w:cs="Arial"/>
          <w:b w:val="0"/>
          <w:bCs/>
          <w:iCs/>
          <w:sz w:val="20"/>
          <w:lang w:val="es-MX"/>
        </w:rPr>
      </w:pPr>
    </w:p>
    <w:p w14:paraId="2E1BACD0" w14:textId="77777777" w:rsidR="009461F4" w:rsidRDefault="009461F4" w:rsidP="00412321">
      <w:pPr>
        <w:pStyle w:val="Ttulo"/>
        <w:ind w:firstLine="0"/>
        <w:jc w:val="both"/>
        <w:rPr>
          <w:rFonts w:cs="Arial"/>
          <w:b w:val="0"/>
          <w:bCs/>
          <w:iCs/>
          <w:sz w:val="20"/>
          <w:lang w:val="es-MX"/>
        </w:rPr>
      </w:pPr>
    </w:p>
    <w:p w14:paraId="522F9135" w14:textId="77777777" w:rsidR="009461F4" w:rsidRDefault="009461F4" w:rsidP="00412321">
      <w:pPr>
        <w:pStyle w:val="Ttulo"/>
        <w:ind w:firstLine="0"/>
        <w:jc w:val="both"/>
        <w:rPr>
          <w:rFonts w:cs="Arial"/>
          <w:b w:val="0"/>
          <w:bCs/>
          <w:iCs/>
          <w:sz w:val="20"/>
          <w:lang w:val="es-MX"/>
        </w:rPr>
      </w:pPr>
    </w:p>
    <w:p w14:paraId="30898919" w14:textId="77777777" w:rsidR="009A5306" w:rsidRPr="00C31366" w:rsidRDefault="009A5306" w:rsidP="009A78E9">
      <w:pPr>
        <w:tabs>
          <w:tab w:val="left" w:pos="3686"/>
        </w:tabs>
        <w:spacing w:before="120" w:after="120"/>
        <w:jc w:val="center"/>
        <w:rPr>
          <w:rFonts w:ascii="Arial" w:hAnsi="Arial" w:cs="Arial"/>
          <w:b/>
          <w:smallCaps/>
          <w:sz w:val="28"/>
          <w:szCs w:val="28"/>
        </w:rPr>
      </w:pPr>
      <w:r w:rsidRPr="00C31366">
        <w:rPr>
          <w:rFonts w:ascii="Arial" w:hAnsi="Arial" w:cs="Arial"/>
          <w:b/>
          <w:smallCaps/>
          <w:sz w:val="28"/>
          <w:szCs w:val="28"/>
        </w:rPr>
        <w:t>Transparencia y Acceso a la Información</w:t>
      </w:r>
    </w:p>
    <w:p w14:paraId="275D3F81" w14:textId="77777777" w:rsidR="008C5EE4" w:rsidRPr="003423E3" w:rsidRDefault="009A5306" w:rsidP="009A78E9">
      <w:pPr>
        <w:autoSpaceDE w:val="0"/>
        <w:autoSpaceDN w:val="0"/>
        <w:adjustRightInd w:val="0"/>
        <w:spacing w:before="120" w:after="120"/>
        <w:jc w:val="both"/>
        <w:rPr>
          <w:rFonts w:ascii="Arial" w:hAnsi="Arial" w:cs="Arial"/>
          <w:lang w:eastAsia="es-MX"/>
        </w:rPr>
      </w:pPr>
      <w:r w:rsidRPr="00C31366">
        <w:rPr>
          <w:rFonts w:ascii="Arial" w:hAnsi="Arial" w:cs="Arial"/>
          <w:lang w:eastAsia="es-MX"/>
        </w:rPr>
        <w:t xml:space="preserve">De conformidad con las obligaciones de transparencia del INSTITUTO señaladas en el artículo </w:t>
      </w:r>
      <w:r w:rsidR="00C9116F">
        <w:rPr>
          <w:rFonts w:ascii="Arial" w:hAnsi="Arial" w:cs="Arial"/>
          <w:lang w:eastAsia="es-MX"/>
        </w:rPr>
        <w:t>5, apartado A,</w:t>
      </w:r>
      <w:r w:rsidR="00B20936">
        <w:rPr>
          <w:rFonts w:ascii="Arial" w:hAnsi="Arial" w:cs="Arial"/>
          <w:lang w:eastAsia="es-MX"/>
        </w:rPr>
        <w:t xml:space="preserve"> fracción </w:t>
      </w:r>
      <w:r w:rsidR="00C9116F">
        <w:rPr>
          <w:rFonts w:ascii="Arial" w:hAnsi="Arial" w:cs="Arial"/>
          <w:lang w:eastAsia="es-MX"/>
        </w:rPr>
        <w:t>IV</w:t>
      </w:r>
      <w:r w:rsidRPr="00C31366">
        <w:rPr>
          <w:rFonts w:ascii="Arial" w:hAnsi="Arial" w:cs="Arial"/>
          <w:lang w:eastAsia="es-MX"/>
        </w:rPr>
        <w:t xml:space="preserve"> del Reglamento del Instituto </w:t>
      </w:r>
      <w:r w:rsidR="004C7831">
        <w:rPr>
          <w:rFonts w:ascii="Arial" w:hAnsi="Arial" w:cs="Arial"/>
          <w:lang w:eastAsia="es-MX"/>
        </w:rPr>
        <w:t>Nacional</w:t>
      </w:r>
      <w:r w:rsidRPr="00C31366">
        <w:rPr>
          <w:rFonts w:ascii="Arial" w:hAnsi="Arial" w:cs="Arial"/>
          <w:lang w:eastAsia="es-MX"/>
        </w:rPr>
        <w:t xml:space="preserve"> Electoral en materia de Transparencia y Acceso a la Información Pública y </w:t>
      </w:r>
      <w:r w:rsidR="00E03512">
        <w:rPr>
          <w:rFonts w:ascii="Arial" w:hAnsi="Arial" w:cs="Arial"/>
          <w:lang w:eastAsia="es-MX"/>
        </w:rPr>
        <w:t>artículo 70</w:t>
      </w:r>
      <w:r w:rsidR="00E03512" w:rsidRPr="0023415E">
        <w:rPr>
          <w:rFonts w:ascii="Arial" w:hAnsi="Arial" w:cs="Arial"/>
          <w:lang w:eastAsia="es-MX"/>
        </w:rPr>
        <w:t xml:space="preserve"> fracción XXVIII de la Ley General de Transparencia y Acceso a la Información Pública, en relación con el diverso 68 de la Ley Federal de Transparencia y </w:t>
      </w:r>
      <w:r w:rsidR="00E03512">
        <w:rPr>
          <w:rFonts w:ascii="Arial" w:hAnsi="Arial" w:cs="Arial"/>
          <w:lang w:eastAsia="es-MX"/>
        </w:rPr>
        <w:t>Acceso a la Información Pública</w:t>
      </w:r>
      <w:r w:rsidRPr="00B20936">
        <w:rPr>
          <w:rFonts w:ascii="Arial" w:hAnsi="Arial" w:cs="Arial"/>
          <w:lang w:eastAsia="es-MX"/>
        </w:rPr>
        <w:t>,</w:t>
      </w:r>
      <w:r w:rsidRPr="00C31366">
        <w:rPr>
          <w:rFonts w:ascii="Arial" w:hAnsi="Arial" w:cs="Arial"/>
          <w:lang w:eastAsia="es-MX"/>
        </w:rPr>
        <w:t xml:space="preserve"> aplicada supletoriamente, la información relativa al contrato que se celebre es de carácter público. En este orden de ideas, las ofertas técnicas y económicas que presenten los LICITANTES, constituyen información de carácter público. No obstante lo anterior, en aquellos casos en que estas propuestas contengan información confidencial</w:t>
      </w:r>
      <w:r w:rsidRPr="003423E3">
        <w:rPr>
          <w:rFonts w:ascii="Arial" w:hAnsi="Arial" w:cs="Arial"/>
          <w:lang w:eastAsia="es-MX"/>
        </w:rPr>
        <w:t xml:space="preserve">, el LICITANTE podrá incluir en su proposición, solicitud expresa para que el INSTITUTO realice una versión pública en la que se omitan aspectos de índole comercial, industrial o económica que actualicen la causal prevista en el artículo </w:t>
      </w:r>
      <w:r w:rsidR="005D5597">
        <w:rPr>
          <w:rFonts w:ascii="Arial" w:hAnsi="Arial" w:cs="Arial"/>
          <w:lang w:eastAsia="es-MX"/>
        </w:rPr>
        <w:t>120</w:t>
      </w:r>
      <w:r w:rsidRPr="003423E3">
        <w:rPr>
          <w:rFonts w:ascii="Arial" w:hAnsi="Arial" w:cs="Arial"/>
          <w:lang w:eastAsia="es-MX"/>
        </w:rPr>
        <w:t xml:space="preserve"> de la Ley referida, como las características o finalidades de los productos; los métodos o procesos de producción; o los medios o formas de distribución o comercialización de productos, entre otros, tratándose de la propuesta técnica. </w:t>
      </w:r>
    </w:p>
    <w:p w14:paraId="3F59ECEA" w14:textId="77777777" w:rsidR="009A5306" w:rsidRDefault="009A5306" w:rsidP="009A78E9">
      <w:pPr>
        <w:autoSpaceDE w:val="0"/>
        <w:autoSpaceDN w:val="0"/>
        <w:adjustRightInd w:val="0"/>
        <w:spacing w:before="120" w:after="120"/>
        <w:jc w:val="both"/>
        <w:rPr>
          <w:rFonts w:ascii="Arial" w:hAnsi="Arial" w:cs="Arial"/>
          <w:lang w:eastAsia="es-MX"/>
        </w:rPr>
      </w:pPr>
      <w:r w:rsidRPr="003423E3">
        <w:rPr>
          <w:rFonts w:ascii="Arial" w:hAnsi="Arial" w:cs="Arial"/>
          <w:lang w:eastAsia="es-MX"/>
        </w:rPr>
        <w:t>En relación con la propuesta económica, podrán ser omitidos aquellos aspectos como la estructura de costos y precios ofrecidos, la forma en</w:t>
      </w:r>
      <w:r w:rsidR="00E90BBA">
        <w:rPr>
          <w:rFonts w:ascii="Arial" w:hAnsi="Arial" w:cs="Arial"/>
          <w:lang w:eastAsia="es-MX"/>
        </w:rPr>
        <w:t xml:space="preserve"> que comercializan o negocian los</w:t>
      </w:r>
      <w:r w:rsidRPr="003423E3">
        <w:rPr>
          <w:rFonts w:ascii="Arial" w:hAnsi="Arial" w:cs="Arial"/>
          <w:lang w:eastAsia="es-MX"/>
        </w:rPr>
        <w:t xml:space="preserve"> </w:t>
      </w:r>
      <w:r w:rsidR="00E90BBA">
        <w:rPr>
          <w:rFonts w:ascii="Arial" w:hAnsi="Arial" w:cs="Arial"/>
          <w:lang w:eastAsia="es-MX"/>
        </w:rPr>
        <w:t>servicios</w:t>
      </w:r>
      <w:r w:rsidR="008A0315">
        <w:rPr>
          <w:rFonts w:ascii="Arial" w:hAnsi="Arial" w:cs="Arial"/>
          <w:lang w:eastAsia="es-MX"/>
        </w:rPr>
        <w:t xml:space="preserve"> solicitado</w:t>
      </w:r>
      <w:r w:rsidR="00E90BBA">
        <w:rPr>
          <w:rFonts w:ascii="Arial" w:hAnsi="Arial" w:cs="Arial"/>
          <w:lang w:eastAsia="es-MX"/>
        </w:rPr>
        <w:t>s</w:t>
      </w:r>
      <w:r w:rsidRPr="003423E3">
        <w:rPr>
          <w:rFonts w:ascii="Arial" w:hAnsi="Arial" w:cs="Arial"/>
          <w:lang w:eastAsia="es-MX"/>
        </w:rPr>
        <w:t>, entre otros, que le signifique a su titular una ventaja frente a sus competidores; sin embargo, el INSTITUTO no podrá omitir información relativa al número de partida</w:t>
      </w:r>
      <w:r w:rsidR="00C24395" w:rsidRPr="003423E3">
        <w:rPr>
          <w:rFonts w:ascii="Arial" w:hAnsi="Arial" w:cs="Arial"/>
          <w:lang w:eastAsia="es-MX"/>
        </w:rPr>
        <w:t>s</w:t>
      </w:r>
      <w:r w:rsidRPr="00C31366">
        <w:rPr>
          <w:rFonts w:ascii="Arial" w:hAnsi="Arial" w:cs="Arial"/>
          <w:lang w:eastAsia="es-MX"/>
        </w:rPr>
        <w:t xml:space="preserve">, la cantidad de producto ofrecido, la unidad de medida, la descripción genérica del producto, el precio </w:t>
      </w:r>
      <w:r w:rsidRPr="002C7A8D">
        <w:rPr>
          <w:rFonts w:ascii="Arial" w:hAnsi="Arial" w:cs="Arial"/>
          <w:lang w:eastAsia="es-MX"/>
        </w:rPr>
        <w:t xml:space="preserve">unitario, </w:t>
      </w:r>
      <w:r w:rsidR="009513E1" w:rsidRPr="002C7A8D">
        <w:rPr>
          <w:rFonts w:ascii="Arial" w:hAnsi="Arial" w:cs="Arial"/>
          <w:lang w:eastAsia="es-MX"/>
        </w:rPr>
        <w:t>subtotal</w:t>
      </w:r>
      <w:r w:rsidR="00AC220C">
        <w:rPr>
          <w:rFonts w:ascii="Arial" w:hAnsi="Arial" w:cs="Arial"/>
          <w:lang w:eastAsia="es-MX"/>
        </w:rPr>
        <w:t>, Impuesto al Valor Agregado</w:t>
      </w:r>
      <w:r w:rsidR="009513E1" w:rsidRPr="002C7A8D">
        <w:rPr>
          <w:rFonts w:ascii="Arial" w:hAnsi="Arial" w:cs="Arial"/>
          <w:lang w:eastAsia="es-MX"/>
        </w:rPr>
        <w:t xml:space="preserve"> y </w:t>
      </w:r>
      <w:r w:rsidRPr="002C7A8D">
        <w:rPr>
          <w:rFonts w:ascii="Arial" w:hAnsi="Arial" w:cs="Arial"/>
          <w:lang w:eastAsia="es-MX"/>
        </w:rPr>
        <w:t>el importe total</w:t>
      </w:r>
      <w:r w:rsidR="008C5EE4">
        <w:rPr>
          <w:rFonts w:ascii="Arial" w:hAnsi="Arial" w:cs="Arial"/>
          <w:lang w:eastAsia="es-MX"/>
        </w:rPr>
        <w:t>.</w:t>
      </w:r>
    </w:p>
    <w:p w14:paraId="77E2978F" w14:textId="77777777" w:rsidR="00896295" w:rsidRDefault="00896295" w:rsidP="001E7E36">
      <w:pPr>
        <w:tabs>
          <w:tab w:val="left" w:pos="3686"/>
        </w:tabs>
        <w:spacing w:before="120" w:after="120"/>
        <w:jc w:val="center"/>
        <w:rPr>
          <w:rFonts w:ascii="Arial" w:hAnsi="Arial" w:cs="Arial"/>
          <w:b/>
          <w:smallCaps/>
          <w:sz w:val="28"/>
          <w:szCs w:val="28"/>
        </w:rPr>
      </w:pPr>
    </w:p>
    <w:p w14:paraId="4ADD3EE3" w14:textId="77777777" w:rsidR="001E7E36" w:rsidRDefault="00774188" w:rsidP="001E7E36">
      <w:pPr>
        <w:tabs>
          <w:tab w:val="left" w:pos="3686"/>
        </w:tabs>
        <w:spacing w:before="120" w:after="120"/>
        <w:jc w:val="center"/>
        <w:rPr>
          <w:rFonts w:ascii="Arial" w:hAnsi="Arial" w:cs="Arial"/>
          <w:b/>
          <w:smallCaps/>
          <w:sz w:val="28"/>
          <w:szCs w:val="28"/>
        </w:rPr>
      </w:pPr>
      <w:r w:rsidRPr="001E7E36">
        <w:rPr>
          <w:rFonts w:ascii="Arial" w:hAnsi="Arial" w:cs="Arial"/>
          <w:b/>
          <w:smallCaps/>
          <w:sz w:val="28"/>
          <w:szCs w:val="28"/>
        </w:rPr>
        <w:t>No Discriminación</w:t>
      </w:r>
    </w:p>
    <w:p w14:paraId="24C260B6" w14:textId="60F7E151" w:rsidR="00146480" w:rsidRDefault="00774188" w:rsidP="00774188">
      <w:pPr>
        <w:tabs>
          <w:tab w:val="left" w:pos="3686"/>
        </w:tabs>
        <w:spacing w:before="120" w:after="120"/>
        <w:jc w:val="both"/>
        <w:rPr>
          <w:rFonts w:ascii="Arial" w:hAnsi="Arial" w:cs="Arial"/>
          <w:lang w:eastAsia="es-MX"/>
        </w:rPr>
      </w:pPr>
      <w:r w:rsidRPr="00774188">
        <w:rPr>
          <w:rFonts w:ascii="Arial" w:hAnsi="Arial" w:cs="Arial"/>
          <w:lang w:eastAsia="es-MX"/>
        </w:rPr>
        <w:t>En cumplimiento al artículo 1 de la Constitución Política de los Estados Unidos Mexicanos; artículos 1, 2, 3 y 4 de la Ley</w:t>
      </w:r>
      <w:r w:rsidR="00FC550B">
        <w:rPr>
          <w:rFonts w:ascii="Arial" w:hAnsi="Arial" w:cs="Arial"/>
          <w:lang w:eastAsia="es-MX"/>
        </w:rPr>
        <w:t xml:space="preserve"> Federal</w:t>
      </w:r>
      <w:r w:rsidRPr="00774188">
        <w:rPr>
          <w:rFonts w:ascii="Arial" w:hAnsi="Arial" w:cs="Arial"/>
          <w:lang w:eastAsia="es-MX"/>
        </w:rPr>
        <w:t xml:space="preserve"> para Prevenir y Eliminar la Discriminación, así como</w:t>
      </w:r>
      <w:r w:rsidR="005E52BB">
        <w:rPr>
          <w:rFonts w:ascii="Arial" w:hAnsi="Arial" w:cs="Arial"/>
          <w:lang w:eastAsia="es-MX"/>
        </w:rPr>
        <w:t xml:space="preserve"> el artículo 56 fracción I inciso g) de las POBALINES,</w:t>
      </w:r>
      <w:r w:rsidRPr="00774188">
        <w:rPr>
          <w:rFonts w:ascii="Arial" w:hAnsi="Arial" w:cs="Arial"/>
          <w:lang w:eastAsia="es-MX"/>
        </w:rPr>
        <w:t xml:space="preserve"> </w:t>
      </w:r>
      <w:r w:rsidR="005E52BB" w:rsidRPr="005E52BB">
        <w:rPr>
          <w:rFonts w:ascii="Arial" w:hAnsi="Arial" w:cs="Arial"/>
          <w:lang w:eastAsia="es-MX"/>
        </w:rPr>
        <w:t>los Proveedores para el cumplimiento de las obligaciones del Contrato, se deberá evitar cualquier conducta que implique una discriminación que por origen étnico o nacional, género, edad, condición social, salud, religión, opciones, preferencias sexuales, estado civil o cualquier otra que atente contra la dignidad humana</w:t>
      </w:r>
      <w:r w:rsidR="005E52BB">
        <w:rPr>
          <w:rFonts w:ascii="Arial" w:hAnsi="Arial" w:cs="Arial"/>
          <w:lang w:eastAsia="es-MX"/>
        </w:rPr>
        <w:t>.</w:t>
      </w:r>
    </w:p>
    <w:p w14:paraId="5004DC37" w14:textId="77777777" w:rsidR="00146480" w:rsidRDefault="00146480" w:rsidP="00774188">
      <w:pPr>
        <w:tabs>
          <w:tab w:val="left" w:pos="3686"/>
        </w:tabs>
        <w:spacing w:before="120" w:after="120"/>
        <w:jc w:val="both"/>
        <w:rPr>
          <w:rFonts w:ascii="Arial" w:hAnsi="Arial" w:cs="Arial"/>
          <w:lang w:eastAsia="es-MX"/>
        </w:rPr>
      </w:pPr>
    </w:p>
    <w:p w14:paraId="6581095D" w14:textId="77777777" w:rsidR="002F5574" w:rsidRDefault="002F5574" w:rsidP="00774188">
      <w:pPr>
        <w:tabs>
          <w:tab w:val="left" w:pos="3686"/>
        </w:tabs>
        <w:spacing w:before="120" w:after="120"/>
        <w:jc w:val="both"/>
        <w:rPr>
          <w:rFonts w:ascii="Arial" w:hAnsi="Arial" w:cs="Arial"/>
          <w:lang w:eastAsia="es-MX"/>
        </w:rPr>
      </w:pPr>
    </w:p>
    <w:p w14:paraId="22511765" w14:textId="77777777" w:rsidR="005D5597" w:rsidRDefault="005D5597" w:rsidP="00774188">
      <w:pPr>
        <w:tabs>
          <w:tab w:val="left" w:pos="3686"/>
        </w:tabs>
        <w:spacing w:before="120" w:after="120"/>
        <w:jc w:val="both"/>
        <w:rPr>
          <w:rFonts w:ascii="Arial" w:hAnsi="Arial" w:cs="Arial"/>
          <w:lang w:eastAsia="es-MX"/>
        </w:rPr>
      </w:pPr>
    </w:p>
    <w:p w14:paraId="1BFB32AB" w14:textId="77777777" w:rsidR="00BA5FD5" w:rsidRDefault="00BA5FD5" w:rsidP="00774188">
      <w:pPr>
        <w:tabs>
          <w:tab w:val="left" w:pos="3686"/>
        </w:tabs>
        <w:spacing w:before="120" w:after="120"/>
        <w:jc w:val="both"/>
        <w:rPr>
          <w:rFonts w:ascii="Arial" w:hAnsi="Arial" w:cs="Arial"/>
          <w:lang w:eastAsia="es-MX"/>
        </w:rPr>
      </w:pPr>
    </w:p>
    <w:p w14:paraId="0ED38DB6" w14:textId="77777777" w:rsidR="00BA5FD5" w:rsidRDefault="00BA5FD5" w:rsidP="00774188">
      <w:pPr>
        <w:tabs>
          <w:tab w:val="left" w:pos="3686"/>
        </w:tabs>
        <w:spacing w:before="120" w:after="120"/>
        <w:jc w:val="both"/>
        <w:rPr>
          <w:rFonts w:ascii="Arial" w:hAnsi="Arial" w:cs="Arial"/>
          <w:lang w:eastAsia="es-MX"/>
        </w:rPr>
      </w:pPr>
    </w:p>
    <w:p w14:paraId="64F02C72" w14:textId="77777777" w:rsidR="00BA5FD5" w:rsidRDefault="00BA5FD5" w:rsidP="00774188">
      <w:pPr>
        <w:tabs>
          <w:tab w:val="left" w:pos="3686"/>
        </w:tabs>
        <w:spacing w:before="120" w:after="120"/>
        <w:jc w:val="both"/>
        <w:rPr>
          <w:rFonts w:ascii="Arial" w:hAnsi="Arial" w:cs="Arial"/>
          <w:lang w:eastAsia="es-MX"/>
        </w:rPr>
      </w:pPr>
    </w:p>
    <w:p w14:paraId="6CE60D7E" w14:textId="77777777" w:rsidR="00BA5FD5" w:rsidRDefault="00BA5FD5" w:rsidP="00774188">
      <w:pPr>
        <w:tabs>
          <w:tab w:val="left" w:pos="3686"/>
        </w:tabs>
        <w:spacing w:before="120" w:after="120"/>
        <w:jc w:val="both"/>
        <w:rPr>
          <w:rFonts w:ascii="Arial" w:hAnsi="Arial" w:cs="Arial"/>
          <w:lang w:eastAsia="es-MX"/>
        </w:rPr>
      </w:pPr>
    </w:p>
    <w:p w14:paraId="50A0932F" w14:textId="77777777" w:rsidR="00BA5FD5" w:rsidRDefault="00BA5FD5" w:rsidP="00774188">
      <w:pPr>
        <w:tabs>
          <w:tab w:val="left" w:pos="3686"/>
        </w:tabs>
        <w:spacing w:before="120" w:after="120"/>
        <w:jc w:val="both"/>
        <w:rPr>
          <w:rFonts w:ascii="Arial" w:hAnsi="Arial" w:cs="Arial"/>
          <w:lang w:eastAsia="es-MX"/>
        </w:rPr>
      </w:pPr>
    </w:p>
    <w:p w14:paraId="3B3B4805" w14:textId="77777777" w:rsidR="00BA5FD5" w:rsidRDefault="00BA5FD5" w:rsidP="00774188">
      <w:pPr>
        <w:tabs>
          <w:tab w:val="left" w:pos="3686"/>
        </w:tabs>
        <w:spacing w:before="120" w:after="120"/>
        <w:jc w:val="both"/>
        <w:rPr>
          <w:rFonts w:ascii="Arial" w:hAnsi="Arial" w:cs="Arial"/>
          <w:lang w:eastAsia="es-MX"/>
        </w:rPr>
      </w:pPr>
    </w:p>
    <w:p w14:paraId="6C46A867" w14:textId="3629D6A0" w:rsidR="00BA5FD5" w:rsidRDefault="00BA5FD5" w:rsidP="00774188">
      <w:pPr>
        <w:tabs>
          <w:tab w:val="left" w:pos="3686"/>
        </w:tabs>
        <w:spacing w:before="120" w:after="120"/>
        <w:jc w:val="both"/>
        <w:rPr>
          <w:rFonts w:ascii="Arial" w:hAnsi="Arial" w:cs="Arial"/>
          <w:lang w:eastAsia="es-MX"/>
        </w:rPr>
      </w:pPr>
    </w:p>
    <w:p w14:paraId="7E1B8380" w14:textId="65AD32D4" w:rsidR="00B83664" w:rsidRDefault="00B83664" w:rsidP="00774188">
      <w:pPr>
        <w:tabs>
          <w:tab w:val="left" w:pos="3686"/>
        </w:tabs>
        <w:spacing w:before="120" w:after="120"/>
        <w:jc w:val="both"/>
        <w:rPr>
          <w:rFonts w:ascii="Arial" w:hAnsi="Arial" w:cs="Arial"/>
          <w:lang w:eastAsia="es-MX"/>
        </w:rPr>
      </w:pPr>
    </w:p>
    <w:p w14:paraId="4083D2BF" w14:textId="6D95F6AA" w:rsidR="00B83664" w:rsidRDefault="00B83664" w:rsidP="00774188">
      <w:pPr>
        <w:tabs>
          <w:tab w:val="left" w:pos="3686"/>
        </w:tabs>
        <w:spacing w:before="120" w:after="120"/>
        <w:jc w:val="both"/>
        <w:rPr>
          <w:rFonts w:ascii="Arial" w:hAnsi="Arial" w:cs="Arial"/>
          <w:lang w:eastAsia="es-MX"/>
        </w:rPr>
      </w:pPr>
    </w:p>
    <w:p w14:paraId="2D24DAA9" w14:textId="79B6D5C0" w:rsidR="00B83664" w:rsidRDefault="00B83664" w:rsidP="00774188">
      <w:pPr>
        <w:tabs>
          <w:tab w:val="left" w:pos="3686"/>
        </w:tabs>
        <w:spacing w:before="120" w:after="120"/>
        <w:jc w:val="both"/>
        <w:rPr>
          <w:rFonts w:ascii="Arial" w:hAnsi="Arial" w:cs="Arial"/>
          <w:lang w:eastAsia="es-MX"/>
        </w:rPr>
      </w:pPr>
    </w:p>
    <w:p w14:paraId="6DB76749" w14:textId="77777777" w:rsidR="009461F4" w:rsidRDefault="009461F4" w:rsidP="00774188">
      <w:pPr>
        <w:tabs>
          <w:tab w:val="left" w:pos="3686"/>
        </w:tabs>
        <w:spacing w:before="120" w:after="120"/>
        <w:jc w:val="both"/>
        <w:rPr>
          <w:rFonts w:ascii="Arial" w:hAnsi="Arial" w:cs="Arial"/>
          <w:lang w:eastAsia="es-MX"/>
        </w:rPr>
      </w:pPr>
    </w:p>
    <w:p w14:paraId="30023CB4" w14:textId="77777777" w:rsidR="00146480" w:rsidRPr="00781A0A" w:rsidRDefault="00146480" w:rsidP="00146480">
      <w:pPr>
        <w:tabs>
          <w:tab w:val="left" w:pos="3686"/>
        </w:tabs>
        <w:spacing w:before="120" w:after="120"/>
        <w:jc w:val="center"/>
        <w:rPr>
          <w:rFonts w:ascii="Arial" w:hAnsi="Arial" w:cs="Arial"/>
          <w:b/>
          <w:smallCaps/>
          <w:sz w:val="28"/>
          <w:szCs w:val="28"/>
        </w:rPr>
      </w:pPr>
      <w:r w:rsidRPr="00756A6F">
        <w:rPr>
          <w:rFonts w:ascii="Arial" w:hAnsi="Arial" w:cs="Arial"/>
          <w:b/>
          <w:smallCaps/>
          <w:sz w:val="28"/>
          <w:szCs w:val="28"/>
        </w:rPr>
        <w:t>Glosario</w:t>
      </w:r>
    </w:p>
    <w:p w14:paraId="60DF8F7E" w14:textId="77777777" w:rsidR="00146480" w:rsidRPr="00781A0A" w:rsidRDefault="00146480" w:rsidP="00146480">
      <w:pPr>
        <w:pStyle w:val="Texto0"/>
        <w:spacing w:before="120" w:after="120" w:line="240" w:lineRule="auto"/>
        <w:ind w:firstLine="0"/>
        <w:rPr>
          <w:rFonts w:cs="Arial"/>
          <w:sz w:val="20"/>
        </w:rPr>
      </w:pPr>
      <w:r w:rsidRPr="00781A0A">
        <w:rPr>
          <w:rFonts w:cs="Arial"/>
          <w:sz w:val="20"/>
        </w:rPr>
        <w:t>Para los efectos de la presente licitación, se entenderá por:</w:t>
      </w:r>
    </w:p>
    <w:p w14:paraId="7B90C743" w14:textId="77777777" w:rsidR="00146480" w:rsidRPr="00781A0A" w:rsidRDefault="00146480" w:rsidP="00600989">
      <w:pPr>
        <w:pStyle w:val="Texto0"/>
        <w:numPr>
          <w:ilvl w:val="0"/>
          <w:numId w:val="37"/>
        </w:numPr>
        <w:spacing w:before="120" w:after="120" w:line="240" w:lineRule="auto"/>
        <w:ind w:left="567" w:hanging="283"/>
        <w:rPr>
          <w:rFonts w:cs="Arial"/>
          <w:sz w:val="20"/>
        </w:rPr>
      </w:pPr>
      <w:r w:rsidRPr="00781A0A">
        <w:rPr>
          <w:rFonts w:cs="Arial"/>
          <w:b/>
          <w:sz w:val="20"/>
        </w:rPr>
        <w:t>Administrador del contrato:</w:t>
      </w:r>
      <w:r w:rsidRPr="00781A0A">
        <w:rPr>
          <w:rFonts w:cs="Arial"/>
          <w:sz w:val="20"/>
        </w:rPr>
        <w:t xml:space="preserve"> Servidor público designado, en términos del artículo 68 del REGLAMENTO, para administrar y vigilar que se cumpla lo que se estipula en los contratos que se celebren</w:t>
      </w:r>
    </w:p>
    <w:p w14:paraId="7C394428" w14:textId="77777777" w:rsidR="00146480" w:rsidRPr="00781A0A" w:rsidRDefault="00146480" w:rsidP="00600989">
      <w:pPr>
        <w:pStyle w:val="Texto0"/>
        <w:numPr>
          <w:ilvl w:val="0"/>
          <w:numId w:val="37"/>
        </w:numPr>
        <w:spacing w:before="120" w:after="120" w:line="240" w:lineRule="auto"/>
        <w:ind w:left="567" w:hanging="283"/>
        <w:rPr>
          <w:rFonts w:cs="Arial"/>
          <w:sz w:val="20"/>
        </w:rPr>
      </w:pPr>
      <w:r w:rsidRPr="00781A0A">
        <w:rPr>
          <w:rFonts w:cs="Arial"/>
          <w:b/>
          <w:sz w:val="20"/>
        </w:rPr>
        <w:t>Área requirente:</w:t>
      </w:r>
      <w:r w:rsidRPr="00781A0A">
        <w:rPr>
          <w:rFonts w:cs="Arial"/>
          <w:sz w:val="20"/>
        </w:rPr>
        <w:t xml:space="preserve"> Área que solicita y/o utilizará formalmente la adquisición, arrendamiento de bienes muebles o la prestación de servicios</w:t>
      </w:r>
    </w:p>
    <w:p w14:paraId="3BF8A53F" w14:textId="77777777" w:rsidR="00146480" w:rsidRDefault="00146480" w:rsidP="00600989">
      <w:pPr>
        <w:pStyle w:val="Texto0"/>
        <w:numPr>
          <w:ilvl w:val="0"/>
          <w:numId w:val="37"/>
        </w:numPr>
        <w:spacing w:before="120" w:after="120" w:line="240" w:lineRule="auto"/>
        <w:ind w:left="567" w:hanging="283"/>
        <w:rPr>
          <w:rFonts w:cs="Arial"/>
          <w:sz w:val="20"/>
        </w:rPr>
      </w:pPr>
      <w:r w:rsidRPr="00781A0A">
        <w:rPr>
          <w:rFonts w:cs="Arial"/>
          <w:b/>
          <w:sz w:val="20"/>
        </w:rPr>
        <w:t>Área técnica:</w:t>
      </w:r>
      <w:r w:rsidRPr="00781A0A">
        <w:rPr>
          <w:rFonts w:cs="Arial"/>
          <w:sz w:val="20"/>
        </w:rPr>
        <w:t xml:space="preserve"> Área que elabora las especificaciones técnicas que se incluyen en el presente procedimiento de contratación, evalúa la oferta técnica de las proposiciones y es responsable en la junta de aclaraciones de que se dé respuesta a las preguntas que realicen los licitantes, asimismo, de inspeccionar los bienes que</w:t>
      </w:r>
      <w:r w:rsidR="00F409F6">
        <w:rPr>
          <w:rFonts w:cs="Arial"/>
          <w:sz w:val="20"/>
        </w:rPr>
        <w:t>, en su caso, se reciba</w:t>
      </w:r>
      <w:r w:rsidRPr="00781A0A">
        <w:rPr>
          <w:rFonts w:cs="Arial"/>
          <w:sz w:val="20"/>
        </w:rPr>
        <w:t>n</w:t>
      </w:r>
    </w:p>
    <w:p w14:paraId="31EF2A81" w14:textId="39930FFE" w:rsidR="00E21C50" w:rsidRDefault="00E21C50" w:rsidP="00600989">
      <w:pPr>
        <w:pStyle w:val="Texto0"/>
        <w:numPr>
          <w:ilvl w:val="0"/>
          <w:numId w:val="37"/>
        </w:numPr>
        <w:spacing w:before="120" w:after="120" w:line="240" w:lineRule="auto"/>
        <w:ind w:left="567" w:hanging="283"/>
        <w:rPr>
          <w:rFonts w:cs="Arial"/>
          <w:sz w:val="20"/>
        </w:rPr>
      </w:pPr>
      <w:r>
        <w:rPr>
          <w:rFonts w:cs="Arial"/>
          <w:b/>
          <w:sz w:val="20"/>
        </w:rPr>
        <w:t>CFDI:</w:t>
      </w:r>
      <w:r>
        <w:rPr>
          <w:rFonts w:cs="Arial"/>
          <w:sz w:val="20"/>
        </w:rPr>
        <w:t xml:space="preserve"> Comprobante Fiscal Digital por Internet</w:t>
      </w:r>
    </w:p>
    <w:p w14:paraId="4CE83F52" w14:textId="77777777" w:rsidR="00146480" w:rsidRPr="00781A0A" w:rsidRDefault="00146480" w:rsidP="00600989">
      <w:pPr>
        <w:pStyle w:val="Texto0"/>
        <w:numPr>
          <w:ilvl w:val="0"/>
          <w:numId w:val="37"/>
        </w:numPr>
        <w:spacing w:before="120" w:after="120" w:line="240" w:lineRule="auto"/>
        <w:ind w:left="567" w:hanging="283"/>
        <w:rPr>
          <w:rFonts w:cs="Arial"/>
          <w:sz w:val="20"/>
        </w:rPr>
      </w:pPr>
      <w:r w:rsidRPr="00781A0A">
        <w:rPr>
          <w:rFonts w:cs="Arial"/>
          <w:b/>
          <w:sz w:val="20"/>
        </w:rPr>
        <w:t>Convocante:</w:t>
      </w:r>
      <w:r w:rsidRPr="00781A0A">
        <w:rPr>
          <w:rFonts w:cs="Arial"/>
          <w:sz w:val="20"/>
        </w:rPr>
        <w:t xml:space="preserve"> Es el área del Instituto Nacional Electoral que emite la convocatoria a la licitación pública en órganos centrales es la Dirección de Recursos Materiales y Servicios</w:t>
      </w:r>
    </w:p>
    <w:p w14:paraId="04D21A0A" w14:textId="77777777" w:rsidR="00146480" w:rsidRDefault="00146480" w:rsidP="00600989">
      <w:pPr>
        <w:pStyle w:val="Texto0"/>
        <w:numPr>
          <w:ilvl w:val="0"/>
          <w:numId w:val="37"/>
        </w:numPr>
        <w:spacing w:before="120" w:after="120" w:line="240" w:lineRule="auto"/>
        <w:ind w:left="567" w:hanging="283"/>
        <w:rPr>
          <w:rFonts w:cs="Arial"/>
          <w:sz w:val="20"/>
        </w:rPr>
      </w:pPr>
      <w:r w:rsidRPr="00781A0A">
        <w:rPr>
          <w:rFonts w:cs="Arial"/>
          <w:b/>
          <w:sz w:val="20"/>
        </w:rPr>
        <w:t>DEA:</w:t>
      </w:r>
      <w:r w:rsidRPr="00781A0A">
        <w:rPr>
          <w:rFonts w:cs="Arial"/>
          <w:sz w:val="20"/>
        </w:rPr>
        <w:t xml:space="preserve"> Dirección Ejecutiva de Administración</w:t>
      </w:r>
    </w:p>
    <w:p w14:paraId="0B3D9EAB" w14:textId="77777777" w:rsidR="000A6315" w:rsidRDefault="000A6315" w:rsidP="00600989">
      <w:pPr>
        <w:pStyle w:val="Texto0"/>
        <w:numPr>
          <w:ilvl w:val="0"/>
          <w:numId w:val="37"/>
        </w:numPr>
        <w:spacing w:before="120" w:after="120" w:line="240" w:lineRule="auto"/>
        <w:ind w:left="567" w:hanging="283"/>
        <w:rPr>
          <w:rFonts w:cs="Arial"/>
          <w:sz w:val="20"/>
        </w:rPr>
      </w:pPr>
      <w:r>
        <w:rPr>
          <w:rFonts w:cs="Arial"/>
          <w:b/>
          <w:sz w:val="20"/>
        </w:rPr>
        <w:t>DRF:</w:t>
      </w:r>
      <w:r>
        <w:rPr>
          <w:rFonts w:cs="Arial"/>
          <w:sz w:val="20"/>
        </w:rPr>
        <w:t xml:space="preserve"> Dirección de Recursos Financieros</w:t>
      </w:r>
    </w:p>
    <w:p w14:paraId="55FCBFF7" w14:textId="77777777" w:rsidR="00146480" w:rsidRDefault="00146480" w:rsidP="00600989">
      <w:pPr>
        <w:pStyle w:val="Texto0"/>
        <w:numPr>
          <w:ilvl w:val="0"/>
          <w:numId w:val="37"/>
        </w:numPr>
        <w:spacing w:before="120" w:after="120" w:line="240" w:lineRule="auto"/>
        <w:ind w:left="567" w:hanging="283"/>
        <w:rPr>
          <w:rFonts w:cs="Arial"/>
          <w:sz w:val="20"/>
        </w:rPr>
      </w:pPr>
      <w:r>
        <w:rPr>
          <w:rFonts w:cs="Arial"/>
          <w:b/>
          <w:sz w:val="20"/>
        </w:rPr>
        <w:t>DRMS:</w:t>
      </w:r>
      <w:r>
        <w:rPr>
          <w:rFonts w:cs="Arial"/>
          <w:sz w:val="20"/>
        </w:rPr>
        <w:t xml:space="preserve"> Dirección de Recursos Materiales y Servicios, adscrita a la Dirección Ejecutiva de Administración.</w:t>
      </w:r>
    </w:p>
    <w:p w14:paraId="5C5D4943" w14:textId="77777777" w:rsidR="00146480" w:rsidRPr="00781A0A" w:rsidRDefault="00146480" w:rsidP="00600989">
      <w:pPr>
        <w:pStyle w:val="Texto0"/>
        <w:numPr>
          <w:ilvl w:val="0"/>
          <w:numId w:val="37"/>
        </w:numPr>
        <w:spacing w:before="120" w:after="120" w:line="240" w:lineRule="auto"/>
        <w:ind w:left="567" w:hanging="283"/>
        <w:rPr>
          <w:rFonts w:cs="Arial"/>
          <w:sz w:val="20"/>
        </w:rPr>
      </w:pPr>
      <w:r w:rsidRPr="00781A0A">
        <w:rPr>
          <w:rFonts w:cs="Arial"/>
          <w:b/>
          <w:sz w:val="20"/>
        </w:rPr>
        <w:t>Evaluación de proposiciones:</w:t>
      </w:r>
      <w:r w:rsidRPr="00781A0A">
        <w:rPr>
          <w:rFonts w:cs="Arial"/>
          <w:sz w:val="20"/>
        </w:rPr>
        <w:t xml:space="preserve"> Consiste en el análisis cualitativo, cuantitativo y calificación de las ofertas técnicas y económicas; así como de la documentación legal y administrativa presentada por los licitantes en el procedimiento de contratación, que realizan las áreas del Instituto que se hayan señalado en la convocatoria para cada caso, ello, en estricta observancia a las disposiciones del REGLAMENTO y de conformidad con el criterio de evaluación preestablecido en la convocatoria</w:t>
      </w:r>
    </w:p>
    <w:p w14:paraId="01D063B7" w14:textId="77777777" w:rsidR="00146480" w:rsidRPr="00781A0A" w:rsidRDefault="00146480" w:rsidP="00600989">
      <w:pPr>
        <w:pStyle w:val="Texto0"/>
        <w:numPr>
          <w:ilvl w:val="0"/>
          <w:numId w:val="37"/>
        </w:numPr>
        <w:spacing w:before="120" w:after="120" w:line="240" w:lineRule="auto"/>
        <w:ind w:left="567" w:hanging="283"/>
        <w:rPr>
          <w:rFonts w:cs="Arial"/>
          <w:sz w:val="20"/>
        </w:rPr>
      </w:pPr>
      <w:r w:rsidRPr="00781A0A">
        <w:rPr>
          <w:rFonts w:cs="Arial"/>
          <w:b/>
          <w:sz w:val="20"/>
        </w:rPr>
        <w:t>Instituto:</w:t>
      </w:r>
      <w:r w:rsidRPr="00781A0A">
        <w:rPr>
          <w:rFonts w:cs="Arial"/>
          <w:sz w:val="20"/>
        </w:rPr>
        <w:t xml:space="preserve"> Instituto Nacional Electoral</w:t>
      </w:r>
    </w:p>
    <w:p w14:paraId="328E04D3" w14:textId="77777777" w:rsidR="00146480" w:rsidRPr="00781A0A" w:rsidRDefault="00146480" w:rsidP="00600989">
      <w:pPr>
        <w:pStyle w:val="Texto0"/>
        <w:numPr>
          <w:ilvl w:val="0"/>
          <w:numId w:val="37"/>
        </w:numPr>
        <w:spacing w:before="120" w:after="120" w:line="240" w:lineRule="auto"/>
        <w:ind w:left="567" w:hanging="283"/>
        <w:rPr>
          <w:rFonts w:cs="Arial"/>
          <w:sz w:val="20"/>
        </w:rPr>
      </w:pPr>
      <w:r w:rsidRPr="00781A0A">
        <w:rPr>
          <w:rFonts w:cs="Arial"/>
          <w:b/>
          <w:sz w:val="20"/>
        </w:rPr>
        <w:t xml:space="preserve">IVA: </w:t>
      </w:r>
      <w:r w:rsidRPr="00781A0A">
        <w:rPr>
          <w:rFonts w:cs="Arial"/>
          <w:sz w:val="20"/>
        </w:rPr>
        <w:t>Impuesto al Valor Agregado</w:t>
      </w:r>
    </w:p>
    <w:p w14:paraId="0D5BE5FA" w14:textId="77777777" w:rsidR="00146480" w:rsidRPr="00781A0A" w:rsidRDefault="00146480" w:rsidP="00600989">
      <w:pPr>
        <w:pStyle w:val="Texto0"/>
        <w:numPr>
          <w:ilvl w:val="0"/>
          <w:numId w:val="37"/>
        </w:numPr>
        <w:spacing w:before="120" w:after="120" w:line="240" w:lineRule="auto"/>
        <w:ind w:left="567" w:hanging="283"/>
        <w:rPr>
          <w:rFonts w:cs="Arial"/>
          <w:sz w:val="20"/>
        </w:rPr>
      </w:pPr>
      <w:r w:rsidRPr="00781A0A">
        <w:rPr>
          <w:rFonts w:cs="Arial"/>
          <w:b/>
          <w:sz w:val="20"/>
        </w:rPr>
        <w:t>Licitación pública:</w:t>
      </w:r>
      <w:r w:rsidRPr="00781A0A">
        <w:rPr>
          <w:rFonts w:cs="Arial"/>
          <w:sz w:val="20"/>
        </w:rPr>
        <w:t xml:space="preserve"> Procedimiento de contratación para la adquisición de bienes y contratación de servicios mediante convocatoria pública</w:t>
      </w:r>
    </w:p>
    <w:p w14:paraId="199271B4" w14:textId="77777777" w:rsidR="00146480" w:rsidRPr="00781A0A" w:rsidRDefault="00146480" w:rsidP="00600989">
      <w:pPr>
        <w:pStyle w:val="Texto0"/>
        <w:numPr>
          <w:ilvl w:val="0"/>
          <w:numId w:val="37"/>
        </w:numPr>
        <w:spacing w:before="120" w:after="120" w:line="240" w:lineRule="auto"/>
        <w:ind w:left="567" w:hanging="283"/>
        <w:rPr>
          <w:rFonts w:cs="Arial"/>
          <w:sz w:val="20"/>
        </w:rPr>
      </w:pPr>
      <w:r w:rsidRPr="00781A0A">
        <w:rPr>
          <w:rFonts w:cs="Arial"/>
          <w:b/>
          <w:sz w:val="20"/>
        </w:rPr>
        <w:t>Licitante:</w:t>
      </w:r>
      <w:r w:rsidRPr="00781A0A">
        <w:rPr>
          <w:rFonts w:cs="Arial"/>
          <w:sz w:val="20"/>
        </w:rPr>
        <w:t xml:space="preserve"> La persona física o moral que participe en cualquier procedimiento de contratación mediante licitación pública o invitación a cuando menos tres personas, que convoque  el Instituto</w:t>
      </w:r>
    </w:p>
    <w:p w14:paraId="2220BD9D" w14:textId="77777777" w:rsidR="00146480" w:rsidRDefault="00146480" w:rsidP="00600989">
      <w:pPr>
        <w:pStyle w:val="Texto0"/>
        <w:numPr>
          <w:ilvl w:val="0"/>
          <w:numId w:val="37"/>
        </w:numPr>
        <w:spacing w:before="120" w:after="120" w:line="240" w:lineRule="auto"/>
        <w:ind w:left="567" w:hanging="207"/>
        <w:rPr>
          <w:rFonts w:cs="Arial"/>
          <w:sz w:val="20"/>
        </w:rPr>
      </w:pPr>
      <w:r w:rsidRPr="00781A0A">
        <w:rPr>
          <w:rFonts w:cs="Arial"/>
          <w:b/>
          <w:sz w:val="20"/>
        </w:rPr>
        <w:t>MIPYMES:</w:t>
      </w:r>
      <w:r w:rsidRPr="00781A0A">
        <w:rPr>
          <w:rFonts w:cs="Arial"/>
          <w:sz w:val="20"/>
        </w:rPr>
        <w:t xml:space="preserve"> Las micro, pequeñas y medianas empresas de nacionalidad mexicana a que hace referencia la Ley para el Desarrollo de la Competitividad de la Micro, Pequeña y Mediana Empresa</w:t>
      </w:r>
    </w:p>
    <w:p w14:paraId="5D1704DA" w14:textId="77777777" w:rsidR="008756B7" w:rsidRPr="008756B7" w:rsidRDefault="008756B7" w:rsidP="00600989">
      <w:pPr>
        <w:pStyle w:val="Texto0"/>
        <w:numPr>
          <w:ilvl w:val="0"/>
          <w:numId w:val="37"/>
        </w:numPr>
        <w:spacing w:before="120" w:after="120" w:line="240" w:lineRule="auto"/>
        <w:ind w:left="567" w:hanging="283"/>
        <w:rPr>
          <w:rFonts w:cs="Arial"/>
          <w:sz w:val="20"/>
        </w:rPr>
      </w:pPr>
      <w:r>
        <w:rPr>
          <w:rFonts w:cs="Arial"/>
          <w:b/>
          <w:sz w:val="20"/>
        </w:rPr>
        <w:t>OIC</w:t>
      </w:r>
      <w:r w:rsidRPr="00781A0A">
        <w:rPr>
          <w:rFonts w:cs="Arial"/>
          <w:b/>
          <w:sz w:val="20"/>
        </w:rPr>
        <w:t>:</w:t>
      </w:r>
      <w:r w:rsidRPr="00781A0A">
        <w:rPr>
          <w:rFonts w:cs="Arial"/>
          <w:sz w:val="20"/>
        </w:rPr>
        <w:t xml:space="preserve"> </w:t>
      </w:r>
      <w:r>
        <w:rPr>
          <w:rFonts w:cs="Arial"/>
          <w:sz w:val="20"/>
        </w:rPr>
        <w:t>El Órgano Interno Control</w:t>
      </w:r>
      <w:r w:rsidRPr="00781A0A">
        <w:rPr>
          <w:rFonts w:cs="Arial"/>
          <w:sz w:val="20"/>
        </w:rPr>
        <w:t xml:space="preserve"> del Instituto Nacional Electoral</w:t>
      </w:r>
    </w:p>
    <w:p w14:paraId="572210B6" w14:textId="77777777" w:rsidR="00146480" w:rsidRPr="00781A0A" w:rsidRDefault="00146480" w:rsidP="00600989">
      <w:pPr>
        <w:pStyle w:val="Texto0"/>
        <w:numPr>
          <w:ilvl w:val="0"/>
          <w:numId w:val="37"/>
        </w:numPr>
        <w:spacing w:before="120" w:after="120" w:line="240" w:lineRule="auto"/>
        <w:ind w:left="567" w:hanging="207"/>
        <w:rPr>
          <w:rFonts w:cs="Arial"/>
          <w:sz w:val="20"/>
        </w:rPr>
      </w:pPr>
      <w:r w:rsidRPr="00781A0A">
        <w:rPr>
          <w:rFonts w:cs="Arial"/>
          <w:b/>
          <w:sz w:val="20"/>
        </w:rPr>
        <w:t>Políticas, bases y lineamientos (POBALINES):</w:t>
      </w:r>
      <w:r w:rsidRPr="00781A0A">
        <w:rPr>
          <w:rFonts w:cs="Arial"/>
          <w:sz w:val="20"/>
        </w:rPr>
        <w:t xml:space="preserve"> Documento normativo que tiene por objeto establecer e integrar de forma sistematizada, las políticas, bases, lineamientos, criterios, directrices, condiciones y acciones, que deben ser observados por los servidores públicos del Instituto Nacional Electoral previa, durante y posteriormente a la realización de los procedimientos de contratación en cumplimiento al tercer y cuarto párrafos del artículo 134 Constitucional y a lo dispuesto por el REGLAMENTO</w:t>
      </w:r>
    </w:p>
    <w:p w14:paraId="50E7F713" w14:textId="05F0F48F" w:rsidR="00146480" w:rsidRPr="00781A0A" w:rsidRDefault="00146480" w:rsidP="00600989">
      <w:pPr>
        <w:pStyle w:val="Texto0"/>
        <w:numPr>
          <w:ilvl w:val="0"/>
          <w:numId w:val="37"/>
        </w:numPr>
        <w:spacing w:before="120" w:after="120" w:line="240" w:lineRule="auto"/>
        <w:ind w:left="567" w:hanging="207"/>
        <w:rPr>
          <w:rFonts w:cs="Arial"/>
          <w:sz w:val="20"/>
        </w:rPr>
      </w:pPr>
      <w:r w:rsidRPr="00781A0A">
        <w:rPr>
          <w:rFonts w:cs="Arial"/>
          <w:b/>
          <w:sz w:val="20"/>
        </w:rPr>
        <w:t>Precio no aceptable:</w:t>
      </w:r>
      <w:r w:rsidRPr="00781A0A">
        <w:rPr>
          <w:rFonts w:cs="Arial"/>
          <w:sz w:val="20"/>
        </w:rPr>
        <w:t xml:space="preserve"> Es aquél </w:t>
      </w:r>
      <w:r w:rsidR="002C762F" w:rsidRPr="00781A0A">
        <w:rPr>
          <w:rFonts w:cs="Arial"/>
          <w:sz w:val="20"/>
        </w:rPr>
        <w:t>que,</w:t>
      </w:r>
      <w:r w:rsidRPr="00781A0A">
        <w:rPr>
          <w:rFonts w:cs="Arial"/>
          <w:sz w:val="20"/>
        </w:rPr>
        <w:t xml:space="preserve"> derivado de la investigación de mercado realizada, resulte superior en un diez por ciento al ofertado respecto del que se observa como mediana en dicha investigación o en su defecto, el promedio de las ofertas presentadas en la misma Licitación e Invitación a cuando menos tres personas</w:t>
      </w:r>
    </w:p>
    <w:p w14:paraId="6DFE6F63" w14:textId="77777777" w:rsidR="00146480" w:rsidRDefault="00146480" w:rsidP="00600989">
      <w:pPr>
        <w:pStyle w:val="Texto0"/>
        <w:numPr>
          <w:ilvl w:val="0"/>
          <w:numId w:val="37"/>
        </w:numPr>
        <w:spacing w:before="120" w:after="120" w:line="240" w:lineRule="auto"/>
        <w:ind w:left="567" w:hanging="207"/>
        <w:rPr>
          <w:rFonts w:cs="Arial"/>
          <w:sz w:val="20"/>
        </w:rPr>
      </w:pPr>
      <w:r w:rsidRPr="00781A0A">
        <w:rPr>
          <w:rFonts w:cs="Arial"/>
          <w:b/>
          <w:sz w:val="20"/>
        </w:rPr>
        <w:lastRenderedPageBreak/>
        <w:t>Presupuesto autorizado:</w:t>
      </w:r>
      <w:r w:rsidRPr="00781A0A">
        <w:rPr>
          <w:rFonts w:cs="Arial"/>
          <w:sz w:val="20"/>
        </w:rPr>
        <w:t xml:space="preserve"> Es la cantidad de recursos económicos públicos que son aprobados en forma anual a favor del Instituto Nacional Electoral por parte de la H. Cámara de Diputados para el ejercicio presupuestal respectivo, el cual se establece en el Decreto del Presupuesto de Egresos de la Federación</w:t>
      </w:r>
    </w:p>
    <w:p w14:paraId="4EC90744" w14:textId="5FA428A5" w:rsidR="00225B62" w:rsidRPr="0048026A" w:rsidRDefault="00225B62" w:rsidP="00225B62">
      <w:pPr>
        <w:pStyle w:val="Texto0"/>
        <w:numPr>
          <w:ilvl w:val="0"/>
          <w:numId w:val="37"/>
        </w:numPr>
        <w:spacing w:before="120" w:after="120" w:line="240" w:lineRule="auto"/>
        <w:ind w:left="567" w:hanging="207"/>
        <w:rPr>
          <w:rFonts w:cs="Arial"/>
          <w:b/>
          <w:sz w:val="20"/>
        </w:rPr>
      </w:pPr>
      <w:r w:rsidRPr="0006129B">
        <w:rPr>
          <w:rFonts w:cs="Arial"/>
          <w:b/>
          <w:sz w:val="20"/>
        </w:rPr>
        <w:t>Proceso Electoral:</w:t>
      </w:r>
      <w:r w:rsidRPr="0048026A">
        <w:rPr>
          <w:rFonts w:cs="Arial"/>
          <w:sz w:val="20"/>
        </w:rPr>
        <w:t xml:space="preserve"> Serie de acciones que tienen como finalidad que los ciudadanos voten por las personas que los representarán y harán</w:t>
      </w:r>
      <w:r>
        <w:rPr>
          <w:rFonts w:cs="Arial"/>
          <w:sz w:val="20"/>
        </w:rPr>
        <w:t xml:space="preserve"> </w:t>
      </w:r>
      <w:hyperlink r:id="rId20" w:history="1">
        <w:r w:rsidRPr="0048026A">
          <w:rPr>
            <w:bCs/>
            <w:sz w:val="20"/>
          </w:rPr>
          <w:t>gobierno</w:t>
        </w:r>
      </w:hyperlink>
      <w:r w:rsidRPr="0048026A">
        <w:rPr>
          <w:rFonts w:cs="Arial"/>
          <w:b/>
          <w:sz w:val="20"/>
        </w:rPr>
        <w:t>.</w:t>
      </w:r>
    </w:p>
    <w:p w14:paraId="550420D9" w14:textId="77777777" w:rsidR="00146480" w:rsidRPr="00FC1161" w:rsidRDefault="00146480" w:rsidP="00600989">
      <w:pPr>
        <w:pStyle w:val="Texto0"/>
        <w:numPr>
          <w:ilvl w:val="0"/>
          <w:numId w:val="37"/>
        </w:numPr>
        <w:spacing w:before="120" w:after="120" w:line="240" w:lineRule="auto"/>
        <w:ind w:left="567" w:hanging="207"/>
        <w:rPr>
          <w:rFonts w:cs="Arial"/>
          <w:sz w:val="20"/>
        </w:rPr>
      </w:pPr>
      <w:r w:rsidRPr="00FC1161">
        <w:rPr>
          <w:rFonts w:cs="Arial"/>
          <w:b/>
          <w:sz w:val="20"/>
        </w:rPr>
        <w:t>Proveedor:</w:t>
      </w:r>
      <w:r w:rsidRPr="00FC1161">
        <w:rPr>
          <w:rFonts w:cs="Arial"/>
          <w:sz w:val="20"/>
        </w:rPr>
        <w:t xml:space="preserve"> La persona física o moral que celebre contratos de adquisiciones, arrendamientos o prestación de servicios mediante contratación realizada por el Instituto</w:t>
      </w:r>
    </w:p>
    <w:p w14:paraId="1A6D16A7" w14:textId="77777777" w:rsidR="00146480" w:rsidRPr="00FC1161" w:rsidRDefault="00146480" w:rsidP="00600989">
      <w:pPr>
        <w:pStyle w:val="Texto0"/>
        <w:numPr>
          <w:ilvl w:val="0"/>
          <w:numId w:val="37"/>
        </w:numPr>
        <w:spacing w:before="120" w:after="120" w:line="240" w:lineRule="auto"/>
        <w:ind w:left="567" w:hanging="207"/>
        <w:rPr>
          <w:rFonts w:cs="Arial"/>
          <w:sz w:val="20"/>
        </w:rPr>
      </w:pPr>
      <w:r w:rsidRPr="00FC1161">
        <w:rPr>
          <w:rFonts w:cs="Arial"/>
          <w:b/>
          <w:sz w:val="20"/>
        </w:rPr>
        <w:t>Reglamento de Transparencia:</w:t>
      </w:r>
      <w:r w:rsidRPr="00FC1161">
        <w:rPr>
          <w:rFonts w:cs="Arial"/>
          <w:sz w:val="20"/>
        </w:rPr>
        <w:t xml:space="preserve"> Reglamento del Instituto Nacional Electoral en materia de Transparencia y Acceso a la Información Pública</w:t>
      </w:r>
    </w:p>
    <w:p w14:paraId="660AB4C5" w14:textId="77777777" w:rsidR="00146480" w:rsidRPr="00FC1161" w:rsidRDefault="00146480" w:rsidP="00600989">
      <w:pPr>
        <w:pStyle w:val="Texto0"/>
        <w:numPr>
          <w:ilvl w:val="0"/>
          <w:numId w:val="37"/>
        </w:numPr>
        <w:spacing w:before="120" w:after="120" w:line="240" w:lineRule="auto"/>
        <w:ind w:left="567" w:hanging="207"/>
        <w:rPr>
          <w:rFonts w:cs="Arial"/>
          <w:sz w:val="20"/>
        </w:rPr>
      </w:pPr>
      <w:r w:rsidRPr="00FC1161">
        <w:rPr>
          <w:rFonts w:cs="Arial"/>
          <w:b/>
          <w:sz w:val="20"/>
        </w:rPr>
        <w:t xml:space="preserve">SAT: </w:t>
      </w:r>
      <w:r w:rsidRPr="00FC1161">
        <w:rPr>
          <w:rFonts w:cs="Arial"/>
          <w:sz w:val="20"/>
        </w:rPr>
        <w:t>Servicio de Administración Tributaria</w:t>
      </w:r>
    </w:p>
    <w:p w14:paraId="43C5DAEF" w14:textId="77777777" w:rsidR="00146480" w:rsidRDefault="00146480" w:rsidP="00600989">
      <w:pPr>
        <w:pStyle w:val="Texto0"/>
        <w:numPr>
          <w:ilvl w:val="0"/>
          <w:numId w:val="37"/>
        </w:numPr>
        <w:spacing w:before="120" w:after="120" w:line="240" w:lineRule="auto"/>
        <w:ind w:left="567" w:hanging="207"/>
        <w:rPr>
          <w:rFonts w:cs="Arial"/>
          <w:sz w:val="20"/>
        </w:rPr>
      </w:pPr>
      <w:r w:rsidRPr="00781A0A">
        <w:rPr>
          <w:rFonts w:cs="Arial"/>
          <w:b/>
          <w:sz w:val="20"/>
        </w:rPr>
        <w:t>Transparencia:</w:t>
      </w:r>
      <w:r w:rsidRPr="00781A0A">
        <w:rPr>
          <w:rFonts w:cs="Arial"/>
          <w:sz w:val="20"/>
        </w:rPr>
        <w:t xml:space="preserve"> Principio rector de los procedimientos el cual se podrá acreditar mostrando que el flujo de información relativo al procedimiento para la contratación que se pretenda realizar, es accesible, claro, oportuno, completo, verificable, y que se rige por el principio constitucional de máxima publicidad</w:t>
      </w:r>
    </w:p>
    <w:p w14:paraId="186CD5D9" w14:textId="77777777" w:rsidR="00146480" w:rsidRDefault="00146480" w:rsidP="00774188">
      <w:pPr>
        <w:tabs>
          <w:tab w:val="left" w:pos="3686"/>
        </w:tabs>
        <w:spacing w:before="120" w:after="120"/>
        <w:jc w:val="both"/>
        <w:rPr>
          <w:rFonts w:ascii="Arial" w:hAnsi="Arial" w:cs="Arial"/>
          <w:lang w:eastAsia="es-MX"/>
        </w:rPr>
      </w:pPr>
    </w:p>
    <w:p w14:paraId="2254A333" w14:textId="77777777" w:rsidR="006D2DF5" w:rsidRDefault="00896295" w:rsidP="006D2DF5">
      <w:pPr>
        <w:spacing w:line="276" w:lineRule="auto"/>
        <w:jc w:val="center"/>
        <w:rPr>
          <w:rFonts w:ascii="Lucida Sans" w:hAnsi="Lucida Sans"/>
          <w:b/>
          <w:sz w:val="22"/>
          <w:szCs w:val="17"/>
        </w:rPr>
      </w:pPr>
      <w:bookmarkStart w:id="0" w:name="_Toc289064606"/>
      <w:r>
        <w:rPr>
          <w:rFonts w:ascii="Lucida Sans" w:hAnsi="Lucida Sans"/>
          <w:sz w:val="24"/>
          <w:szCs w:val="32"/>
        </w:rPr>
        <w:br w:type="page"/>
      </w:r>
      <w:r w:rsidR="006D2DF5" w:rsidRPr="00E12A83">
        <w:rPr>
          <w:rFonts w:ascii="Lucida Sans" w:hAnsi="Lucida Sans"/>
          <w:b/>
          <w:sz w:val="22"/>
          <w:szCs w:val="17"/>
        </w:rPr>
        <w:lastRenderedPageBreak/>
        <w:t>Índice</w:t>
      </w:r>
    </w:p>
    <w:p w14:paraId="0DCB79B9" w14:textId="77777777" w:rsidR="00255BA9" w:rsidRPr="00E12A83" w:rsidRDefault="00255BA9" w:rsidP="006D2DF5">
      <w:pPr>
        <w:spacing w:line="276" w:lineRule="auto"/>
        <w:jc w:val="center"/>
        <w:rPr>
          <w:rFonts w:ascii="Lucida Sans" w:hAnsi="Lucida Sans"/>
          <w:b/>
          <w:sz w:val="17"/>
          <w:szCs w:val="17"/>
        </w:rPr>
      </w:pPr>
    </w:p>
    <w:p w14:paraId="2405AC4D" w14:textId="77777777" w:rsidR="00D6168A" w:rsidRPr="00E12951" w:rsidRDefault="00D6168A" w:rsidP="006D2DF5">
      <w:pPr>
        <w:spacing w:line="276" w:lineRule="auto"/>
        <w:jc w:val="center"/>
        <w:rPr>
          <w:rFonts w:ascii="Lucida Sans" w:hAnsi="Lucida Sans"/>
          <w:sz w:val="4"/>
          <w:szCs w:val="17"/>
        </w:rPr>
      </w:pPr>
    </w:p>
    <w:p w14:paraId="30FDB3A2" w14:textId="646E2A21" w:rsidR="003C52A8" w:rsidRDefault="0093470E">
      <w:pPr>
        <w:pStyle w:val="TDC1"/>
        <w:rPr>
          <w:rFonts w:asciiTheme="minorHAnsi" w:eastAsiaTheme="minorEastAsia" w:hAnsiTheme="minorHAnsi" w:cstheme="minorBidi"/>
          <w:bCs w:val="0"/>
          <w:kern w:val="0"/>
          <w:sz w:val="22"/>
          <w:szCs w:val="22"/>
          <w:lang w:eastAsia="es-MX"/>
        </w:rPr>
      </w:pPr>
      <w:r w:rsidRPr="00173746">
        <w:rPr>
          <w:b/>
          <w:iCs/>
          <w:sz w:val="17"/>
          <w:szCs w:val="17"/>
        </w:rPr>
        <w:fldChar w:fldCharType="begin"/>
      </w:r>
      <w:r w:rsidR="006D2DF5" w:rsidRPr="00173746">
        <w:rPr>
          <w:b/>
          <w:iCs/>
          <w:sz w:val="17"/>
          <w:szCs w:val="17"/>
        </w:rPr>
        <w:instrText xml:space="preserve"> TOC \o "1-1" \h \z </w:instrText>
      </w:r>
      <w:r w:rsidRPr="00173746">
        <w:rPr>
          <w:b/>
          <w:iCs/>
          <w:sz w:val="17"/>
          <w:szCs w:val="17"/>
        </w:rPr>
        <w:fldChar w:fldCharType="separate"/>
      </w:r>
      <w:hyperlink w:anchor="_Toc511922288" w:history="1">
        <w:r w:rsidR="003C52A8" w:rsidRPr="003E3064">
          <w:rPr>
            <w:rStyle w:val="Hipervnculo"/>
          </w:rPr>
          <w:t>1.</w:t>
        </w:r>
        <w:r w:rsidR="003C52A8">
          <w:rPr>
            <w:rFonts w:asciiTheme="minorHAnsi" w:eastAsiaTheme="minorEastAsia" w:hAnsiTheme="minorHAnsi" w:cstheme="minorBidi"/>
            <w:bCs w:val="0"/>
            <w:kern w:val="0"/>
            <w:sz w:val="22"/>
            <w:szCs w:val="22"/>
            <w:lang w:eastAsia="es-MX"/>
          </w:rPr>
          <w:tab/>
        </w:r>
        <w:r w:rsidR="003C52A8" w:rsidRPr="003E3064">
          <w:rPr>
            <w:rStyle w:val="Hipervnculo"/>
          </w:rPr>
          <w:t>INFORMACIÓN GENÉRICA Y ALCANCE DE LA CONTRATACIÓN</w:t>
        </w:r>
        <w:r w:rsidR="003C52A8">
          <w:rPr>
            <w:webHidden/>
          </w:rPr>
          <w:tab/>
        </w:r>
        <w:r w:rsidR="003C52A8">
          <w:rPr>
            <w:webHidden/>
          </w:rPr>
          <w:fldChar w:fldCharType="begin"/>
        </w:r>
        <w:r w:rsidR="003C52A8">
          <w:rPr>
            <w:webHidden/>
          </w:rPr>
          <w:instrText xml:space="preserve"> PAGEREF _Toc511922288 \h </w:instrText>
        </w:r>
        <w:r w:rsidR="003C52A8">
          <w:rPr>
            <w:webHidden/>
          </w:rPr>
        </w:r>
        <w:r w:rsidR="003C52A8">
          <w:rPr>
            <w:webHidden/>
          </w:rPr>
          <w:fldChar w:fldCharType="separate"/>
        </w:r>
        <w:r w:rsidR="003F64CC">
          <w:rPr>
            <w:webHidden/>
          </w:rPr>
          <w:t>13</w:t>
        </w:r>
        <w:r w:rsidR="003C52A8">
          <w:rPr>
            <w:webHidden/>
          </w:rPr>
          <w:fldChar w:fldCharType="end"/>
        </w:r>
      </w:hyperlink>
    </w:p>
    <w:p w14:paraId="0FE10E4B" w14:textId="7806A54D" w:rsidR="003C52A8" w:rsidRDefault="0032396B">
      <w:pPr>
        <w:pStyle w:val="TDC1"/>
        <w:rPr>
          <w:rFonts w:asciiTheme="minorHAnsi" w:eastAsiaTheme="minorEastAsia" w:hAnsiTheme="minorHAnsi" w:cstheme="minorBidi"/>
          <w:bCs w:val="0"/>
          <w:kern w:val="0"/>
          <w:sz w:val="22"/>
          <w:szCs w:val="22"/>
          <w:lang w:eastAsia="es-MX"/>
        </w:rPr>
      </w:pPr>
      <w:hyperlink w:anchor="_Toc511922289" w:history="1">
        <w:r w:rsidR="003C52A8" w:rsidRPr="003E3064">
          <w:rPr>
            <w:rStyle w:val="Hipervnculo"/>
          </w:rPr>
          <w:t>1.1.</w:t>
        </w:r>
        <w:r w:rsidR="003C52A8">
          <w:rPr>
            <w:rFonts w:asciiTheme="minorHAnsi" w:eastAsiaTheme="minorEastAsia" w:hAnsiTheme="minorHAnsi" w:cstheme="minorBidi"/>
            <w:bCs w:val="0"/>
            <w:kern w:val="0"/>
            <w:sz w:val="22"/>
            <w:szCs w:val="22"/>
            <w:lang w:eastAsia="es-MX"/>
          </w:rPr>
          <w:tab/>
        </w:r>
        <w:r w:rsidR="003C52A8" w:rsidRPr="003E3064">
          <w:rPr>
            <w:rStyle w:val="Hipervnculo"/>
          </w:rPr>
          <w:t>Objeto de la contratación</w:t>
        </w:r>
        <w:r w:rsidR="003C52A8">
          <w:rPr>
            <w:webHidden/>
          </w:rPr>
          <w:tab/>
        </w:r>
        <w:r w:rsidR="003C52A8">
          <w:rPr>
            <w:webHidden/>
          </w:rPr>
          <w:fldChar w:fldCharType="begin"/>
        </w:r>
        <w:r w:rsidR="003C52A8">
          <w:rPr>
            <w:webHidden/>
          </w:rPr>
          <w:instrText xml:space="preserve"> PAGEREF _Toc511922289 \h </w:instrText>
        </w:r>
        <w:r w:rsidR="003C52A8">
          <w:rPr>
            <w:webHidden/>
          </w:rPr>
        </w:r>
        <w:r w:rsidR="003C52A8">
          <w:rPr>
            <w:webHidden/>
          </w:rPr>
          <w:fldChar w:fldCharType="separate"/>
        </w:r>
        <w:r w:rsidR="003F64CC">
          <w:rPr>
            <w:webHidden/>
          </w:rPr>
          <w:t>13</w:t>
        </w:r>
        <w:r w:rsidR="003C52A8">
          <w:rPr>
            <w:webHidden/>
          </w:rPr>
          <w:fldChar w:fldCharType="end"/>
        </w:r>
      </w:hyperlink>
    </w:p>
    <w:p w14:paraId="47EE0ED0" w14:textId="55C1D345" w:rsidR="003C52A8" w:rsidRDefault="0032396B">
      <w:pPr>
        <w:pStyle w:val="TDC1"/>
        <w:rPr>
          <w:rFonts w:asciiTheme="minorHAnsi" w:eastAsiaTheme="minorEastAsia" w:hAnsiTheme="minorHAnsi" w:cstheme="minorBidi"/>
          <w:bCs w:val="0"/>
          <w:kern w:val="0"/>
          <w:sz w:val="22"/>
          <w:szCs w:val="22"/>
          <w:lang w:eastAsia="es-MX"/>
        </w:rPr>
      </w:pPr>
      <w:hyperlink w:anchor="_Toc511922290" w:history="1">
        <w:r w:rsidR="003C52A8" w:rsidRPr="003E3064">
          <w:rPr>
            <w:rStyle w:val="Hipervnculo"/>
          </w:rPr>
          <w:t>1.2.</w:t>
        </w:r>
        <w:r w:rsidR="003C52A8">
          <w:rPr>
            <w:rFonts w:asciiTheme="minorHAnsi" w:eastAsiaTheme="minorEastAsia" w:hAnsiTheme="minorHAnsi" w:cstheme="minorBidi"/>
            <w:bCs w:val="0"/>
            <w:kern w:val="0"/>
            <w:sz w:val="22"/>
            <w:szCs w:val="22"/>
            <w:lang w:eastAsia="es-MX"/>
          </w:rPr>
          <w:tab/>
        </w:r>
        <w:r w:rsidR="003C52A8" w:rsidRPr="003E3064">
          <w:rPr>
            <w:rStyle w:val="Hipervnculo"/>
          </w:rPr>
          <w:t>Tipo de contratación</w:t>
        </w:r>
        <w:r w:rsidR="003C52A8">
          <w:rPr>
            <w:webHidden/>
          </w:rPr>
          <w:tab/>
        </w:r>
        <w:r w:rsidR="003C52A8">
          <w:rPr>
            <w:webHidden/>
          </w:rPr>
          <w:fldChar w:fldCharType="begin"/>
        </w:r>
        <w:r w:rsidR="003C52A8">
          <w:rPr>
            <w:webHidden/>
          </w:rPr>
          <w:instrText xml:space="preserve"> PAGEREF _Toc511922290 \h </w:instrText>
        </w:r>
        <w:r w:rsidR="003C52A8">
          <w:rPr>
            <w:webHidden/>
          </w:rPr>
        </w:r>
        <w:r w:rsidR="003C52A8">
          <w:rPr>
            <w:webHidden/>
          </w:rPr>
          <w:fldChar w:fldCharType="separate"/>
        </w:r>
        <w:r w:rsidR="003F64CC">
          <w:rPr>
            <w:webHidden/>
          </w:rPr>
          <w:t>13</w:t>
        </w:r>
        <w:r w:rsidR="003C52A8">
          <w:rPr>
            <w:webHidden/>
          </w:rPr>
          <w:fldChar w:fldCharType="end"/>
        </w:r>
      </w:hyperlink>
    </w:p>
    <w:p w14:paraId="12BB2AEA" w14:textId="3E4755BD" w:rsidR="003C52A8" w:rsidRDefault="0032396B">
      <w:pPr>
        <w:pStyle w:val="TDC1"/>
        <w:rPr>
          <w:rFonts w:asciiTheme="minorHAnsi" w:eastAsiaTheme="minorEastAsia" w:hAnsiTheme="minorHAnsi" w:cstheme="minorBidi"/>
          <w:bCs w:val="0"/>
          <w:kern w:val="0"/>
          <w:sz w:val="22"/>
          <w:szCs w:val="22"/>
          <w:lang w:eastAsia="es-MX"/>
        </w:rPr>
      </w:pPr>
      <w:hyperlink w:anchor="_Toc511922291" w:history="1">
        <w:r w:rsidR="003C52A8" w:rsidRPr="003E3064">
          <w:rPr>
            <w:rStyle w:val="Hipervnculo"/>
          </w:rPr>
          <w:t>1.3.</w:t>
        </w:r>
        <w:r w:rsidR="003C52A8">
          <w:rPr>
            <w:rFonts w:asciiTheme="minorHAnsi" w:eastAsiaTheme="minorEastAsia" w:hAnsiTheme="minorHAnsi" w:cstheme="minorBidi"/>
            <w:bCs w:val="0"/>
            <w:kern w:val="0"/>
            <w:sz w:val="22"/>
            <w:szCs w:val="22"/>
            <w:lang w:eastAsia="es-MX"/>
          </w:rPr>
          <w:tab/>
        </w:r>
        <w:r w:rsidR="003C52A8" w:rsidRPr="003E3064">
          <w:rPr>
            <w:rStyle w:val="Hipervnculo"/>
          </w:rPr>
          <w:t>Vigencia del contrato</w:t>
        </w:r>
        <w:r w:rsidR="003C52A8">
          <w:rPr>
            <w:webHidden/>
          </w:rPr>
          <w:tab/>
        </w:r>
        <w:r w:rsidR="003C52A8">
          <w:rPr>
            <w:webHidden/>
          </w:rPr>
          <w:fldChar w:fldCharType="begin"/>
        </w:r>
        <w:r w:rsidR="003C52A8">
          <w:rPr>
            <w:webHidden/>
          </w:rPr>
          <w:instrText xml:space="preserve"> PAGEREF _Toc511922291 \h </w:instrText>
        </w:r>
        <w:r w:rsidR="003C52A8">
          <w:rPr>
            <w:webHidden/>
          </w:rPr>
        </w:r>
        <w:r w:rsidR="003C52A8">
          <w:rPr>
            <w:webHidden/>
          </w:rPr>
          <w:fldChar w:fldCharType="separate"/>
        </w:r>
        <w:r w:rsidR="003F64CC">
          <w:rPr>
            <w:webHidden/>
          </w:rPr>
          <w:t>13</w:t>
        </w:r>
        <w:r w:rsidR="003C52A8">
          <w:rPr>
            <w:webHidden/>
          </w:rPr>
          <w:fldChar w:fldCharType="end"/>
        </w:r>
      </w:hyperlink>
    </w:p>
    <w:p w14:paraId="316A1552" w14:textId="10291BA2" w:rsidR="003C52A8" w:rsidRDefault="0032396B">
      <w:pPr>
        <w:pStyle w:val="TDC1"/>
        <w:rPr>
          <w:rFonts w:asciiTheme="minorHAnsi" w:eastAsiaTheme="minorEastAsia" w:hAnsiTheme="minorHAnsi" w:cstheme="minorBidi"/>
          <w:bCs w:val="0"/>
          <w:kern w:val="0"/>
          <w:sz w:val="22"/>
          <w:szCs w:val="22"/>
          <w:lang w:eastAsia="es-MX"/>
        </w:rPr>
      </w:pPr>
      <w:hyperlink w:anchor="_Toc511922292" w:history="1">
        <w:r w:rsidR="003C52A8" w:rsidRPr="003E3064">
          <w:rPr>
            <w:rStyle w:val="Hipervnculo"/>
          </w:rPr>
          <w:t>1.4.</w:t>
        </w:r>
        <w:r w:rsidR="003C52A8">
          <w:rPr>
            <w:rFonts w:asciiTheme="minorHAnsi" w:eastAsiaTheme="minorEastAsia" w:hAnsiTheme="minorHAnsi" w:cstheme="minorBidi"/>
            <w:bCs w:val="0"/>
            <w:kern w:val="0"/>
            <w:sz w:val="22"/>
            <w:szCs w:val="22"/>
            <w:lang w:eastAsia="es-MX"/>
          </w:rPr>
          <w:tab/>
        </w:r>
        <w:r w:rsidR="003C52A8" w:rsidRPr="003E3064">
          <w:rPr>
            <w:rStyle w:val="Hipervnculo"/>
          </w:rPr>
          <w:t>Plazo, lugar y condiciones para la prestación del servicio</w:t>
        </w:r>
        <w:r w:rsidR="003C52A8">
          <w:rPr>
            <w:webHidden/>
          </w:rPr>
          <w:tab/>
        </w:r>
        <w:r w:rsidR="003C52A8">
          <w:rPr>
            <w:webHidden/>
          </w:rPr>
          <w:fldChar w:fldCharType="begin"/>
        </w:r>
        <w:r w:rsidR="003C52A8">
          <w:rPr>
            <w:webHidden/>
          </w:rPr>
          <w:instrText xml:space="preserve"> PAGEREF _Toc511922292 \h </w:instrText>
        </w:r>
        <w:r w:rsidR="003C52A8">
          <w:rPr>
            <w:webHidden/>
          </w:rPr>
        </w:r>
        <w:r w:rsidR="003C52A8">
          <w:rPr>
            <w:webHidden/>
          </w:rPr>
          <w:fldChar w:fldCharType="separate"/>
        </w:r>
        <w:r w:rsidR="003F64CC">
          <w:rPr>
            <w:webHidden/>
          </w:rPr>
          <w:t>13</w:t>
        </w:r>
        <w:r w:rsidR="003C52A8">
          <w:rPr>
            <w:webHidden/>
          </w:rPr>
          <w:fldChar w:fldCharType="end"/>
        </w:r>
      </w:hyperlink>
    </w:p>
    <w:p w14:paraId="4DC0BB1D" w14:textId="23048B40" w:rsidR="003C52A8" w:rsidRDefault="0032396B">
      <w:pPr>
        <w:pStyle w:val="TDC1"/>
        <w:rPr>
          <w:rFonts w:asciiTheme="minorHAnsi" w:eastAsiaTheme="minorEastAsia" w:hAnsiTheme="minorHAnsi" w:cstheme="minorBidi"/>
          <w:bCs w:val="0"/>
          <w:kern w:val="0"/>
          <w:sz w:val="22"/>
          <w:szCs w:val="22"/>
          <w:lang w:eastAsia="es-MX"/>
        </w:rPr>
      </w:pPr>
      <w:hyperlink w:anchor="_Toc511922293" w:history="1">
        <w:r w:rsidR="003C52A8" w:rsidRPr="003E3064">
          <w:rPr>
            <w:rStyle w:val="Hipervnculo"/>
          </w:rPr>
          <w:t>1.5.</w:t>
        </w:r>
        <w:r w:rsidR="003C52A8">
          <w:rPr>
            <w:rFonts w:asciiTheme="minorHAnsi" w:eastAsiaTheme="minorEastAsia" w:hAnsiTheme="minorHAnsi" w:cstheme="minorBidi"/>
            <w:bCs w:val="0"/>
            <w:kern w:val="0"/>
            <w:sz w:val="22"/>
            <w:szCs w:val="22"/>
            <w:lang w:eastAsia="es-MX"/>
          </w:rPr>
          <w:tab/>
        </w:r>
        <w:r w:rsidR="003C52A8" w:rsidRPr="003E3064">
          <w:rPr>
            <w:rStyle w:val="Hipervnculo"/>
          </w:rPr>
          <w:t>Idioma de la presentación de las proposiciones</w:t>
        </w:r>
        <w:r w:rsidR="003C52A8">
          <w:rPr>
            <w:webHidden/>
          </w:rPr>
          <w:tab/>
        </w:r>
        <w:r w:rsidR="003C52A8">
          <w:rPr>
            <w:webHidden/>
          </w:rPr>
          <w:fldChar w:fldCharType="begin"/>
        </w:r>
        <w:r w:rsidR="003C52A8">
          <w:rPr>
            <w:webHidden/>
          </w:rPr>
          <w:instrText xml:space="preserve"> PAGEREF _Toc511922293 \h </w:instrText>
        </w:r>
        <w:r w:rsidR="003C52A8">
          <w:rPr>
            <w:webHidden/>
          </w:rPr>
        </w:r>
        <w:r w:rsidR="003C52A8">
          <w:rPr>
            <w:webHidden/>
          </w:rPr>
          <w:fldChar w:fldCharType="separate"/>
        </w:r>
        <w:r w:rsidR="003F64CC">
          <w:rPr>
            <w:webHidden/>
          </w:rPr>
          <w:t>14</w:t>
        </w:r>
        <w:r w:rsidR="003C52A8">
          <w:rPr>
            <w:webHidden/>
          </w:rPr>
          <w:fldChar w:fldCharType="end"/>
        </w:r>
      </w:hyperlink>
    </w:p>
    <w:p w14:paraId="75D71695" w14:textId="51987D48" w:rsidR="003C52A8" w:rsidRDefault="0032396B">
      <w:pPr>
        <w:pStyle w:val="TDC1"/>
        <w:rPr>
          <w:rFonts w:asciiTheme="minorHAnsi" w:eastAsiaTheme="minorEastAsia" w:hAnsiTheme="minorHAnsi" w:cstheme="minorBidi"/>
          <w:bCs w:val="0"/>
          <w:kern w:val="0"/>
          <w:sz w:val="22"/>
          <w:szCs w:val="22"/>
          <w:lang w:eastAsia="es-MX"/>
        </w:rPr>
      </w:pPr>
      <w:hyperlink w:anchor="_Toc511922294" w:history="1">
        <w:r w:rsidR="003C52A8" w:rsidRPr="003E3064">
          <w:rPr>
            <w:rStyle w:val="Hipervnculo"/>
          </w:rPr>
          <w:t>1.6.</w:t>
        </w:r>
        <w:r w:rsidR="003C52A8">
          <w:rPr>
            <w:rFonts w:asciiTheme="minorHAnsi" w:eastAsiaTheme="minorEastAsia" w:hAnsiTheme="minorHAnsi" w:cstheme="minorBidi"/>
            <w:bCs w:val="0"/>
            <w:kern w:val="0"/>
            <w:sz w:val="22"/>
            <w:szCs w:val="22"/>
            <w:lang w:eastAsia="es-MX"/>
          </w:rPr>
          <w:tab/>
        </w:r>
        <w:r w:rsidR="003C52A8" w:rsidRPr="003E3064">
          <w:rPr>
            <w:rStyle w:val="Hipervnculo"/>
          </w:rPr>
          <w:t>Normas aplicables</w:t>
        </w:r>
        <w:r w:rsidR="003C52A8">
          <w:rPr>
            <w:webHidden/>
          </w:rPr>
          <w:tab/>
        </w:r>
        <w:r w:rsidR="003C52A8">
          <w:rPr>
            <w:webHidden/>
          </w:rPr>
          <w:fldChar w:fldCharType="begin"/>
        </w:r>
        <w:r w:rsidR="003C52A8">
          <w:rPr>
            <w:webHidden/>
          </w:rPr>
          <w:instrText xml:space="preserve"> PAGEREF _Toc511922294 \h </w:instrText>
        </w:r>
        <w:r w:rsidR="003C52A8">
          <w:rPr>
            <w:webHidden/>
          </w:rPr>
        </w:r>
        <w:r w:rsidR="003C52A8">
          <w:rPr>
            <w:webHidden/>
          </w:rPr>
          <w:fldChar w:fldCharType="separate"/>
        </w:r>
        <w:r w:rsidR="003F64CC">
          <w:rPr>
            <w:webHidden/>
          </w:rPr>
          <w:t>14</w:t>
        </w:r>
        <w:r w:rsidR="003C52A8">
          <w:rPr>
            <w:webHidden/>
          </w:rPr>
          <w:fldChar w:fldCharType="end"/>
        </w:r>
      </w:hyperlink>
    </w:p>
    <w:p w14:paraId="578A442B" w14:textId="5E7701C0" w:rsidR="003C52A8" w:rsidRDefault="0032396B">
      <w:pPr>
        <w:pStyle w:val="TDC1"/>
        <w:rPr>
          <w:rFonts w:asciiTheme="minorHAnsi" w:eastAsiaTheme="minorEastAsia" w:hAnsiTheme="minorHAnsi" w:cstheme="minorBidi"/>
          <w:bCs w:val="0"/>
          <w:kern w:val="0"/>
          <w:sz w:val="22"/>
          <w:szCs w:val="22"/>
          <w:lang w:eastAsia="es-MX"/>
        </w:rPr>
      </w:pPr>
      <w:hyperlink w:anchor="_Toc511922295" w:history="1">
        <w:r w:rsidR="003C52A8" w:rsidRPr="003E3064">
          <w:rPr>
            <w:rStyle w:val="Hipervnculo"/>
          </w:rPr>
          <w:t>1.7.</w:t>
        </w:r>
        <w:r w:rsidR="003C52A8">
          <w:rPr>
            <w:rFonts w:asciiTheme="minorHAnsi" w:eastAsiaTheme="minorEastAsia" w:hAnsiTheme="minorHAnsi" w:cstheme="minorBidi"/>
            <w:bCs w:val="0"/>
            <w:kern w:val="0"/>
            <w:sz w:val="22"/>
            <w:szCs w:val="22"/>
            <w:lang w:eastAsia="es-MX"/>
          </w:rPr>
          <w:tab/>
        </w:r>
        <w:r w:rsidR="003C52A8" w:rsidRPr="003E3064">
          <w:rPr>
            <w:rStyle w:val="Hipervnculo"/>
          </w:rPr>
          <w:t>Administración y vigilancia del contrato</w:t>
        </w:r>
        <w:r w:rsidR="003C52A8">
          <w:rPr>
            <w:webHidden/>
          </w:rPr>
          <w:tab/>
        </w:r>
        <w:r w:rsidR="003C52A8">
          <w:rPr>
            <w:webHidden/>
          </w:rPr>
          <w:fldChar w:fldCharType="begin"/>
        </w:r>
        <w:r w:rsidR="003C52A8">
          <w:rPr>
            <w:webHidden/>
          </w:rPr>
          <w:instrText xml:space="preserve"> PAGEREF _Toc511922295 \h </w:instrText>
        </w:r>
        <w:r w:rsidR="003C52A8">
          <w:rPr>
            <w:webHidden/>
          </w:rPr>
        </w:r>
        <w:r w:rsidR="003C52A8">
          <w:rPr>
            <w:webHidden/>
          </w:rPr>
          <w:fldChar w:fldCharType="separate"/>
        </w:r>
        <w:r w:rsidR="003F64CC">
          <w:rPr>
            <w:webHidden/>
          </w:rPr>
          <w:t>14</w:t>
        </w:r>
        <w:r w:rsidR="003C52A8">
          <w:rPr>
            <w:webHidden/>
          </w:rPr>
          <w:fldChar w:fldCharType="end"/>
        </w:r>
      </w:hyperlink>
    </w:p>
    <w:p w14:paraId="6E661124" w14:textId="71952A26" w:rsidR="003C52A8" w:rsidRDefault="0032396B">
      <w:pPr>
        <w:pStyle w:val="TDC1"/>
        <w:rPr>
          <w:rFonts w:asciiTheme="minorHAnsi" w:eastAsiaTheme="minorEastAsia" w:hAnsiTheme="minorHAnsi" w:cstheme="minorBidi"/>
          <w:bCs w:val="0"/>
          <w:kern w:val="0"/>
          <w:sz w:val="22"/>
          <w:szCs w:val="22"/>
          <w:lang w:eastAsia="es-MX"/>
        </w:rPr>
      </w:pPr>
      <w:hyperlink w:anchor="_Toc511922296" w:history="1">
        <w:r w:rsidR="003C52A8" w:rsidRPr="003E3064">
          <w:rPr>
            <w:rStyle w:val="Hipervnculo"/>
          </w:rPr>
          <w:t>1.8.</w:t>
        </w:r>
        <w:r w:rsidR="003C52A8">
          <w:rPr>
            <w:rFonts w:asciiTheme="minorHAnsi" w:eastAsiaTheme="minorEastAsia" w:hAnsiTheme="minorHAnsi" w:cstheme="minorBidi"/>
            <w:bCs w:val="0"/>
            <w:kern w:val="0"/>
            <w:sz w:val="22"/>
            <w:szCs w:val="22"/>
            <w:lang w:eastAsia="es-MX"/>
          </w:rPr>
          <w:tab/>
        </w:r>
        <w:r w:rsidR="003C52A8" w:rsidRPr="003E3064">
          <w:rPr>
            <w:rStyle w:val="Hipervnculo"/>
          </w:rPr>
          <w:t>Moneda en que se deberá cotizar y efectuar el pago respectivo</w:t>
        </w:r>
        <w:r w:rsidR="003C52A8">
          <w:rPr>
            <w:webHidden/>
          </w:rPr>
          <w:tab/>
        </w:r>
        <w:r w:rsidR="003C52A8">
          <w:rPr>
            <w:webHidden/>
          </w:rPr>
          <w:fldChar w:fldCharType="begin"/>
        </w:r>
        <w:r w:rsidR="003C52A8">
          <w:rPr>
            <w:webHidden/>
          </w:rPr>
          <w:instrText xml:space="preserve"> PAGEREF _Toc511922296 \h </w:instrText>
        </w:r>
        <w:r w:rsidR="003C52A8">
          <w:rPr>
            <w:webHidden/>
          </w:rPr>
        </w:r>
        <w:r w:rsidR="003C52A8">
          <w:rPr>
            <w:webHidden/>
          </w:rPr>
          <w:fldChar w:fldCharType="separate"/>
        </w:r>
        <w:r w:rsidR="003F64CC">
          <w:rPr>
            <w:webHidden/>
          </w:rPr>
          <w:t>14</w:t>
        </w:r>
        <w:r w:rsidR="003C52A8">
          <w:rPr>
            <w:webHidden/>
          </w:rPr>
          <w:fldChar w:fldCharType="end"/>
        </w:r>
      </w:hyperlink>
    </w:p>
    <w:p w14:paraId="5CAC8504" w14:textId="586A04D2" w:rsidR="003C52A8" w:rsidRDefault="0032396B">
      <w:pPr>
        <w:pStyle w:val="TDC1"/>
        <w:rPr>
          <w:rFonts w:asciiTheme="minorHAnsi" w:eastAsiaTheme="minorEastAsia" w:hAnsiTheme="minorHAnsi" w:cstheme="minorBidi"/>
          <w:bCs w:val="0"/>
          <w:kern w:val="0"/>
          <w:sz w:val="22"/>
          <w:szCs w:val="22"/>
          <w:lang w:eastAsia="es-MX"/>
        </w:rPr>
      </w:pPr>
      <w:hyperlink w:anchor="_Toc511922297" w:history="1">
        <w:r w:rsidR="003C52A8" w:rsidRPr="003E3064">
          <w:rPr>
            <w:rStyle w:val="Hipervnculo"/>
          </w:rPr>
          <w:t>1.9.</w:t>
        </w:r>
        <w:r w:rsidR="003C52A8">
          <w:rPr>
            <w:rFonts w:asciiTheme="minorHAnsi" w:eastAsiaTheme="minorEastAsia" w:hAnsiTheme="minorHAnsi" w:cstheme="minorBidi"/>
            <w:bCs w:val="0"/>
            <w:kern w:val="0"/>
            <w:sz w:val="22"/>
            <w:szCs w:val="22"/>
            <w:lang w:eastAsia="es-MX"/>
          </w:rPr>
          <w:tab/>
        </w:r>
        <w:r w:rsidR="003C52A8" w:rsidRPr="003E3064">
          <w:rPr>
            <w:rStyle w:val="Hipervnculo"/>
          </w:rPr>
          <w:t>Condiciones de pago</w:t>
        </w:r>
        <w:r w:rsidR="003C52A8">
          <w:rPr>
            <w:webHidden/>
          </w:rPr>
          <w:tab/>
        </w:r>
        <w:r w:rsidR="003C52A8">
          <w:rPr>
            <w:webHidden/>
          </w:rPr>
          <w:fldChar w:fldCharType="begin"/>
        </w:r>
        <w:r w:rsidR="003C52A8">
          <w:rPr>
            <w:webHidden/>
          </w:rPr>
          <w:instrText xml:space="preserve"> PAGEREF _Toc511922297 \h </w:instrText>
        </w:r>
        <w:r w:rsidR="003C52A8">
          <w:rPr>
            <w:webHidden/>
          </w:rPr>
        </w:r>
        <w:r w:rsidR="003C52A8">
          <w:rPr>
            <w:webHidden/>
          </w:rPr>
          <w:fldChar w:fldCharType="separate"/>
        </w:r>
        <w:r w:rsidR="003F64CC">
          <w:rPr>
            <w:webHidden/>
          </w:rPr>
          <w:t>14</w:t>
        </w:r>
        <w:r w:rsidR="003C52A8">
          <w:rPr>
            <w:webHidden/>
          </w:rPr>
          <w:fldChar w:fldCharType="end"/>
        </w:r>
      </w:hyperlink>
    </w:p>
    <w:p w14:paraId="6177DCDE" w14:textId="397D74B1" w:rsidR="003C52A8" w:rsidRDefault="0032396B">
      <w:pPr>
        <w:pStyle w:val="TDC1"/>
        <w:rPr>
          <w:rFonts w:asciiTheme="minorHAnsi" w:eastAsiaTheme="minorEastAsia" w:hAnsiTheme="minorHAnsi" w:cstheme="minorBidi"/>
          <w:bCs w:val="0"/>
          <w:kern w:val="0"/>
          <w:sz w:val="22"/>
          <w:szCs w:val="22"/>
          <w:lang w:eastAsia="es-MX"/>
        </w:rPr>
      </w:pPr>
      <w:hyperlink w:anchor="_Toc511922298" w:history="1">
        <w:r w:rsidR="003C52A8" w:rsidRPr="003E3064">
          <w:rPr>
            <w:rStyle w:val="Hipervnculo"/>
          </w:rPr>
          <w:t>1.10.</w:t>
        </w:r>
        <w:r w:rsidR="003C52A8">
          <w:rPr>
            <w:rFonts w:asciiTheme="minorHAnsi" w:eastAsiaTheme="minorEastAsia" w:hAnsiTheme="minorHAnsi" w:cstheme="minorBidi"/>
            <w:bCs w:val="0"/>
            <w:kern w:val="0"/>
            <w:sz w:val="22"/>
            <w:szCs w:val="22"/>
            <w:lang w:eastAsia="es-MX"/>
          </w:rPr>
          <w:tab/>
        </w:r>
        <w:r w:rsidR="003C52A8" w:rsidRPr="003E3064">
          <w:rPr>
            <w:rStyle w:val="Hipervnculo"/>
          </w:rPr>
          <w:t>Anticipos</w:t>
        </w:r>
        <w:r w:rsidR="003C52A8">
          <w:rPr>
            <w:webHidden/>
          </w:rPr>
          <w:tab/>
        </w:r>
        <w:r w:rsidR="003C52A8">
          <w:rPr>
            <w:webHidden/>
          </w:rPr>
          <w:fldChar w:fldCharType="begin"/>
        </w:r>
        <w:r w:rsidR="003C52A8">
          <w:rPr>
            <w:webHidden/>
          </w:rPr>
          <w:instrText xml:space="preserve"> PAGEREF _Toc511922298 \h </w:instrText>
        </w:r>
        <w:r w:rsidR="003C52A8">
          <w:rPr>
            <w:webHidden/>
          </w:rPr>
        </w:r>
        <w:r w:rsidR="003C52A8">
          <w:rPr>
            <w:webHidden/>
          </w:rPr>
          <w:fldChar w:fldCharType="separate"/>
        </w:r>
        <w:r w:rsidR="003F64CC">
          <w:rPr>
            <w:webHidden/>
          </w:rPr>
          <w:t>15</w:t>
        </w:r>
        <w:r w:rsidR="003C52A8">
          <w:rPr>
            <w:webHidden/>
          </w:rPr>
          <w:fldChar w:fldCharType="end"/>
        </w:r>
      </w:hyperlink>
    </w:p>
    <w:p w14:paraId="4E611880" w14:textId="1D48BBD3" w:rsidR="003C52A8" w:rsidRDefault="0032396B">
      <w:pPr>
        <w:pStyle w:val="TDC1"/>
        <w:rPr>
          <w:rFonts w:asciiTheme="minorHAnsi" w:eastAsiaTheme="minorEastAsia" w:hAnsiTheme="minorHAnsi" w:cstheme="minorBidi"/>
          <w:bCs w:val="0"/>
          <w:kern w:val="0"/>
          <w:sz w:val="22"/>
          <w:szCs w:val="22"/>
          <w:lang w:eastAsia="es-MX"/>
        </w:rPr>
      </w:pPr>
      <w:hyperlink w:anchor="_Toc511922299" w:history="1">
        <w:r w:rsidR="003C52A8" w:rsidRPr="003E3064">
          <w:rPr>
            <w:rStyle w:val="Hipervnculo"/>
          </w:rPr>
          <w:t>1.11.</w:t>
        </w:r>
        <w:r w:rsidR="003C52A8">
          <w:rPr>
            <w:rFonts w:asciiTheme="minorHAnsi" w:eastAsiaTheme="minorEastAsia" w:hAnsiTheme="minorHAnsi" w:cstheme="minorBidi"/>
            <w:bCs w:val="0"/>
            <w:kern w:val="0"/>
            <w:sz w:val="22"/>
            <w:szCs w:val="22"/>
            <w:lang w:eastAsia="es-MX"/>
          </w:rPr>
          <w:tab/>
        </w:r>
        <w:r w:rsidR="003C52A8" w:rsidRPr="003E3064">
          <w:rPr>
            <w:rStyle w:val="Hipervnculo"/>
          </w:rPr>
          <w:t>Requisitos para la presentación del CFDI y trámite de pago</w:t>
        </w:r>
        <w:r w:rsidR="003C52A8">
          <w:rPr>
            <w:webHidden/>
          </w:rPr>
          <w:tab/>
        </w:r>
        <w:r w:rsidR="003C52A8">
          <w:rPr>
            <w:webHidden/>
          </w:rPr>
          <w:fldChar w:fldCharType="begin"/>
        </w:r>
        <w:r w:rsidR="003C52A8">
          <w:rPr>
            <w:webHidden/>
          </w:rPr>
          <w:instrText xml:space="preserve"> PAGEREF _Toc511922299 \h </w:instrText>
        </w:r>
        <w:r w:rsidR="003C52A8">
          <w:rPr>
            <w:webHidden/>
          </w:rPr>
        </w:r>
        <w:r w:rsidR="003C52A8">
          <w:rPr>
            <w:webHidden/>
          </w:rPr>
          <w:fldChar w:fldCharType="separate"/>
        </w:r>
        <w:r w:rsidR="003F64CC">
          <w:rPr>
            <w:webHidden/>
          </w:rPr>
          <w:t>15</w:t>
        </w:r>
        <w:r w:rsidR="003C52A8">
          <w:rPr>
            <w:webHidden/>
          </w:rPr>
          <w:fldChar w:fldCharType="end"/>
        </w:r>
      </w:hyperlink>
    </w:p>
    <w:p w14:paraId="7DF5B6E5" w14:textId="4478958A" w:rsidR="003C52A8" w:rsidRDefault="0032396B">
      <w:pPr>
        <w:pStyle w:val="TDC1"/>
        <w:rPr>
          <w:rFonts w:asciiTheme="minorHAnsi" w:eastAsiaTheme="minorEastAsia" w:hAnsiTheme="minorHAnsi" w:cstheme="minorBidi"/>
          <w:bCs w:val="0"/>
          <w:kern w:val="0"/>
          <w:sz w:val="22"/>
          <w:szCs w:val="22"/>
          <w:lang w:eastAsia="es-MX"/>
        </w:rPr>
      </w:pPr>
      <w:hyperlink w:anchor="_Toc511922300" w:history="1">
        <w:r w:rsidR="003C52A8" w:rsidRPr="003E3064">
          <w:rPr>
            <w:rStyle w:val="Hipervnculo"/>
          </w:rPr>
          <w:t>1.12.</w:t>
        </w:r>
        <w:r w:rsidR="003C52A8">
          <w:rPr>
            <w:rFonts w:asciiTheme="minorHAnsi" w:eastAsiaTheme="minorEastAsia" w:hAnsiTheme="minorHAnsi" w:cstheme="minorBidi"/>
            <w:bCs w:val="0"/>
            <w:kern w:val="0"/>
            <w:sz w:val="22"/>
            <w:szCs w:val="22"/>
            <w:lang w:eastAsia="es-MX"/>
          </w:rPr>
          <w:tab/>
        </w:r>
        <w:r w:rsidR="003C52A8" w:rsidRPr="003E3064">
          <w:rPr>
            <w:rStyle w:val="Hipervnculo"/>
          </w:rPr>
          <w:t>Impuestos y derechos</w:t>
        </w:r>
        <w:r w:rsidR="003C52A8">
          <w:rPr>
            <w:webHidden/>
          </w:rPr>
          <w:tab/>
        </w:r>
        <w:r w:rsidR="003C52A8">
          <w:rPr>
            <w:webHidden/>
          </w:rPr>
          <w:fldChar w:fldCharType="begin"/>
        </w:r>
        <w:r w:rsidR="003C52A8">
          <w:rPr>
            <w:webHidden/>
          </w:rPr>
          <w:instrText xml:space="preserve"> PAGEREF _Toc511922300 \h </w:instrText>
        </w:r>
        <w:r w:rsidR="003C52A8">
          <w:rPr>
            <w:webHidden/>
          </w:rPr>
        </w:r>
        <w:r w:rsidR="003C52A8">
          <w:rPr>
            <w:webHidden/>
          </w:rPr>
          <w:fldChar w:fldCharType="separate"/>
        </w:r>
        <w:r w:rsidR="003F64CC">
          <w:rPr>
            <w:webHidden/>
          </w:rPr>
          <w:t>15</w:t>
        </w:r>
        <w:r w:rsidR="003C52A8">
          <w:rPr>
            <w:webHidden/>
          </w:rPr>
          <w:fldChar w:fldCharType="end"/>
        </w:r>
      </w:hyperlink>
    </w:p>
    <w:p w14:paraId="56766B92" w14:textId="62A83AAE" w:rsidR="003C52A8" w:rsidRDefault="0032396B">
      <w:pPr>
        <w:pStyle w:val="TDC1"/>
        <w:rPr>
          <w:rFonts w:asciiTheme="minorHAnsi" w:eastAsiaTheme="minorEastAsia" w:hAnsiTheme="minorHAnsi" w:cstheme="minorBidi"/>
          <w:bCs w:val="0"/>
          <w:kern w:val="0"/>
          <w:sz w:val="22"/>
          <w:szCs w:val="22"/>
          <w:lang w:eastAsia="es-MX"/>
        </w:rPr>
      </w:pPr>
      <w:hyperlink w:anchor="_Toc511922301" w:history="1">
        <w:r w:rsidR="003C52A8" w:rsidRPr="003E3064">
          <w:rPr>
            <w:rStyle w:val="Hipervnculo"/>
          </w:rPr>
          <w:t>1.13.</w:t>
        </w:r>
        <w:r w:rsidR="003C52A8">
          <w:rPr>
            <w:rFonts w:asciiTheme="minorHAnsi" w:eastAsiaTheme="minorEastAsia" w:hAnsiTheme="minorHAnsi" w:cstheme="minorBidi"/>
            <w:bCs w:val="0"/>
            <w:kern w:val="0"/>
            <w:sz w:val="22"/>
            <w:szCs w:val="22"/>
            <w:lang w:eastAsia="es-MX"/>
          </w:rPr>
          <w:tab/>
        </w:r>
        <w:r w:rsidR="003C52A8" w:rsidRPr="003E3064">
          <w:rPr>
            <w:rStyle w:val="Hipervnculo"/>
          </w:rPr>
          <w:t>Transferencia de derechos</w:t>
        </w:r>
        <w:r w:rsidR="003C52A8">
          <w:rPr>
            <w:webHidden/>
          </w:rPr>
          <w:tab/>
        </w:r>
        <w:r w:rsidR="003C52A8">
          <w:rPr>
            <w:webHidden/>
          </w:rPr>
          <w:fldChar w:fldCharType="begin"/>
        </w:r>
        <w:r w:rsidR="003C52A8">
          <w:rPr>
            <w:webHidden/>
          </w:rPr>
          <w:instrText xml:space="preserve"> PAGEREF _Toc511922301 \h </w:instrText>
        </w:r>
        <w:r w:rsidR="003C52A8">
          <w:rPr>
            <w:webHidden/>
          </w:rPr>
        </w:r>
        <w:r w:rsidR="003C52A8">
          <w:rPr>
            <w:webHidden/>
          </w:rPr>
          <w:fldChar w:fldCharType="separate"/>
        </w:r>
        <w:r w:rsidR="003F64CC">
          <w:rPr>
            <w:webHidden/>
          </w:rPr>
          <w:t>15</w:t>
        </w:r>
        <w:r w:rsidR="003C52A8">
          <w:rPr>
            <w:webHidden/>
          </w:rPr>
          <w:fldChar w:fldCharType="end"/>
        </w:r>
      </w:hyperlink>
    </w:p>
    <w:p w14:paraId="1809ADF6" w14:textId="3286F683" w:rsidR="003C52A8" w:rsidRDefault="0032396B">
      <w:pPr>
        <w:pStyle w:val="TDC1"/>
        <w:rPr>
          <w:rFonts w:asciiTheme="minorHAnsi" w:eastAsiaTheme="minorEastAsia" w:hAnsiTheme="minorHAnsi" w:cstheme="minorBidi"/>
          <w:bCs w:val="0"/>
          <w:kern w:val="0"/>
          <w:sz w:val="22"/>
          <w:szCs w:val="22"/>
          <w:lang w:eastAsia="es-MX"/>
        </w:rPr>
      </w:pPr>
      <w:hyperlink w:anchor="_Toc511922302" w:history="1">
        <w:r w:rsidR="003C52A8" w:rsidRPr="003E3064">
          <w:rPr>
            <w:rStyle w:val="Hipervnculo"/>
          </w:rPr>
          <w:t>1.14.</w:t>
        </w:r>
        <w:r w:rsidR="003C52A8">
          <w:rPr>
            <w:rFonts w:asciiTheme="minorHAnsi" w:eastAsiaTheme="minorEastAsia" w:hAnsiTheme="minorHAnsi" w:cstheme="minorBidi"/>
            <w:bCs w:val="0"/>
            <w:kern w:val="0"/>
            <w:sz w:val="22"/>
            <w:szCs w:val="22"/>
            <w:lang w:eastAsia="es-MX"/>
          </w:rPr>
          <w:tab/>
        </w:r>
        <w:r w:rsidR="003C52A8" w:rsidRPr="003E3064">
          <w:rPr>
            <w:rStyle w:val="Hipervnculo"/>
          </w:rPr>
          <w:t>Derechos de Autor y Propiedad Industrial</w:t>
        </w:r>
        <w:r w:rsidR="003C52A8">
          <w:rPr>
            <w:webHidden/>
          </w:rPr>
          <w:tab/>
        </w:r>
        <w:r w:rsidR="003C52A8">
          <w:rPr>
            <w:webHidden/>
          </w:rPr>
          <w:fldChar w:fldCharType="begin"/>
        </w:r>
        <w:r w:rsidR="003C52A8">
          <w:rPr>
            <w:webHidden/>
          </w:rPr>
          <w:instrText xml:space="preserve"> PAGEREF _Toc511922302 \h </w:instrText>
        </w:r>
        <w:r w:rsidR="003C52A8">
          <w:rPr>
            <w:webHidden/>
          </w:rPr>
        </w:r>
        <w:r w:rsidR="003C52A8">
          <w:rPr>
            <w:webHidden/>
          </w:rPr>
          <w:fldChar w:fldCharType="separate"/>
        </w:r>
        <w:r w:rsidR="003F64CC">
          <w:rPr>
            <w:webHidden/>
          </w:rPr>
          <w:t>16</w:t>
        </w:r>
        <w:r w:rsidR="003C52A8">
          <w:rPr>
            <w:webHidden/>
          </w:rPr>
          <w:fldChar w:fldCharType="end"/>
        </w:r>
      </w:hyperlink>
    </w:p>
    <w:p w14:paraId="46637BC0" w14:textId="1E34CB81" w:rsidR="003C52A8" w:rsidRDefault="0032396B">
      <w:pPr>
        <w:pStyle w:val="TDC1"/>
        <w:rPr>
          <w:rFonts w:asciiTheme="minorHAnsi" w:eastAsiaTheme="minorEastAsia" w:hAnsiTheme="minorHAnsi" w:cstheme="minorBidi"/>
          <w:bCs w:val="0"/>
          <w:kern w:val="0"/>
          <w:sz w:val="22"/>
          <w:szCs w:val="22"/>
          <w:lang w:eastAsia="es-MX"/>
        </w:rPr>
      </w:pPr>
      <w:hyperlink w:anchor="_Toc511922303" w:history="1">
        <w:r w:rsidR="003C52A8" w:rsidRPr="003E3064">
          <w:rPr>
            <w:rStyle w:val="Hipervnculo"/>
          </w:rPr>
          <w:t>1.15.</w:t>
        </w:r>
        <w:r w:rsidR="003C52A8">
          <w:rPr>
            <w:rFonts w:asciiTheme="minorHAnsi" w:eastAsiaTheme="minorEastAsia" w:hAnsiTheme="minorHAnsi" w:cstheme="minorBidi"/>
            <w:bCs w:val="0"/>
            <w:kern w:val="0"/>
            <w:sz w:val="22"/>
            <w:szCs w:val="22"/>
            <w:lang w:eastAsia="es-MX"/>
          </w:rPr>
          <w:tab/>
        </w:r>
        <w:r w:rsidR="003C52A8" w:rsidRPr="003E3064">
          <w:rPr>
            <w:rStyle w:val="Hipervnculo"/>
          </w:rPr>
          <w:t>Transparencia y Acceso a la Información Pública</w:t>
        </w:r>
        <w:r w:rsidR="003C52A8">
          <w:rPr>
            <w:webHidden/>
          </w:rPr>
          <w:tab/>
        </w:r>
        <w:r w:rsidR="003C52A8">
          <w:rPr>
            <w:webHidden/>
          </w:rPr>
          <w:fldChar w:fldCharType="begin"/>
        </w:r>
        <w:r w:rsidR="003C52A8">
          <w:rPr>
            <w:webHidden/>
          </w:rPr>
          <w:instrText xml:space="preserve"> PAGEREF _Toc511922303 \h </w:instrText>
        </w:r>
        <w:r w:rsidR="003C52A8">
          <w:rPr>
            <w:webHidden/>
          </w:rPr>
        </w:r>
        <w:r w:rsidR="003C52A8">
          <w:rPr>
            <w:webHidden/>
          </w:rPr>
          <w:fldChar w:fldCharType="separate"/>
        </w:r>
        <w:r w:rsidR="003F64CC">
          <w:rPr>
            <w:webHidden/>
          </w:rPr>
          <w:t>16</w:t>
        </w:r>
        <w:r w:rsidR="003C52A8">
          <w:rPr>
            <w:webHidden/>
          </w:rPr>
          <w:fldChar w:fldCharType="end"/>
        </w:r>
      </w:hyperlink>
    </w:p>
    <w:p w14:paraId="718F563B" w14:textId="5CE32A6A" w:rsidR="003C52A8" w:rsidRDefault="0032396B">
      <w:pPr>
        <w:pStyle w:val="TDC1"/>
        <w:rPr>
          <w:rFonts w:asciiTheme="minorHAnsi" w:eastAsiaTheme="minorEastAsia" w:hAnsiTheme="minorHAnsi" w:cstheme="minorBidi"/>
          <w:bCs w:val="0"/>
          <w:kern w:val="0"/>
          <w:sz w:val="22"/>
          <w:szCs w:val="22"/>
          <w:lang w:eastAsia="es-MX"/>
        </w:rPr>
      </w:pPr>
      <w:hyperlink w:anchor="_Toc511922304" w:history="1">
        <w:r w:rsidR="003C52A8" w:rsidRPr="003E3064">
          <w:rPr>
            <w:rStyle w:val="Hipervnculo"/>
          </w:rPr>
          <w:t>1.16.</w:t>
        </w:r>
        <w:r w:rsidR="003C52A8">
          <w:rPr>
            <w:rFonts w:asciiTheme="minorHAnsi" w:eastAsiaTheme="minorEastAsia" w:hAnsiTheme="minorHAnsi" w:cstheme="minorBidi"/>
            <w:bCs w:val="0"/>
            <w:kern w:val="0"/>
            <w:sz w:val="22"/>
            <w:szCs w:val="22"/>
            <w:lang w:eastAsia="es-MX"/>
          </w:rPr>
          <w:tab/>
        </w:r>
        <w:r w:rsidR="003C52A8" w:rsidRPr="003E3064">
          <w:rPr>
            <w:rStyle w:val="Hipervnculo"/>
          </w:rPr>
          <w:t>Responsabilidad laboral</w:t>
        </w:r>
        <w:r w:rsidR="003C52A8">
          <w:rPr>
            <w:webHidden/>
          </w:rPr>
          <w:tab/>
        </w:r>
        <w:r w:rsidR="003C52A8">
          <w:rPr>
            <w:webHidden/>
          </w:rPr>
          <w:fldChar w:fldCharType="begin"/>
        </w:r>
        <w:r w:rsidR="003C52A8">
          <w:rPr>
            <w:webHidden/>
          </w:rPr>
          <w:instrText xml:space="preserve"> PAGEREF _Toc511922304 \h </w:instrText>
        </w:r>
        <w:r w:rsidR="003C52A8">
          <w:rPr>
            <w:webHidden/>
          </w:rPr>
        </w:r>
        <w:r w:rsidR="003C52A8">
          <w:rPr>
            <w:webHidden/>
          </w:rPr>
          <w:fldChar w:fldCharType="separate"/>
        </w:r>
        <w:r w:rsidR="003F64CC">
          <w:rPr>
            <w:webHidden/>
          </w:rPr>
          <w:t>16</w:t>
        </w:r>
        <w:r w:rsidR="003C52A8">
          <w:rPr>
            <w:webHidden/>
          </w:rPr>
          <w:fldChar w:fldCharType="end"/>
        </w:r>
      </w:hyperlink>
    </w:p>
    <w:p w14:paraId="22EBFB57" w14:textId="354311D0" w:rsidR="003C52A8" w:rsidRDefault="0032396B">
      <w:pPr>
        <w:pStyle w:val="TDC1"/>
        <w:rPr>
          <w:rFonts w:asciiTheme="minorHAnsi" w:eastAsiaTheme="minorEastAsia" w:hAnsiTheme="minorHAnsi" w:cstheme="minorBidi"/>
          <w:bCs w:val="0"/>
          <w:kern w:val="0"/>
          <w:sz w:val="22"/>
          <w:szCs w:val="22"/>
          <w:lang w:eastAsia="es-MX"/>
        </w:rPr>
      </w:pPr>
      <w:hyperlink w:anchor="_Toc511922305" w:history="1">
        <w:r w:rsidR="003C52A8" w:rsidRPr="003E3064">
          <w:rPr>
            <w:rStyle w:val="Hipervnculo"/>
          </w:rPr>
          <w:t>2.</w:t>
        </w:r>
        <w:r w:rsidR="003C52A8">
          <w:rPr>
            <w:rFonts w:asciiTheme="minorHAnsi" w:eastAsiaTheme="minorEastAsia" w:hAnsiTheme="minorHAnsi" w:cstheme="minorBidi"/>
            <w:bCs w:val="0"/>
            <w:kern w:val="0"/>
            <w:sz w:val="22"/>
            <w:szCs w:val="22"/>
            <w:lang w:eastAsia="es-MX"/>
          </w:rPr>
          <w:tab/>
        </w:r>
        <w:r w:rsidR="003C52A8" w:rsidRPr="003E3064">
          <w:rPr>
            <w:rStyle w:val="Hipervnculo"/>
          </w:rPr>
          <w:t>INSTRUCCIONES PARA ELABORAR LA OFERTA TÉCNICA Y LA OFERTA ECONÓMICA</w:t>
        </w:r>
        <w:r w:rsidR="003C52A8">
          <w:rPr>
            <w:webHidden/>
          </w:rPr>
          <w:tab/>
        </w:r>
        <w:r w:rsidR="003C52A8">
          <w:rPr>
            <w:webHidden/>
          </w:rPr>
          <w:fldChar w:fldCharType="begin"/>
        </w:r>
        <w:r w:rsidR="003C52A8">
          <w:rPr>
            <w:webHidden/>
          </w:rPr>
          <w:instrText xml:space="preserve"> PAGEREF _Toc511922305 \h </w:instrText>
        </w:r>
        <w:r w:rsidR="003C52A8">
          <w:rPr>
            <w:webHidden/>
          </w:rPr>
        </w:r>
        <w:r w:rsidR="003C52A8">
          <w:rPr>
            <w:webHidden/>
          </w:rPr>
          <w:fldChar w:fldCharType="separate"/>
        </w:r>
        <w:r w:rsidR="003F64CC">
          <w:rPr>
            <w:webHidden/>
          </w:rPr>
          <w:t>16</w:t>
        </w:r>
        <w:r w:rsidR="003C52A8">
          <w:rPr>
            <w:webHidden/>
          </w:rPr>
          <w:fldChar w:fldCharType="end"/>
        </w:r>
      </w:hyperlink>
    </w:p>
    <w:p w14:paraId="5215ED47" w14:textId="0495078C" w:rsidR="003C52A8" w:rsidRDefault="0032396B">
      <w:pPr>
        <w:pStyle w:val="TDC1"/>
        <w:rPr>
          <w:rFonts w:asciiTheme="minorHAnsi" w:eastAsiaTheme="minorEastAsia" w:hAnsiTheme="minorHAnsi" w:cstheme="minorBidi"/>
          <w:bCs w:val="0"/>
          <w:kern w:val="0"/>
          <w:sz w:val="22"/>
          <w:szCs w:val="22"/>
          <w:lang w:eastAsia="es-MX"/>
        </w:rPr>
      </w:pPr>
      <w:hyperlink w:anchor="_Toc511922306" w:history="1">
        <w:r w:rsidR="003C52A8" w:rsidRPr="003E3064">
          <w:rPr>
            <w:rStyle w:val="Hipervnculo"/>
          </w:rPr>
          <w:t>3.</w:t>
        </w:r>
        <w:r w:rsidR="003C52A8">
          <w:rPr>
            <w:rFonts w:asciiTheme="minorHAnsi" w:eastAsiaTheme="minorEastAsia" w:hAnsiTheme="minorHAnsi" w:cstheme="minorBidi"/>
            <w:bCs w:val="0"/>
            <w:kern w:val="0"/>
            <w:sz w:val="22"/>
            <w:szCs w:val="22"/>
            <w:lang w:eastAsia="es-MX"/>
          </w:rPr>
          <w:tab/>
        </w:r>
        <w:r w:rsidR="003C52A8" w:rsidRPr="003E3064">
          <w:rPr>
            <w:rStyle w:val="Hipervnculo"/>
          </w:rPr>
          <w:t>PARTICIPACIÓN EN EL PROCEDIMIENTO Y PRESENTACIÓN DE PROPOSICIONES</w:t>
        </w:r>
        <w:r w:rsidR="003C52A8">
          <w:rPr>
            <w:webHidden/>
          </w:rPr>
          <w:tab/>
        </w:r>
        <w:r w:rsidR="003C52A8">
          <w:rPr>
            <w:webHidden/>
          </w:rPr>
          <w:fldChar w:fldCharType="begin"/>
        </w:r>
        <w:r w:rsidR="003C52A8">
          <w:rPr>
            <w:webHidden/>
          </w:rPr>
          <w:instrText xml:space="preserve"> PAGEREF _Toc511922306 \h </w:instrText>
        </w:r>
        <w:r w:rsidR="003C52A8">
          <w:rPr>
            <w:webHidden/>
          </w:rPr>
        </w:r>
        <w:r w:rsidR="003C52A8">
          <w:rPr>
            <w:webHidden/>
          </w:rPr>
          <w:fldChar w:fldCharType="separate"/>
        </w:r>
        <w:r w:rsidR="003F64CC">
          <w:rPr>
            <w:webHidden/>
          </w:rPr>
          <w:t>17</w:t>
        </w:r>
        <w:r w:rsidR="003C52A8">
          <w:rPr>
            <w:webHidden/>
          </w:rPr>
          <w:fldChar w:fldCharType="end"/>
        </w:r>
      </w:hyperlink>
    </w:p>
    <w:p w14:paraId="6563F4BF" w14:textId="4C29C301" w:rsidR="003C52A8" w:rsidRDefault="0032396B">
      <w:pPr>
        <w:pStyle w:val="TDC1"/>
        <w:rPr>
          <w:rFonts w:asciiTheme="minorHAnsi" w:eastAsiaTheme="minorEastAsia" w:hAnsiTheme="minorHAnsi" w:cstheme="minorBidi"/>
          <w:bCs w:val="0"/>
          <w:kern w:val="0"/>
          <w:sz w:val="22"/>
          <w:szCs w:val="22"/>
          <w:lang w:eastAsia="es-MX"/>
        </w:rPr>
      </w:pPr>
      <w:hyperlink w:anchor="_Toc511922310" w:history="1">
        <w:r w:rsidR="003C52A8" w:rsidRPr="003E3064">
          <w:rPr>
            <w:rStyle w:val="Hipervnculo"/>
          </w:rPr>
          <w:t>4.</w:t>
        </w:r>
        <w:r w:rsidR="003C52A8">
          <w:rPr>
            <w:rFonts w:asciiTheme="minorHAnsi" w:eastAsiaTheme="minorEastAsia" w:hAnsiTheme="minorHAnsi" w:cstheme="minorBidi"/>
            <w:bCs w:val="0"/>
            <w:kern w:val="0"/>
            <w:sz w:val="22"/>
            <w:szCs w:val="22"/>
            <w:lang w:eastAsia="es-MX"/>
          </w:rPr>
          <w:tab/>
        </w:r>
        <w:r w:rsidR="003C52A8" w:rsidRPr="003E3064">
          <w:rPr>
            <w:rStyle w:val="Hipervnculo"/>
          </w:rPr>
          <w:t>CONTENIDO DE LAS PROPOSICIONES</w:t>
        </w:r>
        <w:r w:rsidR="003C52A8">
          <w:rPr>
            <w:webHidden/>
          </w:rPr>
          <w:tab/>
        </w:r>
        <w:r w:rsidR="003C52A8">
          <w:rPr>
            <w:webHidden/>
          </w:rPr>
          <w:fldChar w:fldCharType="begin"/>
        </w:r>
        <w:r w:rsidR="003C52A8">
          <w:rPr>
            <w:webHidden/>
          </w:rPr>
          <w:instrText xml:space="preserve"> PAGEREF _Toc511922310 \h </w:instrText>
        </w:r>
        <w:r w:rsidR="003C52A8">
          <w:rPr>
            <w:webHidden/>
          </w:rPr>
        </w:r>
        <w:r w:rsidR="003C52A8">
          <w:rPr>
            <w:webHidden/>
          </w:rPr>
          <w:fldChar w:fldCharType="separate"/>
        </w:r>
        <w:r w:rsidR="003F64CC">
          <w:rPr>
            <w:webHidden/>
          </w:rPr>
          <w:t>19</w:t>
        </w:r>
        <w:r w:rsidR="003C52A8">
          <w:rPr>
            <w:webHidden/>
          </w:rPr>
          <w:fldChar w:fldCharType="end"/>
        </w:r>
      </w:hyperlink>
    </w:p>
    <w:p w14:paraId="31215266" w14:textId="7A91C2F1" w:rsidR="003C52A8" w:rsidRDefault="0032396B">
      <w:pPr>
        <w:pStyle w:val="TDC1"/>
        <w:rPr>
          <w:rFonts w:asciiTheme="minorHAnsi" w:eastAsiaTheme="minorEastAsia" w:hAnsiTheme="minorHAnsi" w:cstheme="minorBidi"/>
          <w:bCs w:val="0"/>
          <w:kern w:val="0"/>
          <w:sz w:val="22"/>
          <w:szCs w:val="22"/>
          <w:lang w:eastAsia="es-MX"/>
        </w:rPr>
      </w:pPr>
      <w:hyperlink w:anchor="_Toc511922314" w:history="1">
        <w:r w:rsidR="003C52A8" w:rsidRPr="003E3064">
          <w:rPr>
            <w:rStyle w:val="Hipervnculo"/>
          </w:rPr>
          <w:t>5.</w:t>
        </w:r>
        <w:r w:rsidR="003C52A8">
          <w:rPr>
            <w:rFonts w:asciiTheme="minorHAnsi" w:eastAsiaTheme="minorEastAsia" w:hAnsiTheme="minorHAnsi" w:cstheme="minorBidi"/>
            <w:bCs w:val="0"/>
            <w:kern w:val="0"/>
            <w:sz w:val="22"/>
            <w:szCs w:val="22"/>
            <w:lang w:eastAsia="es-MX"/>
          </w:rPr>
          <w:tab/>
        </w:r>
        <w:r w:rsidR="003C52A8" w:rsidRPr="003E3064">
          <w:rPr>
            <w:rStyle w:val="Hipervnculo"/>
          </w:rPr>
          <w:t>CRITERIOS DE EVALUACIÓN Y ADJUDICACIÓN DEL CONTRATO</w:t>
        </w:r>
        <w:r w:rsidR="003C52A8">
          <w:rPr>
            <w:webHidden/>
          </w:rPr>
          <w:tab/>
        </w:r>
        <w:r w:rsidR="003C52A8">
          <w:rPr>
            <w:webHidden/>
          </w:rPr>
          <w:fldChar w:fldCharType="begin"/>
        </w:r>
        <w:r w:rsidR="003C52A8">
          <w:rPr>
            <w:webHidden/>
          </w:rPr>
          <w:instrText xml:space="preserve"> PAGEREF _Toc511922314 \h </w:instrText>
        </w:r>
        <w:r w:rsidR="003C52A8">
          <w:rPr>
            <w:webHidden/>
          </w:rPr>
        </w:r>
        <w:r w:rsidR="003C52A8">
          <w:rPr>
            <w:webHidden/>
          </w:rPr>
          <w:fldChar w:fldCharType="separate"/>
        </w:r>
        <w:r w:rsidR="003F64CC">
          <w:rPr>
            <w:webHidden/>
          </w:rPr>
          <w:t>20</w:t>
        </w:r>
        <w:r w:rsidR="003C52A8">
          <w:rPr>
            <w:webHidden/>
          </w:rPr>
          <w:fldChar w:fldCharType="end"/>
        </w:r>
      </w:hyperlink>
    </w:p>
    <w:p w14:paraId="773152AB" w14:textId="59CA3D96" w:rsidR="003C52A8" w:rsidRDefault="0032396B">
      <w:pPr>
        <w:pStyle w:val="TDC1"/>
        <w:rPr>
          <w:rFonts w:asciiTheme="minorHAnsi" w:eastAsiaTheme="minorEastAsia" w:hAnsiTheme="minorHAnsi" w:cstheme="minorBidi"/>
          <w:bCs w:val="0"/>
          <w:kern w:val="0"/>
          <w:sz w:val="22"/>
          <w:szCs w:val="22"/>
          <w:lang w:eastAsia="es-MX"/>
        </w:rPr>
      </w:pPr>
      <w:hyperlink w:anchor="_Toc511922318" w:history="1">
        <w:r w:rsidR="003C52A8" w:rsidRPr="003E3064">
          <w:rPr>
            <w:rStyle w:val="Hipervnculo"/>
          </w:rPr>
          <w:t>6.</w:t>
        </w:r>
        <w:r w:rsidR="003C52A8">
          <w:rPr>
            <w:rFonts w:asciiTheme="minorHAnsi" w:eastAsiaTheme="minorEastAsia" w:hAnsiTheme="minorHAnsi" w:cstheme="minorBidi"/>
            <w:bCs w:val="0"/>
            <w:kern w:val="0"/>
            <w:sz w:val="22"/>
            <w:szCs w:val="22"/>
            <w:lang w:eastAsia="es-MX"/>
          </w:rPr>
          <w:tab/>
        </w:r>
        <w:r w:rsidR="003C52A8" w:rsidRPr="003E3064">
          <w:rPr>
            <w:rStyle w:val="Hipervnculo"/>
          </w:rPr>
          <w:t>ACTOS QUE SE EFECTUARÁN DURANTE EL DESARROLLO DEL PROCEDIMIENTO</w:t>
        </w:r>
        <w:r w:rsidR="003C52A8">
          <w:rPr>
            <w:webHidden/>
          </w:rPr>
          <w:tab/>
        </w:r>
        <w:r w:rsidR="003C52A8">
          <w:rPr>
            <w:webHidden/>
          </w:rPr>
          <w:fldChar w:fldCharType="begin"/>
        </w:r>
        <w:r w:rsidR="003C52A8">
          <w:rPr>
            <w:webHidden/>
          </w:rPr>
          <w:instrText xml:space="preserve"> PAGEREF _Toc511922318 \h </w:instrText>
        </w:r>
        <w:r w:rsidR="003C52A8">
          <w:rPr>
            <w:webHidden/>
          </w:rPr>
        </w:r>
        <w:r w:rsidR="003C52A8">
          <w:rPr>
            <w:webHidden/>
          </w:rPr>
          <w:fldChar w:fldCharType="separate"/>
        </w:r>
        <w:r w:rsidR="003F64CC">
          <w:rPr>
            <w:webHidden/>
          </w:rPr>
          <w:t>33</w:t>
        </w:r>
        <w:r w:rsidR="003C52A8">
          <w:rPr>
            <w:webHidden/>
          </w:rPr>
          <w:fldChar w:fldCharType="end"/>
        </w:r>
      </w:hyperlink>
    </w:p>
    <w:p w14:paraId="39894CCA" w14:textId="0B1F6AAE" w:rsidR="003C52A8" w:rsidRDefault="0032396B">
      <w:pPr>
        <w:pStyle w:val="TDC1"/>
        <w:rPr>
          <w:rFonts w:asciiTheme="minorHAnsi" w:eastAsiaTheme="minorEastAsia" w:hAnsiTheme="minorHAnsi" w:cstheme="minorBidi"/>
          <w:bCs w:val="0"/>
          <w:kern w:val="0"/>
          <w:sz w:val="22"/>
          <w:szCs w:val="22"/>
          <w:lang w:eastAsia="es-MX"/>
        </w:rPr>
      </w:pPr>
      <w:hyperlink w:anchor="_Toc511922329" w:history="1">
        <w:r w:rsidR="003C52A8" w:rsidRPr="003E3064">
          <w:rPr>
            <w:rStyle w:val="Hipervnculo"/>
          </w:rPr>
          <w:t>7.</w:t>
        </w:r>
        <w:r w:rsidR="003C52A8">
          <w:rPr>
            <w:rFonts w:asciiTheme="minorHAnsi" w:eastAsiaTheme="minorEastAsia" w:hAnsiTheme="minorHAnsi" w:cstheme="minorBidi"/>
            <w:bCs w:val="0"/>
            <w:kern w:val="0"/>
            <w:sz w:val="22"/>
            <w:szCs w:val="22"/>
            <w:lang w:eastAsia="es-MX"/>
          </w:rPr>
          <w:tab/>
        </w:r>
        <w:r w:rsidR="003C52A8" w:rsidRPr="003E3064">
          <w:rPr>
            <w:rStyle w:val="Hipervnculo"/>
          </w:rPr>
          <w:t>FORMALIZACIÓN DEL CONTRATO</w:t>
        </w:r>
        <w:r w:rsidR="003C52A8">
          <w:rPr>
            <w:webHidden/>
          </w:rPr>
          <w:tab/>
        </w:r>
        <w:r w:rsidR="003C52A8">
          <w:rPr>
            <w:webHidden/>
          </w:rPr>
          <w:fldChar w:fldCharType="begin"/>
        </w:r>
        <w:r w:rsidR="003C52A8">
          <w:rPr>
            <w:webHidden/>
          </w:rPr>
          <w:instrText xml:space="preserve"> PAGEREF _Toc511922329 \h </w:instrText>
        </w:r>
        <w:r w:rsidR="003C52A8">
          <w:rPr>
            <w:webHidden/>
          </w:rPr>
        </w:r>
        <w:r w:rsidR="003C52A8">
          <w:rPr>
            <w:webHidden/>
          </w:rPr>
          <w:fldChar w:fldCharType="separate"/>
        </w:r>
        <w:r w:rsidR="003F64CC">
          <w:rPr>
            <w:webHidden/>
          </w:rPr>
          <w:t>37</w:t>
        </w:r>
        <w:r w:rsidR="003C52A8">
          <w:rPr>
            <w:webHidden/>
          </w:rPr>
          <w:fldChar w:fldCharType="end"/>
        </w:r>
      </w:hyperlink>
    </w:p>
    <w:p w14:paraId="11247664" w14:textId="3AE6CC9F" w:rsidR="003C52A8" w:rsidRDefault="0032396B" w:rsidP="00255BA9">
      <w:pPr>
        <w:pStyle w:val="TDC1"/>
        <w:rPr>
          <w:rFonts w:asciiTheme="minorHAnsi" w:eastAsiaTheme="minorEastAsia" w:hAnsiTheme="minorHAnsi" w:cstheme="minorBidi"/>
          <w:bCs w:val="0"/>
          <w:kern w:val="0"/>
          <w:sz w:val="22"/>
          <w:szCs w:val="22"/>
          <w:lang w:eastAsia="es-MX"/>
        </w:rPr>
      </w:pPr>
      <w:hyperlink w:anchor="_Toc511922332" w:history="1">
        <w:r w:rsidR="003C52A8" w:rsidRPr="003E3064">
          <w:rPr>
            <w:rStyle w:val="Hipervnculo"/>
            <w:rFonts w:ascii="Arial Narrow" w:hAnsi="Arial Narrow"/>
          </w:rPr>
          <w:t>8.</w:t>
        </w:r>
        <w:r w:rsidR="003C52A8">
          <w:rPr>
            <w:rFonts w:asciiTheme="minorHAnsi" w:eastAsiaTheme="minorEastAsia" w:hAnsiTheme="minorHAnsi" w:cstheme="minorBidi"/>
            <w:bCs w:val="0"/>
            <w:kern w:val="0"/>
            <w:sz w:val="22"/>
            <w:szCs w:val="22"/>
            <w:lang w:eastAsia="es-MX"/>
          </w:rPr>
          <w:tab/>
        </w:r>
        <w:r w:rsidR="003C52A8" w:rsidRPr="003E3064">
          <w:rPr>
            <w:rStyle w:val="Hipervnculo"/>
          </w:rPr>
          <w:t>PENAS CONVENCIONALES; PENAS CONTRACTUALES</w:t>
        </w:r>
        <w:r w:rsidR="003C52A8">
          <w:rPr>
            <w:webHidden/>
          </w:rPr>
          <w:tab/>
        </w:r>
        <w:r w:rsidR="003C52A8">
          <w:rPr>
            <w:webHidden/>
          </w:rPr>
          <w:fldChar w:fldCharType="begin"/>
        </w:r>
        <w:r w:rsidR="003C52A8">
          <w:rPr>
            <w:webHidden/>
          </w:rPr>
          <w:instrText xml:space="preserve"> PAGEREF _Toc511922332 \h </w:instrText>
        </w:r>
        <w:r w:rsidR="003C52A8">
          <w:rPr>
            <w:webHidden/>
          </w:rPr>
        </w:r>
        <w:r w:rsidR="003C52A8">
          <w:rPr>
            <w:webHidden/>
          </w:rPr>
          <w:fldChar w:fldCharType="separate"/>
        </w:r>
        <w:r w:rsidR="003F64CC">
          <w:rPr>
            <w:webHidden/>
          </w:rPr>
          <w:t>40</w:t>
        </w:r>
        <w:r w:rsidR="003C52A8">
          <w:rPr>
            <w:webHidden/>
          </w:rPr>
          <w:fldChar w:fldCharType="end"/>
        </w:r>
      </w:hyperlink>
    </w:p>
    <w:p w14:paraId="3EDE978C" w14:textId="3FB2193B" w:rsidR="003C52A8" w:rsidRDefault="0032396B">
      <w:pPr>
        <w:pStyle w:val="TDC1"/>
        <w:rPr>
          <w:rFonts w:asciiTheme="minorHAnsi" w:eastAsiaTheme="minorEastAsia" w:hAnsiTheme="minorHAnsi" w:cstheme="minorBidi"/>
          <w:bCs w:val="0"/>
          <w:kern w:val="0"/>
          <w:sz w:val="22"/>
          <w:szCs w:val="22"/>
          <w:lang w:eastAsia="es-MX"/>
        </w:rPr>
      </w:pPr>
      <w:hyperlink w:anchor="_Toc511922336" w:history="1">
        <w:r w:rsidR="003C52A8" w:rsidRPr="003E3064">
          <w:rPr>
            <w:rStyle w:val="Hipervnculo"/>
          </w:rPr>
          <w:t>9.</w:t>
        </w:r>
        <w:r w:rsidR="003C52A8">
          <w:rPr>
            <w:rFonts w:asciiTheme="minorHAnsi" w:eastAsiaTheme="minorEastAsia" w:hAnsiTheme="minorHAnsi" w:cstheme="minorBidi"/>
            <w:bCs w:val="0"/>
            <w:kern w:val="0"/>
            <w:sz w:val="22"/>
            <w:szCs w:val="22"/>
            <w:lang w:eastAsia="es-MX"/>
          </w:rPr>
          <w:tab/>
        </w:r>
        <w:r w:rsidR="003C52A8" w:rsidRPr="003E3064">
          <w:rPr>
            <w:rStyle w:val="Hipervnculo"/>
          </w:rPr>
          <w:t>DEDUCCIONES</w:t>
        </w:r>
        <w:r w:rsidR="003C52A8">
          <w:rPr>
            <w:webHidden/>
          </w:rPr>
          <w:tab/>
        </w:r>
        <w:r w:rsidR="003C52A8">
          <w:rPr>
            <w:webHidden/>
          </w:rPr>
          <w:fldChar w:fldCharType="begin"/>
        </w:r>
        <w:r w:rsidR="003C52A8">
          <w:rPr>
            <w:webHidden/>
          </w:rPr>
          <w:instrText xml:space="preserve"> PAGEREF _Toc511922336 \h </w:instrText>
        </w:r>
        <w:r w:rsidR="003C52A8">
          <w:rPr>
            <w:webHidden/>
          </w:rPr>
        </w:r>
        <w:r w:rsidR="003C52A8">
          <w:rPr>
            <w:webHidden/>
          </w:rPr>
          <w:fldChar w:fldCharType="separate"/>
        </w:r>
        <w:r w:rsidR="003F64CC">
          <w:rPr>
            <w:webHidden/>
          </w:rPr>
          <w:t>43</w:t>
        </w:r>
        <w:r w:rsidR="003C52A8">
          <w:rPr>
            <w:webHidden/>
          </w:rPr>
          <w:fldChar w:fldCharType="end"/>
        </w:r>
      </w:hyperlink>
    </w:p>
    <w:p w14:paraId="7C6898B1" w14:textId="514414B2" w:rsidR="003C52A8" w:rsidRDefault="0032396B">
      <w:pPr>
        <w:pStyle w:val="TDC1"/>
        <w:rPr>
          <w:rFonts w:asciiTheme="minorHAnsi" w:eastAsiaTheme="minorEastAsia" w:hAnsiTheme="minorHAnsi" w:cstheme="minorBidi"/>
          <w:bCs w:val="0"/>
          <w:kern w:val="0"/>
          <w:sz w:val="22"/>
          <w:szCs w:val="22"/>
          <w:lang w:eastAsia="es-MX"/>
        </w:rPr>
      </w:pPr>
      <w:hyperlink w:anchor="_Toc511922337" w:history="1">
        <w:r w:rsidR="003C52A8" w:rsidRPr="003E3064">
          <w:rPr>
            <w:rStyle w:val="Hipervnculo"/>
          </w:rPr>
          <w:t>10.</w:t>
        </w:r>
        <w:r w:rsidR="003C52A8">
          <w:rPr>
            <w:rFonts w:asciiTheme="minorHAnsi" w:eastAsiaTheme="minorEastAsia" w:hAnsiTheme="minorHAnsi" w:cstheme="minorBidi"/>
            <w:bCs w:val="0"/>
            <w:kern w:val="0"/>
            <w:sz w:val="22"/>
            <w:szCs w:val="22"/>
            <w:lang w:eastAsia="es-MX"/>
          </w:rPr>
          <w:tab/>
        </w:r>
        <w:r w:rsidR="003C52A8" w:rsidRPr="003E3064">
          <w:rPr>
            <w:rStyle w:val="Hipervnculo"/>
          </w:rPr>
          <w:t>PRÓRROGAS</w:t>
        </w:r>
        <w:r w:rsidR="003C52A8">
          <w:rPr>
            <w:webHidden/>
          </w:rPr>
          <w:tab/>
        </w:r>
        <w:r w:rsidR="003C52A8">
          <w:rPr>
            <w:webHidden/>
          </w:rPr>
          <w:fldChar w:fldCharType="begin"/>
        </w:r>
        <w:r w:rsidR="003C52A8">
          <w:rPr>
            <w:webHidden/>
          </w:rPr>
          <w:instrText xml:space="preserve"> PAGEREF _Toc511922337 \h </w:instrText>
        </w:r>
        <w:r w:rsidR="003C52A8">
          <w:rPr>
            <w:webHidden/>
          </w:rPr>
        </w:r>
        <w:r w:rsidR="003C52A8">
          <w:rPr>
            <w:webHidden/>
          </w:rPr>
          <w:fldChar w:fldCharType="separate"/>
        </w:r>
        <w:r w:rsidR="003F64CC">
          <w:rPr>
            <w:webHidden/>
          </w:rPr>
          <w:t>43</w:t>
        </w:r>
        <w:r w:rsidR="003C52A8">
          <w:rPr>
            <w:webHidden/>
          </w:rPr>
          <w:fldChar w:fldCharType="end"/>
        </w:r>
      </w:hyperlink>
    </w:p>
    <w:p w14:paraId="53B6BF67" w14:textId="53A02825" w:rsidR="003C52A8" w:rsidRDefault="0032396B">
      <w:pPr>
        <w:pStyle w:val="TDC1"/>
        <w:rPr>
          <w:rFonts w:asciiTheme="minorHAnsi" w:eastAsiaTheme="minorEastAsia" w:hAnsiTheme="minorHAnsi" w:cstheme="minorBidi"/>
          <w:bCs w:val="0"/>
          <w:kern w:val="0"/>
          <w:sz w:val="22"/>
          <w:szCs w:val="22"/>
          <w:lang w:eastAsia="es-MX"/>
        </w:rPr>
      </w:pPr>
      <w:hyperlink w:anchor="_Toc511922338" w:history="1">
        <w:r w:rsidR="003C52A8" w:rsidRPr="003E3064">
          <w:rPr>
            <w:rStyle w:val="Hipervnculo"/>
          </w:rPr>
          <w:t>11.</w:t>
        </w:r>
        <w:r w:rsidR="003C52A8">
          <w:rPr>
            <w:rFonts w:asciiTheme="minorHAnsi" w:eastAsiaTheme="minorEastAsia" w:hAnsiTheme="minorHAnsi" w:cstheme="minorBidi"/>
            <w:bCs w:val="0"/>
            <w:kern w:val="0"/>
            <w:sz w:val="22"/>
            <w:szCs w:val="22"/>
            <w:lang w:eastAsia="es-MX"/>
          </w:rPr>
          <w:tab/>
        </w:r>
        <w:r w:rsidR="003C52A8" w:rsidRPr="003E3064">
          <w:rPr>
            <w:rStyle w:val="Hipervnculo"/>
          </w:rPr>
          <w:t>TERMINACIÓN ANTICIPADA DEL CONTRATO</w:t>
        </w:r>
        <w:r w:rsidR="003C52A8">
          <w:rPr>
            <w:webHidden/>
          </w:rPr>
          <w:tab/>
        </w:r>
        <w:r w:rsidR="003C52A8">
          <w:rPr>
            <w:webHidden/>
          </w:rPr>
          <w:fldChar w:fldCharType="begin"/>
        </w:r>
        <w:r w:rsidR="003C52A8">
          <w:rPr>
            <w:webHidden/>
          </w:rPr>
          <w:instrText xml:space="preserve"> PAGEREF _Toc511922338 \h </w:instrText>
        </w:r>
        <w:r w:rsidR="003C52A8">
          <w:rPr>
            <w:webHidden/>
          </w:rPr>
        </w:r>
        <w:r w:rsidR="003C52A8">
          <w:rPr>
            <w:webHidden/>
          </w:rPr>
          <w:fldChar w:fldCharType="separate"/>
        </w:r>
        <w:r w:rsidR="003F64CC">
          <w:rPr>
            <w:webHidden/>
          </w:rPr>
          <w:t>43</w:t>
        </w:r>
        <w:r w:rsidR="003C52A8">
          <w:rPr>
            <w:webHidden/>
          </w:rPr>
          <w:fldChar w:fldCharType="end"/>
        </w:r>
      </w:hyperlink>
    </w:p>
    <w:p w14:paraId="24D9AB0F" w14:textId="6DDFE8BA" w:rsidR="003C52A8" w:rsidRDefault="0032396B">
      <w:pPr>
        <w:pStyle w:val="TDC1"/>
        <w:rPr>
          <w:rFonts w:asciiTheme="minorHAnsi" w:eastAsiaTheme="minorEastAsia" w:hAnsiTheme="minorHAnsi" w:cstheme="minorBidi"/>
          <w:bCs w:val="0"/>
          <w:kern w:val="0"/>
          <w:sz w:val="22"/>
          <w:szCs w:val="22"/>
          <w:lang w:eastAsia="es-MX"/>
        </w:rPr>
      </w:pPr>
      <w:hyperlink w:anchor="_Toc511922339" w:history="1">
        <w:r w:rsidR="003C52A8" w:rsidRPr="003E3064">
          <w:rPr>
            <w:rStyle w:val="Hipervnculo"/>
          </w:rPr>
          <w:t>12.</w:t>
        </w:r>
        <w:r w:rsidR="003C52A8">
          <w:rPr>
            <w:rFonts w:asciiTheme="minorHAnsi" w:eastAsiaTheme="minorEastAsia" w:hAnsiTheme="minorHAnsi" w:cstheme="minorBidi"/>
            <w:bCs w:val="0"/>
            <w:kern w:val="0"/>
            <w:sz w:val="22"/>
            <w:szCs w:val="22"/>
            <w:lang w:eastAsia="es-MX"/>
          </w:rPr>
          <w:tab/>
        </w:r>
        <w:r w:rsidR="003C52A8" w:rsidRPr="003E3064">
          <w:rPr>
            <w:rStyle w:val="Hipervnculo"/>
          </w:rPr>
          <w:t>RESCISIÓN DEL CONTRATO</w:t>
        </w:r>
        <w:r w:rsidR="003C52A8">
          <w:rPr>
            <w:webHidden/>
          </w:rPr>
          <w:tab/>
        </w:r>
        <w:r w:rsidR="003C52A8">
          <w:rPr>
            <w:webHidden/>
          </w:rPr>
          <w:fldChar w:fldCharType="begin"/>
        </w:r>
        <w:r w:rsidR="003C52A8">
          <w:rPr>
            <w:webHidden/>
          </w:rPr>
          <w:instrText xml:space="preserve"> PAGEREF _Toc511922339 \h </w:instrText>
        </w:r>
        <w:r w:rsidR="003C52A8">
          <w:rPr>
            <w:webHidden/>
          </w:rPr>
        </w:r>
        <w:r w:rsidR="003C52A8">
          <w:rPr>
            <w:webHidden/>
          </w:rPr>
          <w:fldChar w:fldCharType="separate"/>
        </w:r>
        <w:r w:rsidR="003F64CC">
          <w:rPr>
            <w:webHidden/>
          </w:rPr>
          <w:t>43</w:t>
        </w:r>
        <w:r w:rsidR="003C52A8">
          <w:rPr>
            <w:webHidden/>
          </w:rPr>
          <w:fldChar w:fldCharType="end"/>
        </w:r>
      </w:hyperlink>
    </w:p>
    <w:p w14:paraId="4D8433B8" w14:textId="3180F34D" w:rsidR="003C52A8" w:rsidRDefault="0032396B">
      <w:pPr>
        <w:pStyle w:val="TDC1"/>
        <w:rPr>
          <w:rFonts w:asciiTheme="minorHAnsi" w:eastAsiaTheme="minorEastAsia" w:hAnsiTheme="minorHAnsi" w:cstheme="minorBidi"/>
          <w:bCs w:val="0"/>
          <w:kern w:val="0"/>
          <w:sz w:val="22"/>
          <w:szCs w:val="22"/>
          <w:lang w:eastAsia="es-MX"/>
        </w:rPr>
      </w:pPr>
      <w:hyperlink w:anchor="_Toc511922340" w:history="1">
        <w:r w:rsidR="003C52A8" w:rsidRPr="003E3064">
          <w:rPr>
            <w:rStyle w:val="Hipervnculo"/>
          </w:rPr>
          <w:t>13.</w:t>
        </w:r>
        <w:r w:rsidR="003C52A8">
          <w:rPr>
            <w:rFonts w:asciiTheme="minorHAnsi" w:eastAsiaTheme="minorEastAsia" w:hAnsiTheme="minorHAnsi" w:cstheme="minorBidi"/>
            <w:bCs w:val="0"/>
            <w:kern w:val="0"/>
            <w:sz w:val="22"/>
            <w:szCs w:val="22"/>
            <w:lang w:eastAsia="es-MX"/>
          </w:rPr>
          <w:tab/>
        </w:r>
        <w:r w:rsidR="003C52A8" w:rsidRPr="003E3064">
          <w:rPr>
            <w:rStyle w:val="Hipervnculo"/>
          </w:rPr>
          <w:t>MODIFICACIONES AL CONTRATO Y CANTIDADES ADICIONALES QUE PODRÁN CONTRATARSE</w:t>
        </w:r>
        <w:r w:rsidR="003C52A8">
          <w:rPr>
            <w:webHidden/>
          </w:rPr>
          <w:tab/>
        </w:r>
        <w:r w:rsidR="003C52A8">
          <w:rPr>
            <w:webHidden/>
          </w:rPr>
          <w:fldChar w:fldCharType="begin"/>
        </w:r>
        <w:r w:rsidR="003C52A8">
          <w:rPr>
            <w:webHidden/>
          </w:rPr>
          <w:instrText xml:space="preserve"> PAGEREF _Toc511922340 \h </w:instrText>
        </w:r>
        <w:r w:rsidR="003C52A8">
          <w:rPr>
            <w:webHidden/>
          </w:rPr>
        </w:r>
        <w:r w:rsidR="003C52A8">
          <w:rPr>
            <w:webHidden/>
          </w:rPr>
          <w:fldChar w:fldCharType="separate"/>
        </w:r>
        <w:r w:rsidR="003F64CC">
          <w:rPr>
            <w:webHidden/>
          </w:rPr>
          <w:t>44</w:t>
        </w:r>
        <w:r w:rsidR="003C52A8">
          <w:rPr>
            <w:webHidden/>
          </w:rPr>
          <w:fldChar w:fldCharType="end"/>
        </w:r>
      </w:hyperlink>
    </w:p>
    <w:p w14:paraId="63C0E871" w14:textId="6E9C7389" w:rsidR="003C52A8" w:rsidRDefault="0032396B">
      <w:pPr>
        <w:pStyle w:val="TDC1"/>
        <w:rPr>
          <w:rFonts w:asciiTheme="minorHAnsi" w:eastAsiaTheme="minorEastAsia" w:hAnsiTheme="minorHAnsi" w:cstheme="minorBidi"/>
          <w:bCs w:val="0"/>
          <w:kern w:val="0"/>
          <w:sz w:val="22"/>
          <w:szCs w:val="22"/>
          <w:lang w:eastAsia="es-MX"/>
        </w:rPr>
      </w:pPr>
      <w:hyperlink w:anchor="_Toc511922341" w:history="1">
        <w:r w:rsidR="003C52A8" w:rsidRPr="003E3064">
          <w:rPr>
            <w:rStyle w:val="Hipervnculo"/>
          </w:rPr>
          <w:t>14.</w:t>
        </w:r>
        <w:r w:rsidR="003C52A8">
          <w:rPr>
            <w:rFonts w:asciiTheme="minorHAnsi" w:eastAsiaTheme="minorEastAsia" w:hAnsiTheme="minorHAnsi" w:cstheme="minorBidi"/>
            <w:bCs w:val="0"/>
            <w:kern w:val="0"/>
            <w:sz w:val="22"/>
            <w:szCs w:val="22"/>
            <w:lang w:eastAsia="es-MX"/>
          </w:rPr>
          <w:tab/>
        </w:r>
        <w:r w:rsidR="003C52A8" w:rsidRPr="003E3064">
          <w:rPr>
            <w:rStyle w:val="Hipervnculo"/>
          </w:rPr>
          <w:t>CAUSAS PARA DESECHAR LAS PROPOSICIONES; DECLARACIÓN DE LICITACIÓN DESIERTA Y CANCELACIÓN DE LICITACIÓN</w:t>
        </w:r>
        <w:r w:rsidR="003C52A8">
          <w:rPr>
            <w:webHidden/>
          </w:rPr>
          <w:tab/>
        </w:r>
        <w:r w:rsidR="003C52A8">
          <w:rPr>
            <w:webHidden/>
          </w:rPr>
          <w:fldChar w:fldCharType="begin"/>
        </w:r>
        <w:r w:rsidR="003C52A8">
          <w:rPr>
            <w:webHidden/>
          </w:rPr>
          <w:instrText xml:space="preserve"> PAGEREF _Toc511922341 \h </w:instrText>
        </w:r>
        <w:r w:rsidR="003C52A8">
          <w:rPr>
            <w:webHidden/>
          </w:rPr>
        </w:r>
        <w:r w:rsidR="003C52A8">
          <w:rPr>
            <w:webHidden/>
          </w:rPr>
          <w:fldChar w:fldCharType="separate"/>
        </w:r>
        <w:r w:rsidR="003F64CC">
          <w:rPr>
            <w:webHidden/>
          </w:rPr>
          <w:t>45</w:t>
        </w:r>
        <w:r w:rsidR="003C52A8">
          <w:rPr>
            <w:webHidden/>
          </w:rPr>
          <w:fldChar w:fldCharType="end"/>
        </w:r>
      </w:hyperlink>
    </w:p>
    <w:p w14:paraId="060B5818" w14:textId="164FE1D5" w:rsidR="003C52A8" w:rsidRDefault="0032396B">
      <w:pPr>
        <w:pStyle w:val="TDC1"/>
        <w:rPr>
          <w:rFonts w:asciiTheme="minorHAnsi" w:eastAsiaTheme="minorEastAsia" w:hAnsiTheme="minorHAnsi" w:cstheme="minorBidi"/>
          <w:bCs w:val="0"/>
          <w:kern w:val="0"/>
          <w:sz w:val="22"/>
          <w:szCs w:val="22"/>
          <w:lang w:eastAsia="es-MX"/>
        </w:rPr>
      </w:pPr>
      <w:hyperlink w:anchor="_Toc511922345" w:history="1">
        <w:r w:rsidR="003C52A8" w:rsidRPr="003E3064">
          <w:rPr>
            <w:rStyle w:val="Hipervnculo"/>
          </w:rPr>
          <w:t>15.</w:t>
        </w:r>
        <w:r w:rsidR="003C52A8">
          <w:rPr>
            <w:rFonts w:asciiTheme="minorHAnsi" w:eastAsiaTheme="minorEastAsia" w:hAnsiTheme="minorHAnsi" w:cstheme="minorBidi"/>
            <w:bCs w:val="0"/>
            <w:kern w:val="0"/>
            <w:sz w:val="22"/>
            <w:szCs w:val="22"/>
            <w:lang w:eastAsia="es-MX"/>
          </w:rPr>
          <w:tab/>
        </w:r>
        <w:r w:rsidR="003C52A8" w:rsidRPr="003E3064">
          <w:rPr>
            <w:rStyle w:val="Hipervnculo"/>
          </w:rPr>
          <w:t>INFRACCIONES Y SANCIONES</w:t>
        </w:r>
        <w:r w:rsidR="003C52A8">
          <w:rPr>
            <w:webHidden/>
          </w:rPr>
          <w:tab/>
        </w:r>
        <w:r w:rsidR="003C52A8">
          <w:rPr>
            <w:webHidden/>
          </w:rPr>
          <w:fldChar w:fldCharType="begin"/>
        </w:r>
        <w:r w:rsidR="003C52A8">
          <w:rPr>
            <w:webHidden/>
          </w:rPr>
          <w:instrText xml:space="preserve"> PAGEREF _Toc511922345 \h </w:instrText>
        </w:r>
        <w:r w:rsidR="003C52A8">
          <w:rPr>
            <w:webHidden/>
          </w:rPr>
        </w:r>
        <w:r w:rsidR="003C52A8">
          <w:rPr>
            <w:webHidden/>
          </w:rPr>
          <w:fldChar w:fldCharType="separate"/>
        </w:r>
        <w:r w:rsidR="003F64CC">
          <w:rPr>
            <w:webHidden/>
          </w:rPr>
          <w:t>46</w:t>
        </w:r>
        <w:r w:rsidR="003C52A8">
          <w:rPr>
            <w:webHidden/>
          </w:rPr>
          <w:fldChar w:fldCharType="end"/>
        </w:r>
      </w:hyperlink>
    </w:p>
    <w:p w14:paraId="7C3F47F0" w14:textId="76EDE642" w:rsidR="003C52A8" w:rsidRDefault="0032396B">
      <w:pPr>
        <w:pStyle w:val="TDC1"/>
        <w:rPr>
          <w:rFonts w:asciiTheme="minorHAnsi" w:eastAsiaTheme="minorEastAsia" w:hAnsiTheme="minorHAnsi" w:cstheme="minorBidi"/>
          <w:bCs w:val="0"/>
          <w:kern w:val="0"/>
          <w:sz w:val="22"/>
          <w:szCs w:val="22"/>
          <w:lang w:eastAsia="es-MX"/>
        </w:rPr>
      </w:pPr>
      <w:hyperlink w:anchor="_Toc511922346" w:history="1">
        <w:r w:rsidR="003C52A8" w:rsidRPr="003E3064">
          <w:rPr>
            <w:rStyle w:val="Hipervnculo"/>
          </w:rPr>
          <w:t>16.</w:t>
        </w:r>
        <w:r w:rsidR="003C52A8">
          <w:rPr>
            <w:rFonts w:asciiTheme="minorHAnsi" w:eastAsiaTheme="minorEastAsia" w:hAnsiTheme="minorHAnsi" w:cstheme="minorBidi"/>
            <w:bCs w:val="0"/>
            <w:kern w:val="0"/>
            <w:sz w:val="22"/>
            <w:szCs w:val="22"/>
            <w:lang w:eastAsia="es-MX"/>
          </w:rPr>
          <w:tab/>
        </w:r>
        <w:r w:rsidR="003C52A8" w:rsidRPr="003E3064">
          <w:rPr>
            <w:rStyle w:val="Hipervnculo"/>
          </w:rPr>
          <w:t>INCONFORMIDADES</w:t>
        </w:r>
        <w:r w:rsidR="003C52A8">
          <w:rPr>
            <w:webHidden/>
          </w:rPr>
          <w:tab/>
        </w:r>
        <w:r w:rsidR="003C52A8">
          <w:rPr>
            <w:webHidden/>
          </w:rPr>
          <w:fldChar w:fldCharType="begin"/>
        </w:r>
        <w:r w:rsidR="003C52A8">
          <w:rPr>
            <w:webHidden/>
          </w:rPr>
          <w:instrText xml:space="preserve"> PAGEREF _Toc511922346 \h </w:instrText>
        </w:r>
        <w:r w:rsidR="003C52A8">
          <w:rPr>
            <w:webHidden/>
          </w:rPr>
        </w:r>
        <w:r w:rsidR="003C52A8">
          <w:rPr>
            <w:webHidden/>
          </w:rPr>
          <w:fldChar w:fldCharType="separate"/>
        </w:r>
        <w:r w:rsidR="003F64CC">
          <w:rPr>
            <w:webHidden/>
          </w:rPr>
          <w:t>46</w:t>
        </w:r>
        <w:r w:rsidR="003C52A8">
          <w:rPr>
            <w:webHidden/>
          </w:rPr>
          <w:fldChar w:fldCharType="end"/>
        </w:r>
      </w:hyperlink>
    </w:p>
    <w:p w14:paraId="22B7BD5F" w14:textId="71B2500C" w:rsidR="003C52A8" w:rsidRDefault="0032396B">
      <w:pPr>
        <w:pStyle w:val="TDC1"/>
        <w:rPr>
          <w:rFonts w:asciiTheme="minorHAnsi" w:eastAsiaTheme="minorEastAsia" w:hAnsiTheme="minorHAnsi" w:cstheme="minorBidi"/>
          <w:bCs w:val="0"/>
          <w:kern w:val="0"/>
          <w:sz w:val="22"/>
          <w:szCs w:val="22"/>
          <w:lang w:eastAsia="es-MX"/>
        </w:rPr>
      </w:pPr>
      <w:hyperlink w:anchor="_Toc511922347" w:history="1">
        <w:r w:rsidR="003C52A8" w:rsidRPr="003E3064">
          <w:rPr>
            <w:rStyle w:val="Hipervnculo"/>
          </w:rPr>
          <w:t>17.</w:t>
        </w:r>
        <w:r w:rsidR="003C52A8">
          <w:rPr>
            <w:rFonts w:asciiTheme="minorHAnsi" w:eastAsiaTheme="minorEastAsia" w:hAnsiTheme="minorHAnsi" w:cstheme="minorBidi"/>
            <w:bCs w:val="0"/>
            <w:kern w:val="0"/>
            <w:sz w:val="22"/>
            <w:szCs w:val="22"/>
            <w:lang w:eastAsia="es-MX"/>
          </w:rPr>
          <w:tab/>
        </w:r>
        <w:r w:rsidR="003C52A8" w:rsidRPr="003E3064">
          <w:rPr>
            <w:rStyle w:val="Hipervnculo"/>
          </w:rPr>
          <w:t>SOLICITUD DE INFORMACIÓN</w:t>
        </w:r>
        <w:r w:rsidR="003C52A8">
          <w:rPr>
            <w:webHidden/>
          </w:rPr>
          <w:tab/>
        </w:r>
        <w:r w:rsidR="003C52A8">
          <w:rPr>
            <w:webHidden/>
          </w:rPr>
          <w:fldChar w:fldCharType="begin"/>
        </w:r>
        <w:r w:rsidR="003C52A8">
          <w:rPr>
            <w:webHidden/>
          </w:rPr>
          <w:instrText xml:space="preserve"> PAGEREF _Toc511922347 \h </w:instrText>
        </w:r>
        <w:r w:rsidR="003C52A8">
          <w:rPr>
            <w:webHidden/>
          </w:rPr>
        </w:r>
        <w:r w:rsidR="003C52A8">
          <w:rPr>
            <w:webHidden/>
          </w:rPr>
          <w:fldChar w:fldCharType="separate"/>
        </w:r>
        <w:r w:rsidR="003F64CC">
          <w:rPr>
            <w:webHidden/>
          </w:rPr>
          <w:t>46</w:t>
        </w:r>
        <w:r w:rsidR="003C52A8">
          <w:rPr>
            <w:webHidden/>
          </w:rPr>
          <w:fldChar w:fldCharType="end"/>
        </w:r>
      </w:hyperlink>
    </w:p>
    <w:p w14:paraId="7DE8B0A9" w14:textId="3A2385EC" w:rsidR="003C52A8" w:rsidRDefault="0032396B">
      <w:pPr>
        <w:pStyle w:val="TDC1"/>
        <w:rPr>
          <w:rFonts w:asciiTheme="minorHAnsi" w:eastAsiaTheme="minorEastAsia" w:hAnsiTheme="minorHAnsi" w:cstheme="minorBidi"/>
          <w:bCs w:val="0"/>
          <w:kern w:val="0"/>
          <w:sz w:val="22"/>
          <w:szCs w:val="22"/>
          <w:lang w:eastAsia="es-MX"/>
        </w:rPr>
      </w:pPr>
      <w:hyperlink w:anchor="_Toc511922348" w:history="1">
        <w:r w:rsidR="003C52A8" w:rsidRPr="003E3064">
          <w:rPr>
            <w:rStyle w:val="Hipervnculo"/>
          </w:rPr>
          <w:t>18.</w:t>
        </w:r>
        <w:r w:rsidR="003C52A8">
          <w:rPr>
            <w:rFonts w:asciiTheme="minorHAnsi" w:eastAsiaTheme="minorEastAsia" w:hAnsiTheme="minorHAnsi" w:cstheme="minorBidi"/>
            <w:bCs w:val="0"/>
            <w:kern w:val="0"/>
            <w:sz w:val="22"/>
            <w:szCs w:val="22"/>
            <w:lang w:eastAsia="es-MX"/>
          </w:rPr>
          <w:tab/>
        </w:r>
        <w:r w:rsidR="003C52A8" w:rsidRPr="003E3064">
          <w:rPr>
            <w:rStyle w:val="Hipervnculo"/>
          </w:rPr>
          <w:t>NO NEGOCIABILIDAD DE LAS CONDICIONES CONTENIDAS EN ESTA CONVOCATORIA Y EN LAS PROPOSICIONES</w:t>
        </w:r>
        <w:r w:rsidR="003C52A8">
          <w:rPr>
            <w:webHidden/>
          </w:rPr>
          <w:tab/>
        </w:r>
        <w:r w:rsidR="003C52A8">
          <w:rPr>
            <w:webHidden/>
          </w:rPr>
          <w:fldChar w:fldCharType="begin"/>
        </w:r>
        <w:r w:rsidR="003C52A8">
          <w:rPr>
            <w:webHidden/>
          </w:rPr>
          <w:instrText xml:space="preserve"> PAGEREF _Toc511922348 \h </w:instrText>
        </w:r>
        <w:r w:rsidR="003C52A8">
          <w:rPr>
            <w:webHidden/>
          </w:rPr>
        </w:r>
        <w:r w:rsidR="003C52A8">
          <w:rPr>
            <w:webHidden/>
          </w:rPr>
          <w:fldChar w:fldCharType="separate"/>
        </w:r>
        <w:r w:rsidR="003F64CC">
          <w:rPr>
            <w:webHidden/>
          </w:rPr>
          <w:t>46</w:t>
        </w:r>
        <w:r w:rsidR="003C52A8">
          <w:rPr>
            <w:webHidden/>
          </w:rPr>
          <w:fldChar w:fldCharType="end"/>
        </w:r>
      </w:hyperlink>
    </w:p>
    <w:p w14:paraId="1F152A1F" w14:textId="3CABEF2C" w:rsidR="003C52A8" w:rsidRDefault="0032396B" w:rsidP="00255BA9">
      <w:pPr>
        <w:pStyle w:val="TDC1"/>
        <w:rPr>
          <w:rFonts w:asciiTheme="minorHAnsi" w:eastAsiaTheme="minorEastAsia" w:hAnsiTheme="minorHAnsi" w:cstheme="minorBidi"/>
          <w:bCs w:val="0"/>
          <w:kern w:val="0"/>
          <w:sz w:val="22"/>
          <w:szCs w:val="22"/>
          <w:lang w:eastAsia="es-MX"/>
        </w:rPr>
      </w:pPr>
      <w:hyperlink w:anchor="_Toc511922349" w:history="1">
        <w:r w:rsidR="003C52A8" w:rsidRPr="003E3064">
          <w:rPr>
            <w:rStyle w:val="Hipervnculo"/>
          </w:rPr>
          <w:t>ANEXO 1</w:t>
        </w:r>
        <w:r w:rsidR="003C52A8">
          <w:rPr>
            <w:webHidden/>
          </w:rPr>
          <w:tab/>
        </w:r>
        <w:r w:rsidR="003C52A8">
          <w:rPr>
            <w:webHidden/>
          </w:rPr>
          <w:fldChar w:fldCharType="begin"/>
        </w:r>
        <w:r w:rsidR="003C52A8">
          <w:rPr>
            <w:webHidden/>
          </w:rPr>
          <w:instrText xml:space="preserve"> PAGEREF _Toc511922349 \h </w:instrText>
        </w:r>
        <w:r w:rsidR="003C52A8">
          <w:rPr>
            <w:webHidden/>
          </w:rPr>
        </w:r>
        <w:r w:rsidR="003C52A8">
          <w:rPr>
            <w:webHidden/>
          </w:rPr>
          <w:fldChar w:fldCharType="separate"/>
        </w:r>
        <w:r w:rsidR="003F64CC">
          <w:rPr>
            <w:webHidden/>
          </w:rPr>
          <w:t>47</w:t>
        </w:r>
        <w:r w:rsidR="003C52A8">
          <w:rPr>
            <w:webHidden/>
          </w:rPr>
          <w:fldChar w:fldCharType="end"/>
        </w:r>
      </w:hyperlink>
    </w:p>
    <w:p w14:paraId="09FDA05C" w14:textId="35B9783E" w:rsidR="003C52A8" w:rsidRDefault="0032396B">
      <w:pPr>
        <w:pStyle w:val="TDC1"/>
        <w:rPr>
          <w:rFonts w:asciiTheme="minorHAnsi" w:eastAsiaTheme="minorEastAsia" w:hAnsiTheme="minorHAnsi" w:cstheme="minorBidi"/>
          <w:bCs w:val="0"/>
          <w:kern w:val="0"/>
          <w:sz w:val="22"/>
          <w:szCs w:val="22"/>
          <w:lang w:eastAsia="es-MX"/>
        </w:rPr>
      </w:pPr>
      <w:hyperlink w:anchor="_Toc511922351" w:history="1">
        <w:r w:rsidR="003C52A8" w:rsidRPr="003E3064">
          <w:rPr>
            <w:rStyle w:val="Hipervnculo"/>
          </w:rPr>
          <w:t>ANEXO 2</w:t>
        </w:r>
        <w:r w:rsidR="003C52A8">
          <w:rPr>
            <w:webHidden/>
          </w:rPr>
          <w:tab/>
        </w:r>
        <w:r w:rsidR="003C52A8">
          <w:rPr>
            <w:webHidden/>
          </w:rPr>
          <w:fldChar w:fldCharType="begin"/>
        </w:r>
        <w:r w:rsidR="003C52A8">
          <w:rPr>
            <w:webHidden/>
          </w:rPr>
          <w:instrText xml:space="preserve"> PAGEREF _Toc511922351 \h </w:instrText>
        </w:r>
        <w:r w:rsidR="003C52A8">
          <w:rPr>
            <w:webHidden/>
          </w:rPr>
        </w:r>
        <w:r w:rsidR="003C52A8">
          <w:rPr>
            <w:webHidden/>
          </w:rPr>
          <w:fldChar w:fldCharType="separate"/>
        </w:r>
        <w:r w:rsidR="003F64CC">
          <w:rPr>
            <w:webHidden/>
          </w:rPr>
          <w:t>90</w:t>
        </w:r>
        <w:r w:rsidR="003C52A8">
          <w:rPr>
            <w:webHidden/>
          </w:rPr>
          <w:fldChar w:fldCharType="end"/>
        </w:r>
      </w:hyperlink>
    </w:p>
    <w:p w14:paraId="61FDACA1" w14:textId="5D032C7E" w:rsidR="003C52A8" w:rsidRDefault="0032396B">
      <w:pPr>
        <w:pStyle w:val="TDC1"/>
        <w:rPr>
          <w:rFonts w:asciiTheme="minorHAnsi" w:eastAsiaTheme="minorEastAsia" w:hAnsiTheme="minorHAnsi" w:cstheme="minorBidi"/>
          <w:bCs w:val="0"/>
          <w:kern w:val="0"/>
          <w:sz w:val="22"/>
          <w:szCs w:val="22"/>
          <w:lang w:eastAsia="es-MX"/>
        </w:rPr>
      </w:pPr>
      <w:hyperlink w:anchor="_Toc511922352" w:history="1">
        <w:r w:rsidR="003C52A8" w:rsidRPr="003E3064">
          <w:rPr>
            <w:rStyle w:val="Hipervnculo"/>
          </w:rPr>
          <w:t>ANEXO 3 “A”</w:t>
        </w:r>
        <w:r w:rsidR="003C52A8">
          <w:rPr>
            <w:webHidden/>
          </w:rPr>
          <w:tab/>
        </w:r>
        <w:r w:rsidR="003C52A8">
          <w:rPr>
            <w:webHidden/>
          </w:rPr>
          <w:fldChar w:fldCharType="begin"/>
        </w:r>
        <w:r w:rsidR="003C52A8">
          <w:rPr>
            <w:webHidden/>
          </w:rPr>
          <w:instrText xml:space="preserve"> PAGEREF _Toc511922352 \h </w:instrText>
        </w:r>
        <w:r w:rsidR="003C52A8">
          <w:rPr>
            <w:webHidden/>
          </w:rPr>
        </w:r>
        <w:r w:rsidR="003C52A8">
          <w:rPr>
            <w:webHidden/>
          </w:rPr>
          <w:fldChar w:fldCharType="separate"/>
        </w:r>
        <w:r w:rsidR="003F64CC">
          <w:rPr>
            <w:webHidden/>
          </w:rPr>
          <w:t>91</w:t>
        </w:r>
        <w:r w:rsidR="003C52A8">
          <w:rPr>
            <w:webHidden/>
          </w:rPr>
          <w:fldChar w:fldCharType="end"/>
        </w:r>
      </w:hyperlink>
    </w:p>
    <w:p w14:paraId="5BD49A11" w14:textId="62D360C0" w:rsidR="003C52A8" w:rsidRDefault="0032396B">
      <w:pPr>
        <w:pStyle w:val="TDC1"/>
        <w:rPr>
          <w:rFonts w:asciiTheme="minorHAnsi" w:eastAsiaTheme="minorEastAsia" w:hAnsiTheme="minorHAnsi" w:cstheme="minorBidi"/>
          <w:bCs w:val="0"/>
          <w:kern w:val="0"/>
          <w:sz w:val="22"/>
          <w:szCs w:val="22"/>
          <w:lang w:eastAsia="es-MX"/>
        </w:rPr>
      </w:pPr>
      <w:hyperlink w:anchor="_Toc511922353" w:history="1">
        <w:r w:rsidR="003C52A8" w:rsidRPr="003E3064">
          <w:rPr>
            <w:rStyle w:val="Hipervnculo"/>
          </w:rPr>
          <w:t>ANEXO 3 “B”</w:t>
        </w:r>
        <w:r w:rsidR="003C52A8">
          <w:rPr>
            <w:webHidden/>
          </w:rPr>
          <w:tab/>
        </w:r>
        <w:r w:rsidR="003C52A8">
          <w:rPr>
            <w:webHidden/>
          </w:rPr>
          <w:fldChar w:fldCharType="begin"/>
        </w:r>
        <w:r w:rsidR="003C52A8">
          <w:rPr>
            <w:webHidden/>
          </w:rPr>
          <w:instrText xml:space="preserve"> PAGEREF _Toc511922353 \h </w:instrText>
        </w:r>
        <w:r w:rsidR="003C52A8">
          <w:rPr>
            <w:webHidden/>
          </w:rPr>
        </w:r>
        <w:r w:rsidR="003C52A8">
          <w:rPr>
            <w:webHidden/>
          </w:rPr>
          <w:fldChar w:fldCharType="separate"/>
        </w:r>
        <w:r w:rsidR="003F64CC">
          <w:rPr>
            <w:webHidden/>
          </w:rPr>
          <w:t>92</w:t>
        </w:r>
        <w:r w:rsidR="003C52A8">
          <w:rPr>
            <w:webHidden/>
          </w:rPr>
          <w:fldChar w:fldCharType="end"/>
        </w:r>
      </w:hyperlink>
    </w:p>
    <w:p w14:paraId="06276881" w14:textId="7083E98E" w:rsidR="003C52A8" w:rsidRDefault="0032396B">
      <w:pPr>
        <w:pStyle w:val="TDC1"/>
        <w:rPr>
          <w:rFonts w:asciiTheme="minorHAnsi" w:eastAsiaTheme="minorEastAsia" w:hAnsiTheme="minorHAnsi" w:cstheme="minorBidi"/>
          <w:bCs w:val="0"/>
          <w:kern w:val="0"/>
          <w:sz w:val="22"/>
          <w:szCs w:val="22"/>
          <w:lang w:eastAsia="es-MX"/>
        </w:rPr>
      </w:pPr>
      <w:hyperlink w:anchor="_Toc511922354" w:history="1">
        <w:r w:rsidR="003C52A8" w:rsidRPr="003E3064">
          <w:rPr>
            <w:rStyle w:val="Hipervnculo"/>
          </w:rPr>
          <w:t>ANEXO 3 “C”</w:t>
        </w:r>
        <w:r w:rsidR="003C52A8">
          <w:rPr>
            <w:webHidden/>
          </w:rPr>
          <w:tab/>
        </w:r>
        <w:r w:rsidR="003C52A8">
          <w:rPr>
            <w:webHidden/>
          </w:rPr>
          <w:fldChar w:fldCharType="begin"/>
        </w:r>
        <w:r w:rsidR="003C52A8">
          <w:rPr>
            <w:webHidden/>
          </w:rPr>
          <w:instrText xml:space="preserve"> PAGEREF _Toc511922354 \h </w:instrText>
        </w:r>
        <w:r w:rsidR="003C52A8">
          <w:rPr>
            <w:webHidden/>
          </w:rPr>
        </w:r>
        <w:r w:rsidR="003C52A8">
          <w:rPr>
            <w:webHidden/>
          </w:rPr>
          <w:fldChar w:fldCharType="separate"/>
        </w:r>
        <w:r w:rsidR="003F64CC">
          <w:rPr>
            <w:webHidden/>
          </w:rPr>
          <w:t>93</w:t>
        </w:r>
        <w:r w:rsidR="003C52A8">
          <w:rPr>
            <w:webHidden/>
          </w:rPr>
          <w:fldChar w:fldCharType="end"/>
        </w:r>
      </w:hyperlink>
    </w:p>
    <w:p w14:paraId="3A329BF6" w14:textId="1BAC3691" w:rsidR="003C52A8" w:rsidRDefault="0032396B" w:rsidP="00255BA9">
      <w:pPr>
        <w:pStyle w:val="TDC1"/>
        <w:rPr>
          <w:rFonts w:asciiTheme="minorHAnsi" w:eastAsiaTheme="minorEastAsia" w:hAnsiTheme="minorHAnsi" w:cstheme="minorBidi"/>
          <w:bCs w:val="0"/>
          <w:kern w:val="0"/>
          <w:sz w:val="22"/>
          <w:szCs w:val="22"/>
          <w:lang w:eastAsia="es-MX"/>
        </w:rPr>
      </w:pPr>
      <w:hyperlink w:anchor="_Toc511922355" w:history="1">
        <w:r w:rsidR="003C52A8" w:rsidRPr="003E3064">
          <w:rPr>
            <w:rStyle w:val="Hipervnculo"/>
          </w:rPr>
          <w:t>ANEXO 4</w:t>
        </w:r>
        <w:r w:rsidR="003C52A8">
          <w:rPr>
            <w:webHidden/>
          </w:rPr>
          <w:tab/>
        </w:r>
        <w:r w:rsidR="003C52A8">
          <w:rPr>
            <w:webHidden/>
          </w:rPr>
          <w:fldChar w:fldCharType="begin"/>
        </w:r>
        <w:r w:rsidR="003C52A8">
          <w:rPr>
            <w:webHidden/>
          </w:rPr>
          <w:instrText xml:space="preserve"> PAGEREF _Toc511922355 \h </w:instrText>
        </w:r>
        <w:r w:rsidR="003C52A8">
          <w:rPr>
            <w:webHidden/>
          </w:rPr>
        </w:r>
        <w:r w:rsidR="003C52A8">
          <w:rPr>
            <w:webHidden/>
          </w:rPr>
          <w:fldChar w:fldCharType="separate"/>
        </w:r>
        <w:r w:rsidR="003F64CC">
          <w:rPr>
            <w:webHidden/>
          </w:rPr>
          <w:t>94</w:t>
        </w:r>
        <w:r w:rsidR="003C52A8">
          <w:rPr>
            <w:webHidden/>
          </w:rPr>
          <w:fldChar w:fldCharType="end"/>
        </w:r>
      </w:hyperlink>
    </w:p>
    <w:p w14:paraId="42960049" w14:textId="3E753DE1" w:rsidR="003C52A8" w:rsidRDefault="0032396B">
      <w:pPr>
        <w:pStyle w:val="TDC1"/>
        <w:rPr>
          <w:rFonts w:asciiTheme="minorHAnsi" w:eastAsiaTheme="minorEastAsia" w:hAnsiTheme="minorHAnsi" w:cstheme="minorBidi"/>
          <w:bCs w:val="0"/>
          <w:kern w:val="0"/>
          <w:sz w:val="22"/>
          <w:szCs w:val="22"/>
          <w:lang w:eastAsia="es-MX"/>
        </w:rPr>
      </w:pPr>
      <w:hyperlink w:anchor="_Toc511922357" w:history="1">
        <w:r w:rsidR="003C52A8" w:rsidRPr="003E3064">
          <w:rPr>
            <w:rStyle w:val="Hipervnculo"/>
          </w:rPr>
          <w:t>ANEXO 5</w:t>
        </w:r>
        <w:r w:rsidR="003C52A8">
          <w:rPr>
            <w:webHidden/>
          </w:rPr>
          <w:tab/>
        </w:r>
        <w:r w:rsidR="003C52A8">
          <w:rPr>
            <w:webHidden/>
          </w:rPr>
          <w:fldChar w:fldCharType="begin"/>
        </w:r>
        <w:r w:rsidR="003C52A8">
          <w:rPr>
            <w:webHidden/>
          </w:rPr>
          <w:instrText xml:space="preserve"> PAGEREF _Toc511922357 \h </w:instrText>
        </w:r>
        <w:r w:rsidR="003C52A8">
          <w:rPr>
            <w:webHidden/>
          </w:rPr>
        </w:r>
        <w:r w:rsidR="003C52A8">
          <w:rPr>
            <w:webHidden/>
          </w:rPr>
          <w:fldChar w:fldCharType="separate"/>
        </w:r>
        <w:r w:rsidR="003F64CC">
          <w:rPr>
            <w:webHidden/>
          </w:rPr>
          <w:t>95</w:t>
        </w:r>
        <w:r w:rsidR="003C52A8">
          <w:rPr>
            <w:webHidden/>
          </w:rPr>
          <w:fldChar w:fldCharType="end"/>
        </w:r>
      </w:hyperlink>
    </w:p>
    <w:p w14:paraId="0F95DB25" w14:textId="7E7BBF03" w:rsidR="003C52A8" w:rsidRDefault="0032396B">
      <w:pPr>
        <w:pStyle w:val="TDC1"/>
        <w:rPr>
          <w:rFonts w:asciiTheme="minorHAnsi" w:eastAsiaTheme="minorEastAsia" w:hAnsiTheme="minorHAnsi" w:cstheme="minorBidi"/>
          <w:bCs w:val="0"/>
          <w:kern w:val="0"/>
          <w:sz w:val="22"/>
          <w:szCs w:val="22"/>
          <w:lang w:eastAsia="es-MX"/>
        </w:rPr>
      </w:pPr>
      <w:hyperlink w:anchor="_Toc511922358" w:history="1">
        <w:r w:rsidR="003C52A8" w:rsidRPr="003E3064">
          <w:rPr>
            <w:rStyle w:val="Hipervnculo"/>
          </w:rPr>
          <w:t>ANEXO 6</w:t>
        </w:r>
        <w:r w:rsidR="003C52A8">
          <w:rPr>
            <w:webHidden/>
          </w:rPr>
          <w:tab/>
        </w:r>
        <w:r w:rsidR="003C52A8">
          <w:rPr>
            <w:webHidden/>
          </w:rPr>
          <w:fldChar w:fldCharType="begin"/>
        </w:r>
        <w:r w:rsidR="003C52A8">
          <w:rPr>
            <w:webHidden/>
          </w:rPr>
          <w:instrText xml:space="preserve"> PAGEREF _Toc511922358 \h </w:instrText>
        </w:r>
        <w:r w:rsidR="003C52A8">
          <w:rPr>
            <w:webHidden/>
          </w:rPr>
        </w:r>
        <w:r w:rsidR="003C52A8">
          <w:rPr>
            <w:webHidden/>
          </w:rPr>
          <w:fldChar w:fldCharType="separate"/>
        </w:r>
        <w:r w:rsidR="003F64CC">
          <w:rPr>
            <w:webHidden/>
          </w:rPr>
          <w:t>96</w:t>
        </w:r>
        <w:r w:rsidR="003C52A8">
          <w:rPr>
            <w:webHidden/>
          </w:rPr>
          <w:fldChar w:fldCharType="end"/>
        </w:r>
      </w:hyperlink>
    </w:p>
    <w:p w14:paraId="0304E021" w14:textId="1BC29B34" w:rsidR="003C52A8" w:rsidRDefault="0032396B">
      <w:pPr>
        <w:pStyle w:val="TDC1"/>
        <w:rPr>
          <w:rFonts w:asciiTheme="minorHAnsi" w:eastAsiaTheme="minorEastAsia" w:hAnsiTheme="minorHAnsi" w:cstheme="minorBidi"/>
          <w:bCs w:val="0"/>
          <w:kern w:val="0"/>
          <w:sz w:val="22"/>
          <w:szCs w:val="22"/>
          <w:lang w:eastAsia="es-MX"/>
        </w:rPr>
      </w:pPr>
      <w:hyperlink w:anchor="_Toc511922359" w:history="1">
        <w:r w:rsidR="003C52A8" w:rsidRPr="003E3064">
          <w:rPr>
            <w:rStyle w:val="Hipervnculo"/>
          </w:rPr>
          <w:t>ANEXO 7</w:t>
        </w:r>
        <w:r w:rsidR="003C52A8">
          <w:rPr>
            <w:webHidden/>
          </w:rPr>
          <w:tab/>
        </w:r>
        <w:r w:rsidR="003C52A8">
          <w:rPr>
            <w:webHidden/>
          </w:rPr>
          <w:fldChar w:fldCharType="begin"/>
        </w:r>
        <w:r w:rsidR="003C52A8">
          <w:rPr>
            <w:webHidden/>
          </w:rPr>
          <w:instrText xml:space="preserve"> PAGEREF _Toc511922359 \h </w:instrText>
        </w:r>
        <w:r w:rsidR="003C52A8">
          <w:rPr>
            <w:webHidden/>
          </w:rPr>
        </w:r>
        <w:r w:rsidR="003C52A8">
          <w:rPr>
            <w:webHidden/>
          </w:rPr>
          <w:fldChar w:fldCharType="separate"/>
        </w:r>
        <w:r w:rsidR="003F64CC">
          <w:rPr>
            <w:webHidden/>
          </w:rPr>
          <w:t>97</w:t>
        </w:r>
        <w:r w:rsidR="003C52A8">
          <w:rPr>
            <w:webHidden/>
          </w:rPr>
          <w:fldChar w:fldCharType="end"/>
        </w:r>
      </w:hyperlink>
    </w:p>
    <w:p w14:paraId="6D17029D" w14:textId="1B0DCEB8" w:rsidR="003C52A8" w:rsidRDefault="0032396B">
      <w:pPr>
        <w:pStyle w:val="TDC1"/>
        <w:rPr>
          <w:rFonts w:asciiTheme="minorHAnsi" w:eastAsiaTheme="minorEastAsia" w:hAnsiTheme="minorHAnsi" w:cstheme="minorBidi"/>
          <w:bCs w:val="0"/>
          <w:kern w:val="0"/>
          <w:sz w:val="22"/>
          <w:szCs w:val="22"/>
          <w:lang w:eastAsia="es-MX"/>
        </w:rPr>
      </w:pPr>
      <w:hyperlink w:anchor="_Toc511922360" w:history="1">
        <w:r w:rsidR="003C52A8" w:rsidRPr="003E3064">
          <w:rPr>
            <w:rStyle w:val="Hipervnculo"/>
          </w:rPr>
          <w:t>ANEXO 8</w:t>
        </w:r>
        <w:r w:rsidR="003C52A8">
          <w:rPr>
            <w:webHidden/>
          </w:rPr>
          <w:tab/>
        </w:r>
        <w:r w:rsidR="003C52A8">
          <w:rPr>
            <w:webHidden/>
          </w:rPr>
          <w:fldChar w:fldCharType="begin"/>
        </w:r>
        <w:r w:rsidR="003C52A8">
          <w:rPr>
            <w:webHidden/>
          </w:rPr>
          <w:instrText xml:space="preserve"> PAGEREF _Toc511922360 \h </w:instrText>
        </w:r>
        <w:r w:rsidR="003C52A8">
          <w:rPr>
            <w:webHidden/>
          </w:rPr>
        </w:r>
        <w:r w:rsidR="003C52A8">
          <w:rPr>
            <w:webHidden/>
          </w:rPr>
          <w:fldChar w:fldCharType="separate"/>
        </w:r>
        <w:r w:rsidR="003F64CC">
          <w:rPr>
            <w:webHidden/>
          </w:rPr>
          <w:t>98</w:t>
        </w:r>
        <w:r w:rsidR="003C52A8">
          <w:rPr>
            <w:webHidden/>
          </w:rPr>
          <w:fldChar w:fldCharType="end"/>
        </w:r>
      </w:hyperlink>
    </w:p>
    <w:p w14:paraId="0446118B" w14:textId="13C08AD4" w:rsidR="003C52A8" w:rsidRDefault="0032396B" w:rsidP="00255BA9">
      <w:pPr>
        <w:pStyle w:val="TDC1"/>
        <w:rPr>
          <w:rFonts w:asciiTheme="minorHAnsi" w:eastAsiaTheme="minorEastAsia" w:hAnsiTheme="minorHAnsi" w:cstheme="minorBidi"/>
          <w:bCs w:val="0"/>
          <w:kern w:val="0"/>
          <w:sz w:val="22"/>
          <w:szCs w:val="22"/>
          <w:lang w:eastAsia="es-MX"/>
        </w:rPr>
      </w:pPr>
      <w:hyperlink w:anchor="_Toc511922361" w:history="1">
        <w:r w:rsidR="003C52A8" w:rsidRPr="003E3064">
          <w:rPr>
            <w:rStyle w:val="Hipervnculo"/>
          </w:rPr>
          <w:t>ANEXO 9</w:t>
        </w:r>
        <w:r w:rsidR="003C52A8">
          <w:rPr>
            <w:webHidden/>
          </w:rPr>
          <w:tab/>
        </w:r>
        <w:r w:rsidR="003C52A8">
          <w:rPr>
            <w:webHidden/>
          </w:rPr>
          <w:fldChar w:fldCharType="begin"/>
        </w:r>
        <w:r w:rsidR="003C52A8">
          <w:rPr>
            <w:webHidden/>
          </w:rPr>
          <w:instrText xml:space="preserve"> PAGEREF _Toc511922361 \h </w:instrText>
        </w:r>
        <w:r w:rsidR="003C52A8">
          <w:rPr>
            <w:webHidden/>
          </w:rPr>
        </w:r>
        <w:r w:rsidR="003C52A8">
          <w:rPr>
            <w:webHidden/>
          </w:rPr>
          <w:fldChar w:fldCharType="separate"/>
        </w:r>
        <w:r w:rsidR="003F64CC">
          <w:rPr>
            <w:webHidden/>
          </w:rPr>
          <w:t>99</w:t>
        </w:r>
        <w:r w:rsidR="003C52A8">
          <w:rPr>
            <w:webHidden/>
          </w:rPr>
          <w:fldChar w:fldCharType="end"/>
        </w:r>
      </w:hyperlink>
    </w:p>
    <w:p w14:paraId="368A1427" w14:textId="30E3B3EE" w:rsidR="003C52A8" w:rsidRDefault="0032396B" w:rsidP="00255BA9">
      <w:pPr>
        <w:pStyle w:val="TDC1"/>
        <w:rPr>
          <w:rFonts w:asciiTheme="minorHAnsi" w:eastAsiaTheme="minorEastAsia" w:hAnsiTheme="minorHAnsi" w:cstheme="minorBidi"/>
          <w:bCs w:val="0"/>
          <w:kern w:val="0"/>
          <w:sz w:val="22"/>
          <w:szCs w:val="22"/>
          <w:lang w:eastAsia="es-MX"/>
        </w:rPr>
      </w:pPr>
      <w:hyperlink w:anchor="_Toc511922363" w:history="1">
        <w:r w:rsidR="003C52A8" w:rsidRPr="003E3064">
          <w:rPr>
            <w:rStyle w:val="Hipervnculo"/>
          </w:rPr>
          <w:t>ANEXO 10</w:t>
        </w:r>
        <w:r w:rsidR="003C52A8">
          <w:rPr>
            <w:webHidden/>
          </w:rPr>
          <w:tab/>
        </w:r>
        <w:r w:rsidR="003C52A8">
          <w:rPr>
            <w:webHidden/>
          </w:rPr>
          <w:fldChar w:fldCharType="begin"/>
        </w:r>
        <w:r w:rsidR="003C52A8">
          <w:rPr>
            <w:webHidden/>
          </w:rPr>
          <w:instrText xml:space="preserve"> PAGEREF _Toc511922363 \h </w:instrText>
        </w:r>
        <w:r w:rsidR="003C52A8">
          <w:rPr>
            <w:webHidden/>
          </w:rPr>
        </w:r>
        <w:r w:rsidR="003C52A8">
          <w:rPr>
            <w:webHidden/>
          </w:rPr>
          <w:fldChar w:fldCharType="separate"/>
        </w:r>
        <w:r w:rsidR="003F64CC">
          <w:rPr>
            <w:webHidden/>
          </w:rPr>
          <w:t>106</w:t>
        </w:r>
        <w:r w:rsidR="003C52A8">
          <w:rPr>
            <w:webHidden/>
          </w:rPr>
          <w:fldChar w:fldCharType="end"/>
        </w:r>
      </w:hyperlink>
    </w:p>
    <w:p w14:paraId="66C4D8A5" w14:textId="3A5B995A" w:rsidR="003C52A8" w:rsidRDefault="0032396B" w:rsidP="00255BA9">
      <w:pPr>
        <w:pStyle w:val="TDC1"/>
        <w:rPr>
          <w:rFonts w:asciiTheme="minorHAnsi" w:eastAsiaTheme="minorEastAsia" w:hAnsiTheme="minorHAnsi" w:cstheme="minorBidi"/>
          <w:bCs w:val="0"/>
          <w:kern w:val="0"/>
          <w:sz w:val="22"/>
          <w:szCs w:val="22"/>
          <w:lang w:eastAsia="es-MX"/>
        </w:rPr>
      </w:pPr>
      <w:hyperlink w:anchor="_Toc511922365" w:history="1">
        <w:r w:rsidR="003C52A8" w:rsidRPr="003E3064">
          <w:rPr>
            <w:rStyle w:val="Hipervnculo"/>
          </w:rPr>
          <w:t>ANEXO 11</w:t>
        </w:r>
        <w:r w:rsidR="003C52A8">
          <w:rPr>
            <w:webHidden/>
          </w:rPr>
          <w:tab/>
        </w:r>
        <w:r w:rsidR="003C52A8">
          <w:rPr>
            <w:webHidden/>
          </w:rPr>
          <w:fldChar w:fldCharType="begin"/>
        </w:r>
        <w:r w:rsidR="003C52A8">
          <w:rPr>
            <w:webHidden/>
          </w:rPr>
          <w:instrText xml:space="preserve"> PAGEREF _Toc511922365 \h </w:instrText>
        </w:r>
        <w:r w:rsidR="003C52A8">
          <w:rPr>
            <w:webHidden/>
          </w:rPr>
        </w:r>
        <w:r w:rsidR="003C52A8">
          <w:rPr>
            <w:webHidden/>
          </w:rPr>
          <w:fldChar w:fldCharType="separate"/>
        </w:r>
        <w:r w:rsidR="003F64CC">
          <w:rPr>
            <w:webHidden/>
          </w:rPr>
          <w:t>111</w:t>
        </w:r>
        <w:r w:rsidR="003C52A8">
          <w:rPr>
            <w:webHidden/>
          </w:rPr>
          <w:fldChar w:fldCharType="end"/>
        </w:r>
      </w:hyperlink>
    </w:p>
    <w:p w14:paraId="28B82D46" w14:textId="74D83E21" w:rsidR="003C52A8" w:rsidRDefault="0032396B">
      <w:pPr>
        <w:pStyle w:val="TDC1"/>
        <w:rPr>
          <w:rFonts w:asciiTheme="minorHAnsi" w:eastAsiaTheme="minorEastAsia" w:hAnsiTheme="minorHAnsi" w:cstheme="minorBidi"/>
          <w:bCs w:val="0"/>
          <w:kern w:val="0"/>
          <w:sz w:val="22"/>
          <w:szCs w:val="22"/>
          <w:lang w:eastAsia="es-MX"/>
        </w:rPr>
      </w:pPr>
      <w:hyperlink w:anchor="_Toc511922367" w:history="1">
        <w:r w:rsidR="003C52A8" w:rsidRPr="003E3064">
          <w:rPr>
            <w:rStyle w:val="Hipervnculo"/>
          </w:rPr>
          <w:t>ANEXO 12</w:t>
        </w:r>
        <w:r w:rsidR="003C52A8">
          <w:rPr>
            <w:webHidden/>
          </w:rPr>
          <w:tab/>
        </w:r>
        <w:r w:rsidR="003C52A8">
          <w:rPr>
            <w:webHidden/>
          </w:rPr>
          <w:fldChar w:fldCharType="begin"/>
        </w:r>
        <w:r w:rsidR="003C52A8">
          <w:rPr>
            <w:webHidden/>
          </w:rPr>
          <w:instrText xml:space="preserve"> PAGEREF _Toc511922367 \h </w:instrText>
        </w:r>
        <w:r w:rsidR="003C52A8">
          <w:rPr>
            <w:webHidden/>
          </w:rPr>
        </w:r>
        <w:r w:rsidR="003C52A8">
          <w:rPr>
            <w:webHidden/>
          </w:rPr>
          <w:fldChar w:fldCharType="separate"/>
        </w:r>
        <w:r w:rsidR="003F64CC">
          <w:rPr>
            <w:webHidden/>
          </w:rPr>
          <w:t>112</w:t>
        </w:r>
        <w:r w:rsidR="003C52A8">
          <w:rPr>
            <w:webHidden/>
          </w:rPr>
          <w:fldChar w:fldCharType="end"/>
        </w:r>
      </w:hyperlink>
    </w:p>
    <w:p w14:paraId="3CADAF85" w14:textId="52902B40" w:rsidR="003C52A8" w:rsidRDefault="003C52A8" w:rsidP="00255BA9">
      <w:pPr>
        <w:pStyle w:val="TDC1"/>
        <w:ind w:left="0" w:firstLine="0"/>
        <w:rPr>
          <w:rFonts w:asciiTheme="minorHAnsi" w:eastAsiaTheme="minorEastAsia" w:hAnsiTheme="minorHAnsi" w:cstheme="minorBidi"/>
          <w:bCs w:val="0"/>
          <w:kern w:val="0"/>
          <w:sz w:val="22"/>
          <w:szCs w:val="22"/>
          <w:lang w:eastAsia="es-MX"/>
        </w:rPr>
      </w:pPr>
    </w:p>
    <w:p w14:paraId="7EC6AF89" w14:textId="77777777" w:rsidR="00E00F52" w:rsidRDefault="0093470E" w:rsidP="00E24D07">
      <w:pPr>
        <w:tabs>
          <w:tab w:val="left" w:pos="3686"/>
        </w:tabs>
        <w:spacing w:line="276" w:lineRule="auto"/>
        <w:jc w:val="center"/>
        <w:rPr>
          <w:rFonts w:ascii="Arial" w:hAnsi="Arial" w:cs="Arial"/>
          <w:sz w:val="17"/>
          <w:szCs w:val="17"/>
        </w:rPr>
      </w:pPr>
      <w:r w:rsidRPr="00173746">
        <w:rPr>
          <w:rFonts w:ascii="Arial" w:hAnsi="Arial" w:cs="Arial"/>
          <w:sz w:val="17"/>
          <w:szCs w:val="17"/>
        </w:rPr>
        <w:lastRenderedPageBreak/>
        <w:fldChar w:fldCharType="end"/>
      </w:r>
    </w:p>
    <w:p w14:paraId="25FA29D7" w14:textId="2621EE7B" w:rsidR="00F70FCA" w:rsidRPr="008C4F5F" w:rsidRDefault="001E0B56" w:rsidP="00E24D07">
      <w:pPr>
        <w:tabs>
          <w:tab w:val="left" w:pos="3686"/>
        </w:tabs>
        <w:spacing w:line="276" w:lineRule="auto"/>
        <w:jc w:val="center"/>
        <w:rPr>
          <w:rFonts w:ascii="Arial" w:hAnsi="Arial" w:cs="Arial"/>
          <w:b/>
          <w:smallCaps/>
          <w:sz w:val="24"/>
          <w:szCs w:val="24"/>
        </w:rPr>
      </w:pPr>
      <w:r w:rsidRPr="008C4F5F">
        <w:rPr>
          <w:rFonts w:ascii="Arial" w:hAnsi="Arial" w:cs="Arial"/>
          <w:b/>
          <w:sz w:val="24"/>
          <w:szCs w:val="24"/>
        </w:rPr>
        <w:t xml:space="preserve">CONVOCATORIA </w:t>
      </w:r>
      <w:r w:rsidR="00F70FCA" w:rsidRPr="008C4F5F">
        <w:rPr>
          <w:rFonts w:ascii="Arial" w:hAnsi="Arial" w:cs="Arial"/>
          <w:b/>
          <w:sz w:val="24"/>
          <w:szCs w:val="24"/>
        </w:rPr>
        <w:t xml:space="preserve">a la </w:t>
      </w:r>
      <w:r w:rsidR="00D12DA3">
        <w:rPr>
          <w:rFonts w:ascii="Arial" w:hAnsi="Arial" w:cs="Arial"/>
          <w:b/>
          <w:sz w:val="24"/>
          <w:szCs w:val="24"/>
        </w:rPr>
        <w:t xml:space="preserve">Licitación Pública </w:t>
      </w:r>
      <w:r w:rsidR="00412321">
        <w:rPr>
          <w:rFonts w:ascii="Arial" w:hAnsi="Arial" w:cs="Arial"/>
          <w:b/>
          <w:sz w:val="24"/>
          <w:szCs w:val="24"/>
        </w:rPr>
        <w:t>Nacional</w:t>
      </w:r>
      <w:r w:rsidR="00F70FCA" w:rsidRPr="008C4F5F">
        <w:rPr>
          <w:rFonts w:ascii="Arial" w:hAnsi="Arial" w:cs="Arial"/>
          <w:b/>
          <w:sz w:val="24"/>
          <w:szCs w:val="24"/>
        </w:rPr>
        <w:t xml:space="preserve"> en la cual se establecen las bases en las que se desarrollará el procedimiento y en las </w:t>
      </w:r>
      <w:r w:rsidR="00896998">
        <w:rPr>
          <w:rFonts w:ascii="Arial" w:hAnsi="Arial" w:cs="Arial"/>
          <w:b/>
          <w:sz w:val="24"/>
          <w:szCs w:val="24"/>
        </w:rPr>
        <w:t>que</w:t>
      </w:r>
      <w:r w:rsidR="00F70FCA" w:rsidRPr="008C4F5F">
        <w:rPr>
          <w:rFonts w:ascii="Arial" w:hAnsi="Arial" w:cs="Arial"/>
          <w:b/>
          <w:sz w:val="24"/>
          <w:szCs w:val="24"/>
        </w:rPr>
        <w:t xml:space="preserve"> se describen los requisitos de participación.</w:t>
      </w:r>
    </w:p>
    <w:p w14:paraId="0923D501" w14:textId="77777777" w:rsidR="005239F7" w:rsidRPr="00204A77" w:rsidRDefault="005239F7" w:rsidP="00A535CD">
      <w:pPr>
        <w:tabs>
          <w:tab w:val="left" w:pos="3686"/>
        </w:tabs>
        <w:spacing w:line="276" w:lineRule="auto"/>
        <w:jc w:val="center"/>
        <w:rPr>
          <w:rFonts w:ascii="Arial" w:hAnsi="Arial" w:cs="Arial"/>
          <w:b/>
          <w:bCs/>
          <w:sz w:val="24"/>
          <w:szCs w:val="32"/>
        </w:rPr>
      </w:pPr>
    </w:p>
    <w:p w14:paraId="3EAF4E2C" w14:textId="77777777" w:rsidR="00412321" w:rsidRPr="00523B47" w:rsidRDefault="00412321" w:rsidP="00412321">
      <w:pPr>
        <w:pStyle w:val="Ttulo1"/>
        <w:numPr>
          <w:ilvl w:val="0"/>
          <w:numId w:val="1"/>
        </w:numPr>
        <w:spacing w:before="120" w:after="120"/>
        <w:jc w:val="both"/>
        <w:rPr>
          <w:rFonts w:cs="Arial"/>
          <w:color w:val="244061" w:themeColor="accent1" w:themeShade="80"/>
          <w:kern w:val="32"/>
          <w:sz w:val="20"/>
        </w:rPr>
      </w:pPr>
      <w:bookmarkStart w:id="1" w:name="_Toc289064560"/>
      <w:bookmarkStart w:id="2" w:name="_Toc314085291"/>
      <w:bookmarkStart w:id="3" w:name="_Toc314094112"/>
      <w:bookmarkStart w:id="4" w:name="_Toc434004079"/>
      <w:bookmarkStart w:id="5" w:name="_Toc511922288"/>
      <w:bookmarkStart w:id="6" w:name="_Toc289064579"/>
      <w:bookmarkStart w:id="7" w:name="_Toc284238903"/>
      <w:bookmarkStart w:id="8" w:name="_Toc289064581"/>
      <w:bookmarkStart w:id="9" w:name="_Toc310514791"/>
      <w:bookmarkStart w:id="10" w:name="_Toc312083757"/>
      <w:bookmarkStart w:id="11" w:name="_Toc312402702"/>
      <w:bookmarkStart w:id="12" w:name="_Toc313943676"/>
      <w:bookmarkStart w:id="13" w:name="_Toc313943738"/>
      <w:bookmarkStart w:id="14" w:name="_Toc313999941"/>
      <w:bookmarkStart w:id="15" w:name="_Toc314007645"/>
      <w:bookmarkEnd w:id="0"/>
      <w:r w:rsidRPr="00523B47">
        <w:rPr>
          <w:rFonts w:cs="Arial"/>
          <w:color w:val="244061" w:themeColor="accent1" w:themeShade="80"/>
          <w:kern w:val="32"/>
          <w:sz w:val="20"/>
        </w:rPr>
        <w:t>INFORMACIÓN GENÉRICA Y ALCANCE DE LA CONTRATACIÓN</w:t>
      </w:r>
      <w:bookmarkEnd w:id="1"/>
      <w:bookmarkEnd w:id="2"/>
      <w:bookmarkEnd w:id="3"/>
      <w:bookmarkEnd w:id="4"/>
      <w:bookmarkEnd w:id="5"/>
    </w:p>
    <w:p w14:paraId="6656BA69" w14:textId="77777777" w:rsidR="00412321" w:rsidRPr="00523B47" w:rsidRDefault="00412321" w:rsidP="00412321">
      <w:pPr>
        <w:pStyle w:val="Ttulo1"/>
        <w:numPr>
          <w:ilvl w:val="1"/>
          <w:numId w:val="1"/>
        </w:numPr>
        <w:spacing w:before="120" w:after="120"/>
        <w:jc w:val="both"/>
        <w:rPr>
          <w:rFonts w:cs="Arial"/>
          <w:bCs/>
          <w:color w:val="244061" w:themeColor="accent1" w:themeShade="80"/>
          <w:sz w:val="20"/>
        </w:rPr>
      </w:pPr>
      <w:bookmarkStart w:id="16" w:name="_Toc289064561"/>
      <w:bookmarkStart w:id="17" w:name="_Toc314085292"/>
      <w:bookmarkStart w:id="18" w:name="_Toc314094113"/>
      <w:bookmarkStart w:id="19" w:name="_Toc434004080"/>
      <w:bookmarkStart w:id="20" w:name="_Toc511922289"/>
      <w:r w:rsidRPr="00523B47">
        <w:rPr>
          <w:rFonts w:cs="Arial"/>
          <w:bCs/>
          <w:color w:val="244061" w:themeColor="accent1" w:themeShade="80"/>
          <w:sz w:val="20"/>
        </w:rPr>
        <w:t>Objeto de la contratación</w:t>
      </w:r>
      <w:bookmarkEnd w:id="16"/>
      <w:bookmarkEnd w:id="17"/>
      <w:bookmarkEnd w:id="18"/>
      <w:bookmarkEnd w:id="19"/>
      <w:bookmarkEnd w:id="20"/>
    </w:p>
    <w:p w14:paraId="283A327A" w14:textId="022911F5" w:rsidR="0075205B" w:rsidRDefault="0075205B" w:rsidP="0075205B">
      <w:pPr>
        <w:spacing w:before="120" w:after="120"/>
        <w:ind w:left="709"/>
        <w:jc w:val="both"/>
        <w:rPr>
          <w:rFonts w:ascii="Arial" w:hAnsi="Arial" w:cs="Arial"/>
        </w:rPr>
      </w:pPr>
      <w:bookmarkStart w:id="21" w:name="_Toc289064562"/>
      <w:bookmarkStart w:id="22" w:name="_Toc314085293"/>
      <w:bookmarkStart w:id="23" w:name="_Toc314094114"/>
      <w:r w:rsidRPr="0075205B">
        <w:rPr>
          <w:rFonts w:ascii="Arial" w:hAnsi="Arial" w:cs="Arial"/>
        </w:rPr>
        <w:t xml:space="preserve">La presente </w:t>
      </w:r>
      <w:r w:rsidR="00EC0967">
        <w:rPr>
          <w:rFonts w:ascii="Arial" w:hAnsi="Arial" w:cs="Arial"/>
        </w:rPr>
        <w:t>licitación</w:t>
      </w:r>
      <w:r w:rsidRPr="0075205B">
        <w:rPr>
          <w:rFonts w:ascii="Arial" w:hAnsi="Arial" w:cs="Arial"/>
        </w:rPr>
        <w:t xml:space="preserve"> tiene por objeto la contratación de</w:t>
      </w:r>
      <w:r w:rsidR="00786CAF">
        <w:rPr>
          <w:rFonts w:ascii="Arial" w:hAnsi="Arial" w:cs="Arial"/>
        </w:rPr>
        <w:t xml:space="preserve">l </w:t>
      </w:r>
      <w:r w:rsidR="00225B62" w:rsidRPr="00225B62">
        <w:rPr>
          <w:rFonts w:ascii="Arial" w:hAnsi="Arial" w:cs="Arial"/>
          <w:b/>
          <w:lang w:val="es-ES_tradnl"/>
        </w:rPr>
        <w:t>Servicio de comedor extraordinario con sistema de autoservicio durante la Jornada Electoral Federal 2017-2018</w:t>
      </w:r>
      <w:r w:rsidR="00A01BD6" w:rsidRPr="002119B4">
        <w:rPr>
          <w:rFonts w:ascii="Arial" w:hAnsi="Arial" w:cs="Arial"/>
          <w:b/>
          <w:lang w:val="es-ES_tradnl"/>
        </w:rPr>
        <w:t xml:space="preserve">, </w:t>
      </w:r>
      <w:r w:rsidRPr="002119B4">
        <w:rPr>
          <w:rFonts w:ascii="Arial" w:hAnsi="Arial" w:cs="Arial"/>
        </w:rPr>
        <w:t>que</w:t>
      </w:r>
      <w:r w:rsidRPr="0075205B">
        <w:rPr>
          <w:rFonts w:ascii="Arial" w:hAnsi="Arial" w:cs="Arial"/>
        </w:rPr>
        <w:t xml:space="preserve"> consiste en </w:t>
      </w:r>
      <w:r w:rsidRPr="007775A6">
        <w:rPr>
          <w:rFonts w:ascii="Arial" w:hAnsi="Arial" w:cs="Arial"/>
          <w:b/>
        </w:rPr>
        <w:t>01 (una) partida</w:t>
      </w:r>
      <w:r w:rsidRPr="0075205B">
        <w:rPr>
          <w:rFonts w:ascii="Arial" w:hAnsi="Arial" w:cs="Arial"/>
        </w:rPr>
        <w:t xml:space="preserve">, por lo </w:t>
      </w:r>
      <w:r w:rsidR="00D26984" w:rsidRPr="0075205B">
        <w:rPr>
          <w:rFonts w:ascii="Arial" w:hAnsi="Arial" w:cs="Arial"/>
        </w:rPr>
        <w:t>tanto,</w:t>
      </w:r>
      <w:r w:rsidRPr="0075205B">
        <w:rPr>
          <w:rFonts w:ascii="Arial" w:hAnsi="Arial" w:cs="Arial"/>
        </w:rPr>
        <w:t xml:space="preserve"> la adjudicación será a un solo LICITANTE.</w:t>
      </w:r>
    </w:p>
    <w:p w14:paraId="5BAF2E1D" w14:textId="77777777" w:rsidR="00412321" w:rsidRDefault="0075205B" w:rsidP="0075205B">
      <w:pPr>
        <w:spacing w:before="120" w:after="120"/>
        <w:ind w:left="709"/>
        <w:jc w:val="both"/>
        <w:rPr>
          <w:rFonts w:ascii="Arial" w:hAnsi="Arial" w:cs="Arial"/>
        </w:rPr>
      </w:pPr>
      <w:r w:rsidRPr="0075205B">
        <w:rPr>
          <w:rFonts w:ascii="Arial" w:hAnsi="Arial" w:cs="Arial"/>
        </w:rPr>
        <w:t xml:space="preserve">La descripción detallada del servicio y el alcance de la presente contratación se encuentran en el </w:t>
      </w:r>
      <w:r w:rsidRPr="00296912">
        <w:rPr>
          <w:rFonts w:ascii="Arial" w:hAnsi="Arial" w:cs="Arial"/>
          <w:b/>
        </w:rPr>
        <w:t xml:space="preserve">Anexo 1 “Especificaciones técnicas” </w:t>
      </w:r>
      <w:r w:rsidRPr="0075205B">
        <w:rPr>
          <w:rFonts w:ascii="Arial" w:hAnsi="Arial" w:cs="Arial"/>
        </w:rPr>
        <w:t>de esta convocatoria.</w:t>
      </w:r>
    </w:p>
    <w:p w14:paraId="6A88E66C" w14:textId="77777777" w:rsidR="0075205B" w:rsidRDefault="0075205B" w:rsidP="0075205B">
      <w:pPr>
        <w:spacing w:before="120" w:after="120"/>
        <w:ind w:left="709"/>
        <w:jc w:val="both"/>
        <w:rPr>
          <w:rFonts w:ascii="Arial" w:hAnsi="Arial" w:cs="Arial"/>
        </w:rPr>
      </w:pPr>
    </w:p>
    <w:p w14:paraId="20FCBFE9" w14:textId="77777777" w:rsidR="00412321" w:rsidRPr="00453FAA" w:rsidRDefault="00412321" w:rsidP="00412321">
      <w:pPr>
        <w:pStyle w:val="Ttulo1"/>
        <w:numPr>
          <w:ilvl w:val="1"/>
          <w:numId w:val="1"/>
        </w:numPr>
        <w:shd w:val="clear" w:color="auto" w:fill="FFFFFF"/>
        <w:spacing w:before="120" w:after="120"/>
        <w:jc w:val="both"/>
        <w:rPr>
          <w:rFonts w:cs="Arial"/>
          <w:bCs/>
          <w:color w:val="244061" w:themeColor="accent1" w:themeShade="80"/>
          <w:sz w:val="20"/>
        </w:rPr>
      </w:pPr>
      <w:bookmarkStart w:id="24" w:name="_Toc434004081"/>
      <w:bookmarkStart w:id="25" w:name="_Toc511922290"/>
      <w:r w:rsidRPr="00453FAA">
        <w:rPr>
          <w:rFonts w:cs="Arial"/>
          <w:bCs/>
          <w:color w:val="244061" w:themeColor="accent1" w:themeShade="80"/>
          <w:sz w:val="20"/>
        </w:rPr>
        <w:t>Tipo de contratación</w:t>
      </w:r>
      <w:bookmarkEnd w:id="21"/>
      <w:bookmarkEnd w:id="22"/>
      <w:bookmarkEnd w:id="23"/>
      <w:bookmarkEnd w:id="24"/>
      <w:bookmarkEnd w:id="25"/>
    </w:p>
    <w:p w14:paraId="1B5B1F18" w14:textId="7028E5BD" w:rsidR="00F95BE9" w:rsidRDefault="00F95BE9" w:rsidP="00F95BE9">
      <w:pPr>
        <w:pStyle w:val="Sangra3detindependiente1"/>
        <w:spacing w:before="120" w:after="120"/>
        <w:ind w:left="705"/>
        <w:rPr>
          <w:rFonts w:cs="Arial"/>
          <w:sz w:val="20"/>
        </w:rPr>
      </w:pPr>
      <w:bookmarkStart w:id="26" w:name="_Toc289064563"/>
      <w:bookmarkStart w:id="27" w:name="_Toc314085294"/>
      <w:bookmarkStart w:id="28" w:name="_Toc314094115"/>
      <w:r w:rsidRPr="000A0B86">
        <w:rPr>
          <w:rFonts w:cs="Arial"/>
          <w:sz w:val="20"/>
        </w:rPr>
        <w:t>El contrato que se adjudique será un</w:t>
      </w:r>
      <w:r w:rsidRPr="000A0B86">
        <w:rPr>
          <w:rFonts w:cs="Arial"/>
          <w:b/>
          <w:sz w:val="20"/>
        </w:rPr>
        <w:t xml:space="preserve"> contrato abierto</w:t>
      </w:r>
      <w:r>
        <w:rPr>
          <w:rFonts w:cs="Arial"/>
          <w:b/>
          <w:sz w:val="20"/>
        </w:rPr>
        <w:t xml:space="preserve"> </w:t>
      </w:r>
      <w:r w:rsidRPr="000A0B86">
        <w:rPr>
          <w:rFonts w:cs="Arial"/>
          <w:sz w:val="20"/>
        </w:rPr>
        <w:t xml:space="preserve">en términos del artículo 56 del REGLAMENTO, conforme </w:t>
      </w:r>
      <w:r w:rsidR="00BE556F">
        <w:rPr>
          <w:rFonts w:cs="Arial"/>
          <w:sz w:val="20"/>
        </w:rPr>
        <w:t>al</w:t>
      </w:r>
      <w:r>
        <w:rPr>
          <w:rFonts w:cs="Arial"/>
          <w:sz w:val="20"/>
        </w:rPr>
        <w:t xml:space="preserve"> </w:t>
      </w:r>
      <w:r w:rsidR="00BE556F">
        <w:rPr>
          <w:rFonts w:cs="Arial"/>
          <w:sz w:val="20"/>
        </w:rPr>
        <w:t>presupuesto mínimo y máximo</w:t>
      </w:r>
      <w:r>
        <w:rPr>
          <w:rFonts w:cs="Arial"/>
          <w:sz w:val="20"/>
        </w:rPr>
        <w:t xml:space="preserve"> que </w:t>
      </w:r>
      <w:r w:rsidR="00BE556F">
        <w:rPr>
          <w:rFonts w:cs="Arial"/>
          <w:sz w:val="20"/>
        </w:rPr>
        <w:t>se podrá</w:t>
      </w:r>
      <w:r w:rsidRPr="00D03C5F">
        <w:rPr>
          <w:rFonts w:cs="Arial"/>
          <w:sz w:val="20"/>
        </w:rPr>
        <w:t xml:space="preserve"> </w:t>
      </w:r>
      <w:r w:rsidR="00BE556F">
        <w:rPr>
          <w:rFonts w:cs="Arial"/>
          <w:sz w:val="20"/>
        </w:rPr>
        <w:t xml:space="preserve">ejercer y que </w:t>
      </w:r>
      <w:r w:rsidRPr="000A0B86">
        <w:rPr>
          <w:rFonts w:cs="Arial"/>
          <w:sz w:val="20"/>
        </w:rPr>
        <w:t>se señala a continuación</w:t>
      </w:r>
      <w:r>
        <w:rPr>
          <w:rFonts w:cs="Arial"/>
          <w:sz w:val="20"/>
        </w:rPr>
        <w:t>:</w:t>
      </w:r>
    </w:p>
    <w:tbl>
      <w:tblPr>
        <w:tblStyle w:val="Tablaconcuadrcula"/>
        <w:tblW w:w="0" w:type="auto"/>
        <w:jc w:val="center"/>
        <w:tblLook w:val="04A0" w:firstRow="1" w:lastRow="0" w:firstColumn="1" w:lastColumn="0" w:noHBand="0" w:noVBand="1"/>
      </w:tblPr>
      <w:tblGrid>
        <w:gridCol w:w="3418"/>
        <w:gridCol w:w="3418"/>
      </w:tblGrid>
      <w:tr w:rsidR="00BE556F" w14:paraId="7F9ECA4F" w14:textId="77777777" w:rsidTr="00BE556F">
        <w:trPr>
          <w:trHeight w:val="273"/>
          <w:jc w:val="center"/>
        </w:trPr>
        <w:tc>
          <w:tcPr>
            <w:tcW w:w="3418" w:type="dxa"/>
          </w:tcPr>
          <w:p w14:paraId="11C4A035" w14:textId="77777777" w:rsidR="00BE556F" w:rsidRPr="00BE556F" w:rsidRDefault="00BE556F" w:rsidP="00BE556F">
            <w:pPr>
              <w:pStyle w:val="Sangra3detindependiente1"/>
              <w:spacing w:before="120" w:after="120"/>
              <w:ind w:left="0"/>
              <w:jc w:val="center"/>
              <w:rPr>
                <w:rFonts w:cs="Arial"/>
                <w:b/>
                <w:sz w:val="18"/>
              </w:rPr>
            </w:pPr>
            <w:r w:rsidRPr="00BE556F">
              <w:rPr>
                <w:rFonts w:cs="Arial"/>
                <w:b/>
                <w:sz w:val="18"/>
              </w:rPr>
              <w:t>Presupuesto mínimo IVA incluido</w:t>
            </w:r>
          </w:p>
        </w:tc>
        <w:tc>
          <w:tcPr>
            <w:tcW w:w="3418" w:type="dxa"/>
          </w:tcPr>
          <w:p w14:paraId="3F42C57B" w14:textId="77777777" w:rsidR="00BE556F" w:rsidRPr="00BE556F" w:rsidRDefault="00BE556F" w:rsidP="00BE556F">
            <w:pPr>
              <w:pStyle w:val="Sangra3detindependiente1"/>
              <w:spacing w:before="120" w:after="120"/>
              <w:ind w:left="0"/>
              <w:jc w:val="center"/>
              <w:rPr>
                <w:rFonts w:cs="Arial"/>
                <w:b/>
                <w:sz w:val="18"/>
              </w:rPr>
            </w:pPr>
            <w:r w:rsidRPr="00BE556F">
              <w:rPr>
                <w:rFonts w:cs="Arial"/>
                <w:b/>
                <w:sz w:val="18"/>
              </w:rPr>
              <w:t>Presupuesto máximo IVA incluido</w:t>
            </w:r>
          </w:p>
        </w:tc>
      </w:tr>
      <w:tr w:rsidR="00BE556F" w14:paraId="622971ED" w14:textId="77777777" w:rsidTr="00BE556F">
        <w:trPr>
          <w:trHeight w:val="221"/>
          <w:jc w:val="center"/>
        </w:trPr>
        <w:tc>
          <w:tcPr>
            <w:tcW w:w="3418" w:type="dxa"/>
          </w:tcPr>
          <w:p w14:paraId="09C4359C" w14:textId="258165BE" w:rsidR="00BE556F" w:rsidRDefault="008C191E" w:rsidP="008C191E">
            <w:pPr>
              <w:pStyle w:val="Sangra3detindependiente1"/>
              <w:spacing w:before="120" w:after="120"/>
              <w:ind w:left="0"/>
              <w:jc w:val="center"/>
              <w:rPr>
                <w:rFonts w:cs="Arial"/>
                <w:sz w:val="20"/>
              </w:rPr>
            </w:pPr>
            <w:r>
              <w:rPr>
                <w:rFonts w:cs="Arial"/>
                <w:bCs/>
                <w:sz w:val="20"/>
              </w:rPr>
              <w:t>$1</w:t>
            </w:r>
            <w:r w:rsidR="00213B0C" w:rsidRPr="00AA611D">
              <w:rPr>
                <w:rFonts w:cs="Arial"/>
                <w:bCs/>
                <w:sz w:val="20"/>
              </w:rPr>
              <w:t>´</w:t>
            </w:r>
            <w:r>
              <w:rPr>
                <w:rFonts w:cs="Arial"/>
                <w:bCs/>
                <w:sz w:val="20"/>
              </w:rPr>
              <w:t>6</w:t>
            </w:r>
            <w:r w:rsidR="00BE556F" w:rsidRPr="00AA611D">
              <w:rPr>
                <w:rFonts w:cs="Arial"/>
                <w:bCs/>
                <w:sz w:val="20"/>
              </w:rPr>
              <w:t>00,000.00</w:t>
            </w:r>
          </w:p>
        </w:tc>
        <w:tc>
          <w:tcPr>
            <w:tcW w:w="3418" w:type="dxa"/>
          </w:tcPr>
          <w:p w14:paraId="47494D5B" w14:textId="4F0ABC0E" w:rsidR="00BE556F" w:rsidRDefault="00BE556F" w:rsidP="000C3ADA">
            <w:pPr>
              <w:pStyle w:val="Sangra3detindependiente1"/>
              <w:spacing w:before="120" w:after="120"/>
              <w:ind w:left="0"/>
              <w:jc w:val="center"/>
              <w:rPr>
                <w:rFonts w:cs="Arial"/>
                <w:sz w:val="20"/>
              </w:rPr>
            </w:pPr>
            <w:r w:rsidRPr="00BE556F">
              <w:rPr>
                <w:rFonts w:cs="Arial"/>
                <w:bCs/>
                <w:sz w:val="20"/>
              </w:rPr>
              <w:t>$4´000,000.00</w:t>
            </w:r>
          </w:p>
        </w:tc>
      </w:tr>
    </w:tbl>
    <w:p w14:paraId="6B047114" w14:textId="3480E99A" w:rsidR="000A0B86" w:rsidRPr="00F6412A" w:rsidRDefault="000A0B86" w:rsidP="000A0B86">
      <w:pPr>
        <w:pStyle w:val="Texto0"/>
        <w:tabs>
          <w:tab w:val="left" w:pos="567"/>
        </w:tabs>
        <w:spacing w:before="120" w:after="120"/>
        <w:ind w:left="705" w:firstLine="0"/>
        <w:rPr>
          <w:rFonts w:cs="Arial"/>
          <w:sz w:val="20"/>
          <w:lang w:val="es-ES_tradnl"/>
        </w:rPr>
      </w:pPr>
      <w:r w:rsidRPr="000A0B86">
        <w:rPr>
          <w:rFonts w:cs="Arial"/>
          <w:sz w:val="20"/>
          <w:lang w:val="es-ES_tradnl"/>
        </w:rPr>
        <w:t>Asimismo, se cuenta con</w:t>
      </w:r>
      <w:r w:rsidR="00F311A6">
        <w:rPr>
          <w:rFonts w:cs="Arial"/>
          <w:sz w:val="20"/>
          <w:lang w:val="es-ES_tradnl"/>
        </w:rPr>
        <w:t xml:space="preserve"> presupuesto aprobado</w:t>
      </w:r>
      <w:r w:rsidR="007775A6">
        <w:rPr>
          <w:rFonts w:cs="Arial"/>
          <w:sz w:val="20"/>
          <w:lang w:val="es-ES_tradnl"/>
        </w:rPr>
        <w:t xml:space="preserve"> </w:t>
      </w:r>
      <w:r w:rsidR="00645291">
        <w:rPr>
          <w:rFonts w:cs="Arial"/>
          <w:sz w:val="20"/>
          <w:lang w:val="es-ES_tradnl"/>
        </w:rPr>
        <w:t>en l</w:t>
      </w:r>
      <w:r w:rsidR="00213B0C">
        <w:rPr>
          <w:rFonts w:cs="Arial"/>
          <w:sz w:val="20"/>
          <w:lang w:val="es-ES_tradnl"/>
        </w:rPr>
        <w:t>a solicitud interna número 2018</w:t>
      </w:r>
      <w:r w:rsidR="00645291">
        <w:rPr>
          <w:rFonts w:cs="Arial"/>
          <w:sz w:val="20"/>
          <w:lang w:val="es-ES_tradnl"/>
        </w:rPr>
        <w:t>010</w:t>
      </w:r>
      <w:r w:rsidR="008C191E">
        <w:rPr>
          <w:rFonts w:cs="Arial"/>
          <w:sz w:val="20"/>
          <w:lang w:val="es-ES_tradnl"/>
        </w:rPr>
        <w:t>155</w:t>
      </w:r>
      <w:r w:rsidR="00645291">
        <w:rPr>
          <w:rFonts w:cs="Arial"/>
          <w:sz w:val="20"/>
          <w:lang w:val="es-ES_tradnl"/>
        </w:rPr>
        <w:t xml:space="preserve"> </w:t>
      </w:r>
      <w:r w:rsidR="007775A6">
        <w:rPr>
          <w:rFonts w:cs="Arial"/>
          <w:sz w:val="20"/>
          <w:lang w:val="es-ES_tradnl"/>
        </w:rPr>
        <w:t xml:space="preserve">para ejercer la partida </w:t>
      </w:r>
      <w:r w:rsidR="007775A6" w:rsidRPr="00F6412A">
        <w:rPr>
          <w:rFonts w:cs="Arial"/>
          <w:sz w:val="20"/>
          <w:lang w:val="es-ES_tradnl"/>
        </w:rPr>
        <w:t xml:space="preserve">presupuestal </w:t>
      </w:r>
      <w:r w:rsidR="008C191E">
        <w:rPr>
          <w:rFonts w:cs="Arial"/>
          <w:sz w:val="20"/>
          <w:lang w:val="es-ES_tradnl"/>
        </w:rPr>
        <w:t>4410</w:t>
      </w:r>
      <w:r w:rsidR="00645291">
        <w:rPr>
          <w:rFonts w:cs="Arial"/>
          <w:sz w:val="20"/>
          <w:lang w:val="es-ES_tradnl"/>
        </w:rPr>
        <w:t>1</w:t>
      </w:r>
      <w:r w:rsidR="007775A6" w:rsidRPr="00F6412A">
        <w:rPr>
          <w:rFonts w:cs="Arial"/>
          <w:sz w:val="20"/>
          <w:lang w:val="es-ES_tradnl"/>
        </w:rPr>
        <w:t xml:space="preserve"> “</w:t>
      </w:r>
      <w:r w:rsidR="008C191E">
        <w:rPr>
          <w:rFonts w:cs="Arial"/>
          <w:sz w:val="20"/>
          <w:lang w:val="es-ES_tradnl"/>
        </w:rPr>
        <w:t>Gastos relacionados con actividades culturales, deportivas y de ayuda extraordinaria</w:t>
      </w:r>
      <w:r w:rsidR="001C622F" w:rsidRPr="00F6412A">
        <w:rPr>
          <w:rFonts w:cs="Arial"/>
          <w:sz w:val="20"/>
          <w:lang w:val="es-ES_tradnl"/>
        </w:rPr>
        <w:t>”.</w:t>
      </w:r>
    </w:p>
    <w:p w14:paraId="24730042" w14:textId="77777777" w:rsidR="00F311A6" w:rsidRPr="000A0B86" w:rsidRDefault="00F311A6" w:rsidP="000A0B86">
      <w:pPr>
        <w:pStyle w:val="Texto0"/>
        <w:tabs>
          <w:tab w:val="left" w:pos="567"/>
        </w:tabs>
        <w:spacing w:before="120" w:after="120"/>
        <w:ind w:left="705" w:firstLine="0"/>
        <w:rPr>
          <w:rFonts w:cs="Arial"/>
          <w:sz w:val="20"/>
          <w:lang w:val="es-ES_tradnl"/>
        </w:rPr>
      </w:pPr>
    </w:p>
    <w:p w14:paraId="6ADD9E58" w14:textId="77777777" w:rsidR="00412321" w:rsidRPr="00453FAA" w:rsidRDefault="00412321" w:rsidP="00412321">
      <w:pPr>
        <w:pStyle w:val="Ttulo1"/>
        <w:numPr>
          <w:ilvl w:val="1"/>
          <w:numId w:val="1"/>
        </w:numPr>
        <w:spacing w:before="120" w:after="120"/>
        <w:jc w:val="both"/>
        <w:rPr>
          <w:rFonts w:cs="Arial"/>
          <w:bCs/>
          <w:color w:val="244061" w:themeColor="accent1" w:themeShade="80"/>
          <w:sz w:val="20"/>
        </w:rPr>
      </w:pPr>
      <w:bookmarkStart w:id="29" w:name="_Toc434004082"/>
      <w:bookmarkStart w:id="30" w:name="_Toc511922291"/>
      <w:r w:rsidRPr="00453FAA">
        <w:rPr>
          <w:rFonts w:cs="Arial"/>
          <w:bCs/>
          <w:color w:val="244061" w:themeColor="accent1" w:themeShade="80"/>
          <w:sz w:val="20"/>
        </w:rPr>
        <w:t>Vigencia</w:t>
      </w:r>
      <w:bookmarkEnd w:id="26"/>
      <w:r w:rsidRPr="00453FAA">
        <w:rPr>
          <w:rFonts w:cs="Arial"/>
          <w:bCs/>
          <w:color w:val="244061" w:themeColor="accent1" w:themeShade="80"/>
          <w:sz w:val="20"/>
        </w:rPr>
        <w:t xml:space="preserve"> del contrato</w:t>
      </w:r>
      <w:bookmarkEnd w:id="27"/>
      <w:bookmarkEnd w:id="28"/>
      <w:bookmarkEnd w:id="29"/>
      <w:bookmarkEnd w:id="30"/>
    </w:p>
    <w:p w14:paraId="531082EA" w14:textId="682BE0F3" w:rsidR="00412321" w:rsidRPr="00B97C30" w:rsidRDefault="0075205B" w:rsidP="00412321">
      <w:pPr>
        <w:pStyle w:val="Texto0"/>
        <w:tabs>
          <w:tab w:val="left" w:pos="567"/>
        </w:tabs>
        <w:spacing w:before="120" w:after="120" w:line="240" w:lineRule="auto"/>
        <w:ind w:left="705" w:firstLine="0"/>
        <w:rPr>
          <w:sz w:val="20"/>
        </w:rPr>
      </w:pPr>
      <w:bookmarkStart w:id="31" w:name="_Toc289064564"/>
      <w:bookmarkStart w:id="32" w:name="_Toc298959961"/>
      <w:bookmarkStart w:id="33" w:name="_Toc289064565"/>
      <w:r w:rsidRPr="0075205B">
        <w:rPr>
          <w:sz w:val="20"/>
        </w:rPr>
        <w:t>La vigencia</w:t>
      </w:r>
      <w:r w:rsidR="00132054">
        <w:rPr>
          <w:sz w:val="20"/>
        </w:rPr>
        <w:t xml:space="preserve"> del contrato será </w:t>
      </w:r>
      <w:r w:rsidR="00132054" w:rsidRPr="003C52A8">
        <w:rPr>
          <w:sz w:val="20"/>
        </w:rPr>
        <w:t xml:space="preserve">a partir </w:t>
      </w:r>
      <w:r w:rsidR="00BE556F" w:rsidRPr="003C52A8">
        <w:rPr>
          <w:sz w:val="20"/>
        </w:rPr>
        <w:t>de</w:t>
      </w:r>
      <w:r w:rsidR="00AE3042" w:rsidRPr="003C52A8">
        <w:rPr>
          <w:sz w:val="20"/>
        </w:rPr>
        <w:t xml:space="preserve"> </w:t>
      </w:r>
      <w:r w:rsidR="00257DF1" w:rsidRPr="003C52A8">
        <w:rPr>
          <w:sz w:val="20"/>
        </w:rPr>
        <w:t>l</w:t>
      </w:r>
      <w:r w:rsidR="00AE3042" w:rsidRPr="003C52A8">
        <w:rPr>
          <w:sz w:val="20"/>
        </w:rPr>
        <w:t>a</w:t>
      </w:r>
      <w:r w:rsidR="00257DF1" w:rsidRPr="003C52A8">
        <w:rPr>
          <w:sz w:val="20"/>
        </w:rPr>
        <w:t xml:space="preserve"> </w:t>
      </w:r>
      <w:r w:rsidR="00AE3042" w:rsidRPr="003C52A8">
        <w:rPr>
          <w:sz w:val="20"/>
        </w:rPr>
        <w:t>notificación del fallo</w:t>
      </w:r>
      <w:r w:rsidR="00CD721D" w:rsidRPr="003C52A8">
        <w:rPr>
          <w:sz w:val="20"/>
        </w:rPr>
        <w:t xml:space="preserve"> al </w:t>
      </w:r>
      <w:r w:rsidR="004C67F6" w:rsidRPr="003C52A8">
        <w:rPr>
          <w:sz w:val="20"/>
        </w:rPr>
        <w:t>31</w:t>
      </w:r>
      <w:r w:rsidR="00BE556F" w:rsidRPr="003C52A8">
        <w:rPr>
          <w:sz w:val="20"/>
        </w:rPr>
        <w:t xml:space="preserve"> de </w:t>
      </w:r>
      <w:r w:rsidR="00CD721D" w:rsidRPr="003C52A8">
        <w:rPr>
          <w:sz w:val="20"/>
        </w:rPr>
        <w:t>julio</w:t>
      </w:r>
      <w:r w:rsidR="00BE556F">
        <w:rPr>
          <w:sz w:val="20"/>
        </w:rPr>
        <w:t xml:space="preserve"> de </w:t>
      </w:r>
      <w:r w:rsidRPr="0075205B">
        <w:rPr>
          <w:sz w:val="20"/>
        </w:rPr>
        <w:t>201</w:t>
      </w:r>
      <w:r w:rsidR="000A0B86">
        <w:rPr>
          <w:sz w:val="20"/>
        </w:rPr>
        <w:t>8</w:t>
      </w:r>
      <w:r w:rsidRPr="0075205B">
        <w:rPr>
          <w:sz w:val="20"/>
        </w:rPr>
        <w:t>.</w:t>
      </w:r>
    </w:p>
    <w:p w14:paraId="3B7B290B" w14:textId="77777777" w:rsidR="00412321" w:rsidRDefault="00412321" w:rsidP="00412321">
      <w:pPr>
        <w:pStyle w:val="Texto0"/>
        <w:tabs>
          <w:tab w:val="left" w:pos="567"/>
        </w:tabs>
        <w:spacing w:before="120" w:after="120" w:line="240" w:lineRule="auto"/>
        <w:ind w:left="709" w:firstLine="0"/>
        <w:rPr>
          <w:sz w:val="20"/>
        </w:rPr>
      </w:pPr>
      <w:r w:rsidRPr="00677CB9">
        <w:rPr>
          <w:sz w:val="20"/>
        </w:rPr>
        <w:t xml:space="preserve">Para efecto de lo anterior, con fundamento en el artículo 55 del REGLAMENTO con la notificación del Fallo serán exigibles los derechos y obligaciones establecidos en el modelo de contrato de éste procedimiento de contratación y obligará al INSTITUTO y al PROVEEDOR a firmar el contrato dentro de los 15 (quince) días naturales siguientes a la citada notificación y el INSTITUTO podrá solicitar la </w:t>
      </w:r>
      <w:r>
        <w:rPr>
          <w:sz w:val="20"/>
        </w:rPr>
        <w:t>prestación de los servicios</w:t>
      </w:r>
      <w:r w:rsidRPr="00677CB9">
        <w:rPr>
          <w:sz w:val="20"/>
        </w:rPr>
        <w:t xml:space="preserve"> de acuerdo con lo establecido en la presente convocatoria.</w:t>
      </w:r>
    </w:p>
    <w:p w14:paraId="7EE26342" w14:textId="77777777" w:rsidR="00BD05AB" w:rsidRDefault="00BD05AB" w:rsidP="00412321">
      <w:pPr>
        <w:pStyle w:val="Texto0"/>
        <w:tabs>
          <w:tab w:val="left" w:pos="567"/>
        </w:tabs>
        <w:spacing w:before="120" w:after="120" w:line="240" w:lineRule="auto"/>
        <w:ind w:left="709" w:firstLine="0"/>
        <w:rPr>
          <w:sz w:val="20"/>
        </w:rPr>
      </w:pPr>
    </w:p>
    <w:p w14:paraId="4E06DA21" w14:textId="77777777" w:rsidR="00412321" w:rsidRPr="00201D72" w:rsidRDefault="00412321" w:rsidP="00201D72">
      <w:pPr>
        <w:pStyle w:val="Ttulo1"/>
        <w:numPr>
          <w:ilvl w:val="1"/>
          <w:numId w:val="1"/>
        </w:numPr>
        <w:spacing w:before="120" w:after="120"/>
        <w:jc w:val="both"/>
        <w:rPr>
          <w:rFonts w:cs="Arial"/>
          <w:bCs/>
          <w:color w:val="244061" w:themeColor="accent1" w:themeShade="80"/>
          <w:sz w:val="20"/>
        </w:rPr>
      </w:pPr>
      <w:bookmarkStart w:id="34" w:name="_Toc314085295"/>
      <w:bookmarkStart w:id="35" w:name="_Toc314094116"/>
      <w:bookmarkStart w:id="36" w:name="_Toc434004083"/>
      <w:bookmarkStart w:id="37" w:name="_Toc511922292"/>
      <w:r w:rsidRPr="00453FAA">
        <w:rPr>
          <w:rFonts w:cs="Arial"/>
          <w:bCs/>
          <w:color w:val="244061" w:themeColor="accent1" w:themeShade="80"/>
          <w:sz w:val="20"/>
        </w:rPr>
        <w:t xml:space="preserve">Plazo, lugar y condiciones para </w:t>
      </w:r>
      <w:bookmarkStart w:id="38" w:name="_Toc390246797"/>
      <w:bookmarkEnd w:id="34"/>
      <w:bookmarkEnd w:id="35"/>
      <w:r w:rsidRPr="00453FAA">
        <w:rPr>
          <w:rFonts w:cs="Arial"/>
          <w:bCs/>
          <w:color w:val="244061" w:themeColor="accent1" w:themeShade="80"/>
          <w:sz w:val="20"/>
        </w:rPr>
        <w:t>la prestación del servicio</w:t>
      </w:r>
      <w:bookmarkEnd w:id="36"/>
      <w:bookmarkEnd w:id="37"/>
      <w:bookmarkEnd w:id="38"/>
    </w:p>
    <w:p w14:paraId="77EB0744" w14:textId="77777777" w:rsidR="00DE746B" w:rsidRPr="00DE746B" w:rsidRDefault="00DE746B" w:rsidP="00600989">
      <w:pPr>
        <w:pStyle w:val="Texto0"/>
        <w:numPr>
          <w:ilvl w:val="2"/>
          <w:numId w:val="88"/>
        </w:numPr>
        <w:tabs>
          <w:tab w:val="left" w:pos="567"/>
        </w:tabs>
        <w:spacing w:before="120" w:after="120" w:line="240" w:lineRule="auto"/>
        <w:rPr>
          <w:rFonts w:cs="Arial"/>
          <w:b/>
          <w:bCs/>
          <w:color w:val="244061" w:themeColor="accent1" w:themeShade="80"/>
          <w:sz w:val="20"/>
        </w:rPr>
      </w:pPr>
      <w:bookmarkStart w:id="39" w:name="_Toc314085297"/>
      <w:bookmarkStart w:id="40" w:name="_Toc314094118"/>
      <w:r w:rsidRPr="00DE746B">
        <w:rPr>
          <w:rFonts w:cs="Arial"/>
          <w:b/>
          <w:bCs/>
          <w:color w:val="244061" w:themeColor="accent1" w:themeShade="80"/>
          <w:sz w:val="20"/>
        </w:rPr>
        <w:t>Plazo para la prestación de los servicios</w:t>
      </w:r>
    </w:p>
    <w:p w14:paraId="0E82AF65" w14:textId="670D8FF3" w:rsidR="00AC48B3" w:rsidRDefault="007A58F1" w:rsidP="00AC48B3">
      <w:pPr>
        <w:pStyle w:val="Texto0"/>
        <w:tabs>
          <w:tab w:val="left" w:pos="567"/>
        </w:tabs>
        <w:spacing w:before="120" w:after="120" w:line="240" w:lineRule="auto"/>
        <w:ind w:left="720" w:firstLine="0"/>
        <w:rPr>
          <w:sz w:val="20"/>
        </w:rPr>
      </w:pPr>
      <w:bookmarkStart w:id="41" w:name="_Toc390246798"/>
      <w:r w:rsidRPr="00D26984">
        <w:rPr>
          <w:sz w:val="20"/>
        </w:rPr>
        <w:t>El servicio</w:t>
      </w:r>
      <w:r w:rsidR="00E21C50" w:rsidRPr="00D26984">
        <w:rPr>
          <w:sz w:val="20"/>
        </w:rPr>
        <w:t xml:space="preserve"> de comedor </w:t>
      </w:r>
      <w:r w:rsidRPr="00D26984">
        <w:rPr>
          <w:sz w:val="20"/>
        </w:rPr>
        <w:t>se proporcionará</w:t>
      </w:r>
      <w:r w:rsidR="00213B0C" w:rsidRPr="00D26984">
        <w:rPr>
          <w:sz w:val="20"/>
        </w:rPr>
        <w:t xml:space="preserve"> </w:t>
      </w:r>
      <w:r w:rsidR="008C191E">
        <w:rPr>
          <w:sz w:val="20"/>
        </w:rPr>
        <w:t>a partir del 28</w:t>
      </w:r>
      <w:r w:rsidR="00213B0C" w:rsidRPr="00AA611D">
        <w:rPr>
          <w:sz w:val="20"/>
        </w:rPr>
        <w:t xml:space="preserve"> de </w:t>
      </w:r>
      <w:r w:rsidR="008C191E">
        <w:rPr>
          <w:sz w:val="20"/>
        </w:rPr>
        <w:t>junio</w:t>
      </w:r>
      <w:r w:rsidR="00213B0C" w:rsidRPr="00AA611D">
        <w:rPr>
          <w:sz w:val="20"/>
        </w:rPr>
        <w:t xml:space="preserve"> </w:t>
      </w:r>
      <w:r w:rsidR="00E21C50">
        <w:rPr>
          <w:sz w:val="20"/>
        </w:rPr>
        <w:t>a</w:t>
      </w:r>
      <w:r w:rsidR="00D26984">
        <w:rPr>
          <w:sz w:val="20"/>
        </w:rPr>
        <w:t xml:space="preserve"> </w:t>
      </w:r>
      <w:r w:rsidR="00E21C50">
        <w:rPr>
          <w:sz w:val="20"/>
        </w:rPr>
        <w:t>l</w:t>
      </w:r>
      <w:r w:rsidR="00D26984">
        <w:rPr>
          <w:sz w:val="20"/>
        </w:rPr>
        <w:t>a mañana del</w:t>
      </w:r>
      <w:r w:rsidR="008C191E">
        <w:rPr>
          <w:sz w:val="20"/>
        </w:rPr>
        <w:t xml:space="preserve"> 2 de julio</w:t>
      </w:r>
      <w:r w:rsidR="00213B0C" w:rsidRPr="00AA611D">
        <w:rPr>
          <w:sz w:val="20"/>
        </w:rPr>
        <w:t xml:space="preserve"> de 2018,</w:t>
      </w:r>
      <w:r w:rsidRPr="00AA611D">
        <w:rPr>
          <w:sz w:val="20"/>
        </w:rPr>
        <w:t xml:space="preserve"> </w:t>
      </w:r>
      <w:r w:rsidR="00D26984">
        <w:rPr>
          <w:sz w:val="20"/>
        </w:rPr>
        <w:t>de conformidad con lo que</w:t>
      </w:r>
      <w:r w:rsidR="00AC48B3" w:rsidRPr="00AA611D">
        <w:rPr>
          <w:sz w:val="20"/>
        </w:rPr>
        <w:t xml:space="preserve"> se señala en el Anexo 1 “Especificaciones técnicas” de la presente convocatoria.</w:t>
      </w:r>
    </w:p>
    <w:p w14:paraId="63DD559C" w14:textId="77777777" w:rsidR="00255BA9" w:rsidRPr="00AA611D" w:rsidRDefault="00255BA9" w:rsidP="00AC48B3">
      <w:pPr>
        <w:pStyle w:val="Texto0"/>
        <w:tabs>
          <w:tab w:val="left" w:pos="567"/>
        </w:tabs>
        <w:spacing w:before="120" w:after="120" w:line="240" w:lineRule="auto"/>
        <w:ind w:left="720" w:firstLine="0"/>
        <w:rPr>
          <w:sz w:val="20"/>
        </w:rPr>
      </w:pPr>
    </w:p>
    <w:p w14:paraId="468F7A8D" w14:textId="77777777" w:rsidR="00DE746B" w:rsidRPr="00DE746B" w:rsidRDefault="00DE746B" w:rsidP="002E3E0C">
      <w:pPr>
        <w:pStyle w:val="Texto0"/>
        <w:numPr>
          <w:ilvl w:val="2"/>
          <w:numId w:val="88"/>
        </w:numPr>
        <w:tabs>
          <w:tab w:val="left" w:pos="567"/>
        </w:tabs>
        <w:spacing w:before="120" w:after="120" w:line="240" w:lineRule="auto"/>
        <w:rPr>
          <w:rFonts w:cs="Arial"/>
          <w:b/>
          <w:bCs/>
          <w:color w:val="244061" w:themeColor="accent1" w:themeShade="80"/>
          <w:sz w:val="20"/>
        </w:rPr>
      </w:pPr>
      <w:r w:rsidRPr="00DE746B">
        <w:rPr>
          <w:rFonts w:cs="Arial"/>
          <w:b/>
          <w:bCs/>
          <w:color w:val="244061" w:themeColor="accent1" w:themeShade="80"/>
          <w:sz w:val="20"/>
        </w:rPr>
        <w:t xml:space="preserve">Lugar de </w:t>
      </w:r>
      <w:bookmarkEnd w:id="41"/>
      <w:r w:rsidR="000A0B86">
        <w:rPr>
          <w:rFonts w:cs="Arial"/>
          <w:b/>
          <w:bCs/>
          <w:color w:val="244061" w:themeColor="accent1" w:themeShade="80"/>
          <w:sz w:val="20"/>
        </w:rPr>
        <w:t>prestación del servicio</w:t>
      </w:r>
    </w:p>
    <w:p w14:paraId="14CC88C2" w14:textId="74E2545C" w:rsidR="00DE746B" w:rsidRDefault="00E1481A" w:rsidP="00CD721D">
      <w:pPr>
        <w:pStyle w:val="Texto0"/>
        <w:tabs>
          <w:tab w:val="left" w:pos="567"/>
        </w:tabs>
        <w:spacing w:before="120" w:after="120"/>
        <w:ind w:left="705" w:firstLine="0"/>
        <w:rPr>
          <w:sz w:val="20"/>
        </w:rPr>
      </w:pPr>
      <w:bookmarkStart w:id="42" w:name="_Toc390246799"/>
      <w:r w:rsidRPr="007E17FF">
        <w:rPr>
          <w:sz w:val="20"/>
        </w:rPr>
        <w:t xml:space="preserve">El servicio </w:t>
      </w:r>
      <w:r w:rsidR="00B525CD" w:rsidRPr="007E17FF">
        <w:rPr>
          <w:sz w:val="20"/>
        </w:rPr>
        <w:t xml:space="preserve">se prestará en </w:t>
      </w:r>
      <w:r w:rsidR="00CD721D">
        <w:rPr>
          <w:sz w:val="20"/>
        </w:rPr>
        <w:t>el</w:t>
      </w:r>
      <w:r w:rsidR="00BE556F">
        <w:rPr>
          <w:sz w:val="20"/>
        </w:rPr>
        <w:t xml:space="preserve"> domicilio </w:t>
      </w:r>
      <w:r w:rsidR="00CD721D">
        <w:rPr>
          <w:sz w:val="20"/>
        </w:rPr>
        <w:t xml:space="preserve">ubicado en </w:t>
      </w:r>
      <w:r w:rsidR="00CD721D" w:rsidRPr="00CD721D">
        <w:rPr>
          <w:sz w:val="20"/>
        </w:rPr>
        <w:t>Viaducto Tlalpan número 100 colonia</w:t>
      </w:r>
      <w:r w:rsidR="00257DF1">
        <w:rPr>
          <w:sz w:val="20"/>
        </w:rPr>
        <w:t xml:space="preserve"> </w:t>
      </w:r>
      <w:r w:rsidR="00CD721D" w:rsidRPr="00CD721D">
        <w:rPr>
          <w:sz w:val="20"/>
        </w:rPr>
        <w:t xml:space="preserve">Arenal Tepepan, </w:t>
      </w:r>
      <w:r w:rsidR="00CD721D">
        <w:rPr>
          <w:sz w:val="20"/>
        </w:rPr>
        <w:t xml:space="preserve">en </w:t>
      </w:r>
      <w:r w:rsidR="00CD721D" w:rsidRPr="00CD721D">
        <w:rPr>
          <w:sz w:val="20"/>
        </w:rPr>
        <w:t>Tlalpan, código postal 14610, Ciudad de México</w:t>
      </w:r>
      <w:r w:rsidR="00255BA9">
        <w:rPr>
          <w:sz w:val="20"/>
        </w:rPr>
        <w:t>.</w:t>
      </w:r>
    </w:p>
    <w:p w14:paraId="15CCC6FA" w14:textId="77777777" w:rsidR="00255BA9" w:rsidRPr="00CD721D" w:rsidRDefault="00255BA9" w:rsidP="00CD721D">
      <w:pPr>
        <w:pStyle w:val="Texto0"/>
        <w:tabs>
          <w:tab w:val="left" w:pos="567"/>
        </w:tabs>
        <w:spacing w:before="120" w:after="120"/>
        <w:ind w:left="705" w:firstLine="0"/>
        <w:rPr>
          <w:sz w:val="20"/>
        </w:rPr>
      </w:pPr>
    </w:p>
    <w:p w14:paraId="05A74017" w14:textId="7A250671" w:rsidR="00DE746B" w:rsidRPr="00383ACF" w:rsidRDefault="00DE746B" w:rsidP="00600989">
      <w:pPr>
        <w:pStyle w:val="Texto0"/>
        <w:numPr>
          <w:ilvl w:val="2"/>
          <w:numId w:val="88"/>
        </w:numPr>
        <w:tabs>
          <w:tab w:val="left" w:pos="567"/>
        </w:tabs>
        <w:spacing w:before="120" w:after="120" w:line="240" w:lineRule="auto"/>
        <w:rPr>
          <w:rFonts w:cs="Arial"/>
          <w:b/>
          <w:bCs/>
          <w:color w:val="365F91" w:themeColor="accent1" w:themeShade="BF"/>
          <w:sz w:val="20"/>
        </w:rPr>
      </w:pPr>
      <w:r w:rsidRPr="00383ACF">
        <w:rPr>
          <w:rFonts w:cs="Arial"/>
          <w:b/>
          <w:bCs/>
          <w:color w:val="365F91" w:themeColor="accent1" w:themeShade="BF"/>
          <w:sz w:val="20"/>
        </w:rPr>
        <w:lastRenderedPageBreak/>
        <w:t xml:space="preserve">Condiciones </w:t>
      </w:r>
      <w:bookmarkEnd w:id="42"/>
      <w:r w:rsidRPr="00383ACF">
        <w:rPr>
          <w:rFonts w:cs="Arial"/>
          <w:b/>
          <w:bCs/>
          <w:color w:val="365F91" w:themeColor="accent1" w:themeShade="BF"/>
          <w:sz w:val="20"/>
        </w:rPr>
        <w:t>de prestación de los servicios</w:t>
      </w:r>
    </w:p>
    <w:p w14:paraId="7C525C03" w14:textId="77777777" w:rsidR="00412321" w:rsidRDefault="00DE746B" w:rsidP="00DE746B">
      <w:pPr>
        <w:pStyle w:val="Prrafodelista"/>
        <w:spacing w:before="120" w:after="120"/>
        <w:ind w:left="705" w:right="49"/>
        <w:jc w:val="both"/>
        <w:rPr>
          <w:rFonts w:ascii="Arial" w:eastAsia="Arial" w:hAnsi="Arial" w:cs="Arial"/>
        </w:rPr>
      </w:pPr>
      <w:r w:rsidRPr="00DE746B">
        <w:rPr>
          <w:rFonts w:ascii="Arial" w:eastAsia="Arial" w:hAnsi="Arial" w:cs="Arial"/>
        </w:rPr>
        <w:t xml:space="preserve">Los LICITANTES participantes deberán cumplir con las especificaciones técnicas y demás requisitos solicitados en la presente convocatoria y en caso de resultar adjudicado, deberá prestar </w:t>
      </w:r>
      <w:r w:rsidR="007A58F1">
        <w:rPr>
          <w:rFonts w:ascii="Arial" w:eastAsia="Arial" w:hAnsi="Arial" w:cs="Arial"/>
        </w:rPr>
        <w:t>el servicio</w:t>
      </w:r>
      <w:r w:rsidRPr="00DE746B">
        <w:rPr>
          <w:rFonts w:ascii="Arial" w:eastAsia="Arial" w:hAnsi="Arial" w:cs="Arial"/>
        </w:rPr>
        <w:t xml:space="preserve"> de conformidad con lo establecido en esta </w:t>
      </w:r>
      <w:r w:rsidRPr="00296912">
        <w:rPr>
          <w:rFonts w:ascii="Arial" w:eastAsia="Arial" w:hAnsi="Arial" w:cs="Arial"/>
        </w:rPr>
        <w:t>convocatoria</w:t>
      </w:r>
      <w:r w:rsidR="007E17FF" w:rsidRPr="00296912">
        <w:rPr>
          <w:rFonts w:ascii="Arial" w:eastAsia="Arial" w:hAnsi="Arial" w:cs="Arial"/>
        </w:rPr>
        <w:t>, sus Anexos</w:t>
      </w:r>
      <w:r w:rsidR="00296912" w:rsidRPr="00296912">
        <w:rPr>
          <w:rFonts w:ascii="Arial" w:eastAsia="Arial" w:hAnsi="Arial" w:cs="Arial"/>
        </w:rPr>
        <w:t xml:space="preserve"> y</w:t>
      </w:r>
      <w:r w:rsidRPr="00DE746B">
        <w:rPr>
          <w:rFonts w:ascii="Arial" w:eastAsia="Arial" w:hAnsi="Arial" w:cs="Arial"/>
        </w:rPr>
        <w:t xml:space="preserve"> lo que derive de la(s) Junta(s) de Aclaraciones y lo asentado en su oferta técnica y económica</w:t>
      </w:r>
      <w:r w:rsidR="00412321" w:rsidRPr="00DE746B">
        <w:rPr>
          <w:rFonts w:ascii="Arial" w:eastAsia="Arial" w:hAnsi="Arial" w:cs="Arial"/>
        </w:rPr>
        <w:t xml:space="preserve">. </w:t>
      </w:r>
    </w:p>
    <w:p w14:paraId="7EA0DEFD" w14:textId="77777777" w:rsidR="007A58F1" w:rsidRDefault="007A58F1" w:rsidP="00DE746B">
      <w:pPr>
        <w:pStyle w:val="Prrafodelista"/>
        <w:spacing w:before="120" w:after="120"/>
        <w:ind w:left="705" w:right="49"/>
        <w:jc w:val="both"/>
        <w:rPr>
          <w:rFonts w:ascii="Arial" w:eastAsia="Arial" w:hAnsi="Arial" w:cs="Arial"/>
        </w:rPr>
      </w:pPr>
    </w:p>
    <w:p w14:paraId="270F93E2" w14:textId="77777777" w:rsidR="00412321" w:rsidRPr="00453FAA" w:rsidRDefault="00412321" w:rsidP="00412321">
      <w:pPr>
        <w:pStyle w:val="Ttulo1"/>
        <w:numPr>
          <w:ilvl w:val="1"/>
          <w:numId w:val="1"/>
        </w:numPr>
        <w:spacing w:before="120" w:after="120"/>
        <w:jc w:val="both"/>
        <w:rPr>
          <w:rFonts w:cs="Arial"/>
          <w:bCs/>
          <w:color w:val="244061" w:themeColor="accent1" w:themeShade="80"/>
          <w:sz w:val="20"/>
        </w:rPr>
      </w:pPr>
      <w:bookmarkStart w:id="43" w:name="_Toc434004084"/>
      <w:bookmarkStart w:id="44" w:name="_Toc511922293"/>
      <w:r w:rsidRPr="00453FAA">
        <w:rPr>
          <w:rFonts w:cs="Arial"/>
          <w:bCs/>
          <w:color w:val="244061" w:themeColor="accent1" w:themeShade="80"/>
          <w:sz w:val="20"/>
        </w:rPr>
        <w:t>Idioma de la presentación de las proposiciones</w:t>
      </w:r>
      <w:bookmarkEnd w:id="39"/>
      <w:bookmarkEnd w:id="40"/>
      <w:bookmarkEnd w:id="43"/>
      <w:bookmarkEnd w:id="44"/>
    </w:p>
    <w:p w14:paraId="1BA8FC7A" w14:textId="77777777" w:rsidR="00412321" w:rsidRDefault="00412321" w:rsidP="00412321">
      <w:pPr>
        <w:pStyle w:val="Textoindependienteprimerasangra2"/>
        <w:spacing w:before="120"/>
        <w:ind w:left="705" w:firstLine="0"/>
        <w:jc w:val="both"/>
        <w:rPr>
          <w:rFonts w:ascii="Arial" w:hAnsi="Arial" w:cs="Arial"/>
        </w:rPr>
      </w:pPr>
      <w:r>
        <w:rPr>
          <w:rFonts w:ascii="Arial" w:hAnsi="Arial" w:cs="Arial"/>
        </w:rPr>
        <w:t xml:space="preserve">La convocatoria, la conducción de los actos del procedimiento y los documentos que deriven de los mismos, serán en idioma </w:t>
      </w:r>
      <w:r w:rsidRPr="005028A5">
        <w:rPr>
          <w:rFonts w:ascii="Arial" w:hAnsi="Arial" w:cs="Arial"/>
          <w:u w:val="single"/>
        </w:rPr>
        <w:t>español</w:t>
      </w:r>
      <w:r>
        <w:rPr>
          <w:rFonts w:ascii="Arial" w:hAnsi="Arial" w:cs="Arial"/>
        </w:rPr>
        <w:t>.</w:t>
      </w:r>
    </w:p>
    <w:p w14:paraId="3CEA90B7" w14:textId="77777777" w:rsidR="00412321" w:rsidRDefault="00412321" w:rsidP="00412321">
      <w:pPr>
        <w:pStyle w:val="Textoindependienteprimerasangra2"/>
        <w:spacing w:before="120"/>
        <w:ind w:left="709" w:firstLine="0"/>
        <w:jc w:val="both"/>
        <w:rPr>
          <w:rFonts w:ascii="Arial" w:hAnsi="Arial" w:cs="Arial"/>
        </w:rPr>
      </w:pPr>
      <w:r w:rsidRPr="00677CB9">
        <w:rPr>
          <w:rFonts w:ascii="Arial" w:hAnsi="Arial" w:cs="Arial"/>
        </w:rPr>
        <w:t>La oferta técnica y la oferta económica que presenten los LICITANTES</w:t>
      </w:r>
      <w:r w:rsidRPr="00677CB9">
        <w:rPr>
          <w:rFonts w:ascii="Arial" w:hAnsi="Arial" w:cs="Arial"/>
          <w:b/>
          <w:bCs/>
        </w:rPr>
        <w:t xml:space="preserve"> </w:t>
      </w:r>
      <w:r w:rsidRPr="00677CB9">
        <w:rPr>
          <w:rFonts w:ascii="Arial" w:hAnsi="Arial" w:cs="Arial"/>
        </w:rPr>
        <w:t>deberán ser en idioma español.</w:t>
      </w:r>
    </w:p>
    <w:p w14:paraId="602A0108" w14:textId="704132B5" w:rsidR="00412321" w:rsidRDefault="00BC35C6" w:rsidP="00412321">
      <w:pPr>
        <w:pStyle w:val="Textoindependienteprimerasangra2"/>
        <w:spacing w:before="120"/>
        <w:ind w:left="709" w:firstLine="0"/>
        <w:jc w:val="both"/>
        <w:rPr>
          <w:rFonts w:ascii="Arial" w:hAnsi="Arial" w:cs="Arial"/>
        </w:rPr>
      </w:pPr>
      <w:r>
        <w:rPr>
          <w:rFonts w:ascii="Arial" w:hAnsi="Arial" w:cs="Arial"/>
          <w:color w:val="C00000"/>
        </w:rPr>
        <w:t xml:space="preserve"> </w:t>
      </w:r>
    </w:p>
    <w:p w14:paraId="46768AB7" w14:textId="77777777" w:rsidR="00412321" w:rsidRPr="00453FAA" w:rsidRDefault="00412321" w:rsidP="00412321">
      <w:pPr>
        <w:pStyle w:val="Ttulo1"/>
        <w:numPr>
          <w:ilvl w:val="1"/>
          <w:numId w:val="1"/>
        </w:numPr>
        <w:spacing w:before="120" w:after="120"/>
        <w:jc w:val="both"/>
        <w:rPr>
          <w:rFonts w:cs="Arial"/>
          <w:bCs/>
          <w:color w:val="244061" w:themeColor="accent1" w:themeShade="80"/>
          <w:sz w:val="20"/>
        </w:rPr>
      </w:pPr>
      <w:bookmarkStart w:id="45" w:name="_Toc289064574"/>
      <w:bookmarkStart w:id="46" w:name="_Toc314085299"/>
      <w:bookmarkStart w:id="47" w:name="_Toc314094120"/>
      <w:bookmarkStart w:id="48" w:name="_Toc434004085"/>
      <w:bookmarkStart w:id="49" w:name="_Toc511922294"/>
      <w:r w:rsidRPr="00453FAA">
        <w:rPr>
          <w:rFonts w:cs="Arial"/>
          <w:bCs/>
          <w:color w:val="244061" w:themeColor="accent1" w:themeShade="80"/>
          <w:sz w:val="20"/>
        </w:rPr>
        <w:t>Normas aplicables</w:t>
      </w:r>
      <w:bookmarkEnd w:id="45"/>
      <w:bookmarkEnd w:id="46"/>
      <w:bookmarkEnd w:id="47"/>
      <w:bookmarkEnd w:id="48"/>
      <w:bookmarkEnd w:id="49"/>
      <w:r w:rsidRPr="00453FAA">
        <w:rPr>
          <w:rFonts w:cs="Arial"/>
          <w:bCs/>
          <w:color w:val="244061" w:themeColor="accent1" w:themeShade="80"/>
          <w:sz w:val="20"/>
        </w:rPr>
        <w:t xml:space="preserve"> </w:t>
      </w:r>
    </w:p>
    <w:p w14:paraId="4CB45D28" w14:textId="03BFA520" w:rsidR="00497359" w:rsidRPr="003869CB" w:rsidRDefault="003869CB" w:rsidP="003869CB">
      <w:pPr>
        <w:spacing w:before="120" w:after="120"/>
        <w:ind w:left="709"/>
        <w:jc w:val="both"/>
        <w:rPr>
          <w:rFonts w:ascii="Arial" w:hAnsi="Arial" w:cs="Arial"/>
          <w:b/>
          <w:lang w:val="es-ES_tradnl"/>
        </w:rPr>
      </w:pPr>
      <w:bookmarkStart w:id="50" w:name="_Toc314085301"/>
      <w:bookmarkStart w:id="51" w:name="_Toc314094122"/>
      <w:bookmarkEnd w:id="31"/>
      <w:bookmarkEnd w:id="32"/>
      <w:r w:rsidRPr="003869CB">
        <w:rPr>
          <w:rFonts w:ascii="Arial" w:hAnsi="Arial" w:cs="Arial"/>
        </w:rPr>
        <w:t xml:space="preserve">De conformidad con el artículo 12 de las POBALINES y atendiendo lo señalado en la Ley Federal sobre Metrología y Normalización, para el presente procedimiento de contratación, el LICITANTE </w:t>
      </w:r>
      <w:r w:rsidR="00BC35C6">
        <w:rPr>
          <w:rFonts w:ascii="Arial" w:hAnsi="Arial" w:cs="Arial"/>
        </w:rPr>
        <w:t xml:space="preserve">  </w:t>
      </w:r>
      <w:r w:rsidR="006720E1">
        <w:rPr>
          <w:rFonts w:ascii="Arial" w:hAnsi="Arial" w:cs="Arial"/>
        </w:rPr>
        <w:t xml:space="preserve">                                                                                                          </w:t>
      </w:r>
      <w:r w:rsidRPr="003869CB">
        <w:rPr>
          <w:rFonts w:ascii="Arial" w:hAnsi="Arial" w:cs="Arial"/>
        </w:rPr>
        <w:t>deberá acreditar el cumplimiento de las normas que se señalan en el</w:t>
      </w:r>
      <w:r>
        <w:rPr>
          <w:rFonts w:ascii="Arial" w:hAnsi="Arial" w:cs="Arial"/>
        </w:rPr>
        <w:t xml:space="preserve"> </w:t>
      </w:r>
      <w:r w:rsidRPr="003869CB">
        <w:rPr>
          <w:rFonts w:ascii="Arial" w:hAnsi="Arial" w:cs="Arial"/>
          <w:b/>
        </w:rPr>
        <w:t xml:space="preserve">numeral </w:t>
      </w:r>
      <w:r w:rsidR="00CD721D">
        <w:rPr>
          <w:rFonts w:ascii="Arial" w:hAnsi="Arial" w:cs="Arial"/>
          <w:b/>
        </w:rPr>
        <w:t>15</w:t>
      </w:r>
      <w:r>
        <w:rPr>
          <w:rFonts w:ascii="Arial" w:hAnsi="Arial" w:cs="Arial"/>
        </w:rPr>
        <w:t xml:space="preserve"> del</w:t>
      </w:r>
      <w:r w:rsidRPr="003869CB">
        <w:rPr>
          <w:rFonts w:ascii="Arial" w:hAnsi="Arial" w:cs="Arial"/>
        </w:rPr>
        <w:t xml:space="preserve"> </w:t>
      </w:r>
      <w:r w:rsidRPr="003869CB">
        <w:rPr>
          <w:rFonts w:ascii="Arial" w:hAnsi="Arial" w:cs="Arial"/>
          <w:b/>
        </w:rPr>
        <w:t>Anexo 1 “Especificaciones técnicas”</w:t>
      </w:r>
      <w:r w:rsidRPr="003869CB">
        <w:rPr>
          <w:rFonts w:ascii="Arial" w:hAnsi="Arial" w:cs="Arial"/>
        </w:rPr>
        <w:t xml:space="preserve"> de la presente convocatoria</w:t>
      </w:r>
      <w:r w:rsidRPr="00BC4878">
        <w:rPr>
          <w:rFonts w:ascii="Arial" w:hAnsi="Arial" w:cs="Arial"/>
          <w:lang w:val="es-ES_tradnl"/>
        </w:rPr>
        <w:t>.</w:t>
      </w:r>
      <w:r w:rsidR="00BC4878">
        <w:rPr>
          <w:rFonts w:ascii="Arial" w:hAnsi="Arial" w:cs="Arial"/>
          <w:lang w:val="es-ES_tradnl"/>
        </w:rPr>
        <w:t xml:space="preserve"> </w:t>
      </w:r>
    </w:p>
    <w:p w14:paraId="3E6696BB" w14:textId="77777777" w:rsidR="00412321" w:rsidRPr="00453FAA" w:rsidRDefault="00412321" w:rsidP="00412321">
      <w:pPr>
        <w:pStyle w:val="Textoindependienteprimerasangra2"/>
        <w:spacing w:before="120"/>
        <w:ind w:left="709" w:firstLine="0"/>
        <w:jc w:val="both"/>
        <w:rPr>
          <w:rFonts w:ascii="Arial" w:hAnsi="Arial" w:cs="Arial"/>
        </w:rPr>
      </w:pPr>
    </w:p>
    <w:p w14:paraId="00B15D8D" w14:textId="77777777" w:rsidR="00412321" w:rsidRPr="00453FAA" w:rsidRDefault="00412321" w:rsidP="00412321">
      <w:pPr>
        <w:pStyle w:val="Ttulo1"/>
        <w:numPr>
          <w:ilvl w:val="1"/>
          <w:numId w:val="1"/>
        </w:numPr>
        <w:spacing w:before="120" w:after="120"/>
        <w:jc w:val="both"/>
        <w:rPr>
          <w:rFonts w:cs="Arial"/>
          <w:bCs/>
          <w:color w:val="244061" w:themeColor="accent1" w:themeShade="80"/>
          <w:sz w:val="20"/>
        </w:rPr>
      </w:pPr>
      <w:bookmarkStart w:id="52" w:name="_Toc434004086"/>
      <w:bookmarkStart w:id="53" w:name="_Toc511922295"/>
      <w:r w:rsidRPr="00453FAA">
        <w:rPr>
          <w:rFonts w:cs="Arial"/>
          <w:bCs/>
          <w:color w:val="244061" w:themeColor="accent1" w:themeShade="80"/>
          <w:sz w:val="20"/>
        </w:rPr>
        <w:t>Administración y vigilancia del contrato</w:t>
      </w:r>
      <w:bookmarkEnd w:id="50"/>
      <w:bookmarkEnd w:id="51"/>
      <w:bookmarkEnd w:id="52"/>
      <w:bookmarkEnd w:id="53"/>
    </w:p>
    <w:p w14:paraId="2F5EA6FE" w14:textId="77777777" w:rsidR="00412321" w:rsidRPr="00CF317F" w:rsidRDefault="000D4751" w:rsidP="00412321">
      <w:pPr>
        <w:pStyle w:val="Texto0"/>
        <w:tabs>
          <w:tab w:val="left" w:pos="709"/>
        </w:tabs>
        <w:spacing w:before="120" w:after="120" w:line="240" w:lineRule="auto"/>
        <w:ind w:left="709" w:firstLine="0"/>
        <w:rPr>
          <w:rFonts w:cs="Arial"/>
          <w:sz w:val="20"/>
        </w:rPr>
      </w:pPr>
      <w:r w:rsidRPr="00704FF2">
        <w:rPr>
          <w:rFonts w:cs="Arial"/>
          <w:sz w:val="20"/>
          <w:lang w:val="es-MX"/>
        </w:rPr>
        <w:t xml:space="preserve">De conformidad con el artículo 68 del REGLAMENTO, el/la responsable de vigilar y administrar el contrato que se celebre, a efecto de validar que el PROVEEDOR cumpla con lo estipulado en el mismo, será el/la titular de la </w:t>
      </w:r>
      <w:r w:rsidR="004314C9" w:rsidRPr="004314C9">
        <w:rPr>
          <w:rFonts w:cs="Arial"/>
          <w:sz w:val="20"/>
        </w:rPr>
        <w:t xml:space="preserve">Dirección </w:t>
      </w:r>
      <w:r w:rsidR="003869CB">
        <w:rPr>
          <w:rFonts w:cs="Arial"/>
          <w:sz w:val="20"/>
        </w:rPr>
        <w:t>de Recursos Materiales y Servicios</w:t>
      </w:r>
      <w:r w:rsidRPr="00704FF2">
        <w:rPr>
          <w:rFonts w:cs="Arial"/>
          <w:sz w:val="20"/>
          <w:lang w:val="es-MX"/>
        </w:rPr>
        <w:t xml:space="preserve">, quien </w:t>
      </w:r>
      <w:r w:rsidRPr="00CF317F">
        <w:rPr>
          <w:rFonts w:cs="Arial"/>
          <w:sz w:val="20"/>
          <w:lang w:val="es-MX"/>
        </w:rPr>
        <w:t>informará</w:t>
      </w:r>
      <w:r w:rsidR="00412321" w:rsidRPr="00CF317F">
        <w:rPr>
          <w:rFonts w:cs="Arial"/>
          <w:sz w:val="20"/>
        </w:rPr>
        <w:t>:</w:t>
      </w:r>
    </w:p>
    <w:p w14:paraId="5D391DAA" w14:textId="77777777" w:rsidR="00412321" w:rsidRPr="00677CB9" w:rsidRDefault="00412321" w:rsidP="004E12CE">
      <w:pPr>
        <w:numPr>
          <w:ilvl w:val="0"/>
          <w:numId w:val="14"/>
        </w:numPr>
        <w:tabs>
          <w:tab w:val="clear" w:pos="2119"/>
          <w:tab w:val="num" w:pos="1134"/>
        </w:tabs>
        <w:spacing w:before="120" w:after="120"/>
        <w:ind w:left="1134" w:hanging="283"/>
        <w:jc w:val="both"/>
        <w:rPr>
          <w:rFonts w:ascii="Arial" w:hAnsi="Arial" w:cs="Arial"/>
        </w:rPr>
      </w:pPr>
      <w:r w:rsidRPr="00677CB9">
        <w:rPr>
          <w:rFonts w:ascii="Arial" w:hAnsi="Arial" w:cs="Arial"/>
        </w:rPr>
        <w:t xml:space="preserve">De los atrasos e incumplimientos, así como el cálculo de las penas convencionales correspondientes, anexando los documentos probatorios del incumplimiento en que incurra </w:t>
      </w:r>
      <w:r>
        <w:rPr>
          <w:rFonts w:ascii="Arial" w:hAnsi="Arial" w:cs="Arial"/>
        </w:rPr>
        <w:t>el PROVEEDOR</w:t>
      </w:r>
      <w:r w:rsidRPr="00677CB9">
        <w:rPr>
          <w:rFonts w:ascii="Arial" w:hAnsi="Arial" w:cs="Arial"/>
        </w:rPr>
        <w:t>.</w:t>
      </w:r>
    </w:p>
    <w:p w14:paraId="7333DB5C" w14:textId="77777777" w:rsidR="00412321" w:rsidRPr="00677CB9" w:rsidRDefault="00412321" w:rsidP="004E12CE">
      <w:pPr>
        <w:numPr>
          <w:ilvl w:val="0"/>
          <w:numId w:val="14"/>
        </w:numPr>
        <w:tabs>
          <w:tab w:val="clear" w:pos="2119"/>
          <w:tab w:val="num" w:pos="1134"/>
        </w:tabs>
        <w:spacing w:before="120" w:after="120"/>
        <w:ind w:left="1134" w:hanging="283"/>
        <w:jc w:val="both"/>
        <w:rPr>
          <w:rFonts w:ascii="Arial" w:hAnsi="Arial" w:cs="Arial"/>
        </w:rPr>
      </w:pPr>
      <w:r w:rsidRPr="00677CB9">
        <w:rPr>
          <w:rFonts w:ascii="Arial" w:hAnsi="Arial" w:cs="Arial"/>
        </w:rPr>
        <w:t>Visto bueno para la liberación de la garantía de cumplimiento.</w:t>
      </w:r>
    </w:p>
    <w:p w14:paraId="27733D6D" w14:textId="77777777" w:rsidR="00B85BE6" w:rsidRDefault="00412321" w:rsidP="00413861">
      <w:pPr>
        <w:numPr>
          <w:ilvl w:val="0"/>
          <w:numId w:val="14"/>
        </w:numPr>
        <w:tabs>
          <w:tab w:val="clear" w:pos="2119"/>
          <w:tab w:val="num" w:pos="1134"/>
        </w:tabs>
        <w:spacing w:before="120" w:after="120"/>
        <w:ind w:left="1134" w:hanging="283"/>
        <w:jc w:val="both"/>
        <w:rPr>
          <w:rFonts w:ascii="Arial" w:hAnsi="Arial" w:cs="Arial"/>
        </w:rPr>
      </w:pPr>
      <w:r w:rsidRPr="00677CB9">
        <w:rPr>
          <w:rFonts w:ascii="Arial" w:hAnsi="Arial" w:cs="Arial"/>
        </w:rPr>
        <w:t>Evaluación d</w:t>
      </w:r>
      <w:r>
        <w:rPr>
          <w:rFonts w:ascii="Arial" w:hAnsi="Arial" w:cs="Arial"/>
        </w:rPr>
        <w:t>el PROVEEDOR</w:t>
      </w:r>
      <w:r w:rsidRPr="00677CB9">
        <w:rPr>
          <w:rFonts w:ascii="Arial" w:hAnsi="Arial" w:cs="Arial"/>
        </w:rPr>
        <w:t xml:space="preserve"> en los términos establecidos en el artículo 27 del REGLAMENTO.</w:t>
      </w:r>
    </w:p>
    <w:p w14:paraId="0B0852BF" w14:textId="2BDA2FDA" w:rsidR="003869CB" w:rsidRDefault="003869CB" w:rsidP="003869CB">
      <w:pPr>
        <w:spacing w:before="120" w:after="120"/>
        <w:ind w:left="720"/>
        <w:jc w:val="both"/>
        <w:rPr>
          <w:rFonts w:ascii="Arial" w:hAnsi="Arial" w:cs="Arial"/>
        </w:rPr>
      </w:pPr>
      <w:r w:rsidRPr="003869CB">
        <w:rPr>
          <w:rFonts w:ascii="Arial" w:hAnsi="Arial" w:cs="Arial"/>
        </w:rPr>
        <w:t xml:space="preserve">En términos de lo estipulado en el artículo 144 de las </w:t>
      </w:r>
      <w:r w:rsidR="00FC550B" w:rsidRPr="003869CB">
        <w:rPr>
          <w:rFonts w:ascii="Arial" w:hAnsi="Arial" w:cs="Arial"/>
        </w:rPr>
        <w:t>POBALINES</w:t>
      </w:r>
      <w:r w:rsidRPr="003869CB">
        <w:rPr>
          <w:rFonts w:ascii="Arial" w:hAnsi="Arial" w:cs="Arial"/>
        </w:rPr>
        <w:t>, el encargado de la sup</w:t>
      </w:r>
      <w:r>
        <w:rPr>
          <w:rFonts w:ascii="Arial" w:hAnsi="Arial" w:cs="Arial"/>
        </w:rPr>
        <w:t>ervisión del contrato será el</w:t>
      </w:r>
      <w:r w:rsidRPr="003869CB">
        <w:rPr>
          <w:rFonts w:ascii="Arial" w:hAnsi="Arial" w:cs="Arial"/>
        </w:rPr>
        <w:t xml:space="preserve"> titular de la Subdirección de Servicios</w:t>
      </w:r>
      <w:r>
        <w:rPr>
          <w:rFonts w:ascii="Arial" w:hAnsi="Arial" w:cs="Arial"/>
        </w:rPr>
        <w:t>.</w:t>
      </w:r>
    </w:p>
    <w:p w14:paraId="595B1C30" w14:textId="77777777" w:rsidR="00383ACF" w:rsidRPr="003869CB" w:rsidRDefault="00383ACF" w:rsidP="003869CB">
      <w:pPr>
        <w:spacing w:before="120" w:after="120"/>
        <w:ind w:left="720"/>
        <w:jc w:val="both"/>
        <w:rPr>
          <w:rFonts w:ascii="Arial" w:hAnsi="Arial" w:cs="Arial"/>
        </w:rPr>
      </w:pPr>
    </w:p>
    <w:p w14:paraId="17553D20" w14:textId="77777777" w:rsidR="00412321" w:rsidRPr="00453FAA" w:rsidRDefault="00412321" w:rsidP="00412321">
      <w:pPr>
        <w:pStyle w:val="Ttulo1"/>
        <w:numPr>
          <w:ilvl w:val="1"/>
          <w:numId w:val="1"/>
        </w:numPr>
        <w:spacing w:before="120" w:after="120"/>
        <w:jc w:val="both"/>
        <w:rPr>
          <w:rFonts w:cs="Arial"/>
          <w:bCs/>
          <w:color w:val="244061" w:themeColor="accent1" w:themeShade="80"/>
          <w:sz w:val="20"/>
        </w:rPr>
      </w:pPr>
      <w:bookmarkStart w:id="54" w:name="_Toc314085302"/>
      <w:bookmarkStart w:id="55" w:name="_Toc314094123"/>
      <w:bookmarkStart w:id="56" w:name="_Toc434004087"/>
      <w:bookmarkStart w:id="57" w:name="_Toc511922296"/>
      <w:r w:rsidRPr="00453FAA">
        <w:rPr>
          <w:rFonts w:cs="Arial"/>
          <w:bCs/>
          <w:color w:val="244061" w:themeColor="accent1" w:themeShade="80"/>
          <w:sz w:val="20"/>
        </w:rPr>
        <w:t>Moneda en que se deberá cotizar y efectuar el pago respectivo</w:t>
      </w:r>
      <w:bookmarkEnd w:id="33"/>
      <w:bookmarkEnd w:id="54"/>
      <w:bookmarkEnd w:id="55"/>
      <w:bookmarkEnd w:id="56"/>
      <w:bookmarkEnd w:id="57"/>
    </w:p>
    <w:p w14:paraId="3C16A661" w14:textId="77777777" w:rsidR="00412321" w:rsidRPr="00677CB9" w:rsidRDefault="00412321" w:rsidP="00412321">
      <w:pPr>
        <w:spacing w:before="120" w:after="120"/>
        <w:ind w:left="705"/>
        <w:jc w:val="both"/>
        <w:rPr>
          <w:rFonts w:ascii="Arial" w:hAnsi="Arial" w:cs="Arial"/>
        </w:rPr>
      </w:pPr>
      <w:bookmarkStart w:id="58" w:name="_Toc289064567"/>
      <w:r w:rsidRPr="00677CB9">
        <w:rPr>
          <w:rFonts w:ascii="Arial" w:hAnsi="Arial" w:cs="Arial"/>
        </w:rPr>
        <w:t>Los precios se cotizarán en Pesos Mexicanos con dos decimales y serán fijos durante la vigencia del contrato correspondiente.</w:t>
      </w:r>
    </w:p>
    <w:p w14:paraId="4BF9A217" w14:textId="77777777" w:rsidR="00412321" w:rsidRDefault="00412321" w:rsidP="00412321">
      <w:pPr>
        <w:spacing w:before="120" w:after="120"/>
        <w:ind w:left="705"/>
        <w:jc w:val="both"/>
        <w:rPr>
          <w:rFonts w:ascii="Arial" w:hAnsi="Arial" w:cs="Arial"/>
        </w:rPr>
      </w:pPr>
      <w:r w:rsidRPr="00677CB9">
        <w:rPr>
          <w:rFonts w:ascii="Arial" w:hAnsi="Arial" w:cs="Arial"/>
        </w:rPr>
        <w:t>De conformidad con el artículo 54 fracción XIII del REGLAMENTO, el pago respectivo será en Pesos Mexicanos.</w:t>
      </w:r>
    </w:p>
    <w:p w14:paraId="42CC37CE" w14:textId="77777777" w:rsidR="00412321" w:rsidRPr="00453FAA" w:rsidRDefault="00412321" w:rsidP="00412321">
      <w:pPr>
        <w:pStyle w:val="Textoindependienteprimerasangra2"/>
        <w:spacing w:before="120"/>
        <w:ind w:left="709" w:firstLine="0"/>
        <w:jc w:val="both"/>
        <w:rPr>
          <w:rFonts w:ascii="Arial" w:hAnsi="Arial" w:cs="Arial"/>
        </w:rPr>
      </w:pPr>
    </w:p>
    <w:p w14:paraId="2F859F72" w14:textId="77777777" w:rsidR="00412321" w:rsidRPr="00453FAA" w:rsidRDefault="00412321" w:rsidP="00412321">
      <w:pPr>
        <w:pStyle w:val="Ttulo1"/>
        <w:numPr>
          <w:ilvl w:val="1"/>
          <w:numId w:val="1"/>
        </w:numPr>
        <w:spacing w:before="120" w:after="120"/>
        <w:jc w:val="both"/>
        <w:rPr>
          <w:rFonts w:cs="Arial"/>
          <w:bCs/>
          <w:color w:val="244061" w:themeColor="accent1" w:themeShade="80"/>
          <w:sz w:val="20"/>
        </w:rPr>
      </w:pPr>
      <w:bookmarkStart w:id="59" w:name="_Toc314085303"/>
      <w:bookmarkStart w:id="60" w:name="_Toc314094124"/>
      <w:bookmarkStart w:id="61" w:name="_Toc434004088"/>
      <w:bookmarkStart w:id="62" w:name="_Toc511922297"/>
      <w:r w:rsidRPr="00453FAA">
        <w:rPr>
          <w:rFonts w:cs="Arial"/>
          <w:bCs/>
          <w:color w:val="244061" w:themeColor="accent1" w:themeShade="80"/>
          <w:sz w:val="20"/>
        </w:rPr>
        <w:t>Condiciones de pago</w:t>
      </w:r>
      <w:bookmarkEnd w:id="59"/>
      <w:bookmarkEnd w:id="60"/>
      <w:bookmarkEnd w:id="61"/>
      <w:bookmarkEnd w:id="62"/>
    </w:p>
    <w:p w14:paraId="71632AA5" w14:textId="0C50DACD" w:rsidR="002F3060" w:rsidRPr="00D26984" w:rsidRDefault="002F3060" w:rsidP="00C77F1D">
      <w:pPr>
        <w:spacing w:before="120" w:after="120"/>
        <w:ind w:left="709"/>
        <w:jc w:val="both"/>
        <w:rPr>
          <w:rFonts w:ascii="Arial" w:hAnsi="Arial" w:cs="Arial"/>
          <w:bCs/>
          <w:lang w:val="es-ES_tradnl"/>
        </w:rPr>
      </w:pPr>
      <w:bookmarkStart w:id="63" w:name="_Toc314085305"/>
      <w:bookmarkStart w:id="64" w:name="_Toc314094126"/>
      <w:r w:rsidRPr="00D26984">
        <w:rPr>
          <w:rFonts w:ascii="Arial" w:hAnsi="Arial" w:cs="Arial"/>
          <w:bCs/>
          <w:lang w:val="es-ES_tradnl"/>
        </w:rPr>
        <w:t>El pago se realizará en una sola exhibición, previa prestación</w:t>
      </w:r>
      <w:r w:rsidR="00B111AB">
        <w:rPr>
          <w:rFonts w:ascii="Arial" w:hAnsi="Arial" w:cs="Arial"/>
          <w:bCs/>
          <w:lang w:val="es-ES_tradnl"/>
        </w:rPr>
        <w:t xml:space="preserve"> y validación</w:t>
      </w:r>
      <w:r w:rsidRPr="00D26984">
        <w:rPr>
          <w:rFonts w:ascii="Arial" w:hAnsi="Arial" w:cs="Arial"/>
          <w:bCs/>
          <w:lang w:val="es-ES_tradnl"/>
        </w:rPr>
        <w:t xml:space="preserve"> del servicio.</w:t>
      </w:r>
    </w:p>
    <w:p w14:paraId="3442A870" w14:textId="274900C1" w:rsidR="003869CB" w:rsidRDefault="00292643" w:rsidP="00C77F1D">
      <w:pPr>
        <w:spacing w:before="120" w:after="120"/>
        <w:ind w:left="709"/>
        <w:jc w:val="both"/>
        <w:rPr>
          <w:rFonts w:ascii="Arial" w:hAnsi="Arial" w:cs="Arial"/>
          <w:bCs/>
        </w:rPr>
      </w:pPr>
      <w:r w:rsidRPr="00292643">
        <w:rPr>
          <w:rFonts w:ascii="Arial" w:hAnsi="Arial" w:cs="Arial"/>
          <w:bCs/>
          <w:lang w:val="es-ES_tradnl"/>
        </w:rPr>
        <w:t xml:space="preserve">El </w:t>
      </w:r>
      <w:r w:rsidRPr="00292643">
        <w:rPr>
          <w:rFonts w:ascii="Arial" w:hAnsi="Arial" w:cs="Arial"/>
          <w:b/>
          <w:bCs/>
          <w:lang w:val="es-ES_tradnl"/>
        </w:rPr>
        <w:t>“PROVEEDOR”</w:t>
      </w:r>
      <w:r w:rsidRPr="00292643">
        <w:rPr>
          <w:rFonts w:ascii="Arial" w:hAnsi="Arial" w:cs="Arial"/>
          <w:bCs/>
          <w:lang w:val="es-ES_tradnl"/>
        </w:rPr>
        <w:t xml:space="preserve"> deberá presentar</w:t>
      </w:r>
      <w:r w:rsidR="00EB04C2">
        <w:rPr>
          <w:rFonts w:ascii="Arial" w:hAnsi="Arial" w:cs="Arial"/>
          <w:bCs/>
          <w:lang w:val="es-ES_tradnl"/>
        </w:rPr>
        <w:t xml:space="preserve"> al administrador del contrato,</w:t>
      </w:r>
      <w:r w:rsidRPr="00292643">
        <w:rPr>
          <w:rFonts w:ascii="Arial" w:hAnsi="Arial" w:cs="Arial"/>
          <w:bCs/>
          <w:lang w:val="es-ES_tradnl"/>
        </w:rPr>
        <w:t xml:space="preserve"> </w:t>
      </w:r>
      <w:r w:rsidR="00EB04C2">
        <w:rPr>
          <w:rFonts w:ascii="Arial" w:hAnsi="Arial" w:cs="Arial"/>
          <w:bCs/>
          <w:lang w:val="es-ES_tradnl"/>
        </w:rPr>
        <w:t xml:space="preserve">el CFDI </w:t>
      </w:r>
      <w:r w:rsidRPr="00292643">
        <w:rPr>
          <w:rFonts w:ascii="Arial" w:hAnsi="Arial" w:cs="Arial"/>
          <w:bCs/>
          <w:lang w:val="es-ES_tradnl"/>
        </w:rPr>
        <w:t>correspondien</w:t>
      </w:r>
      <w:r w:rsidR="00EB04C2">
        <w:rPr>
          <w:rFonts w:ascii="Arial" w:hAnsi="Arial" w:cs="Arial"/>
          <w:bCs/>
          <w:lang w:val="es-ES_tradnl"/>
        </w:rPr>
        <w:t>te</w:t>
      </w:r>
      <w:r w:rsidRPr="00292643">
        <w:rPr>
          <w:rFonts w:ascii="Arial" w:hAnsi="Arial" w:cs="Arial"/>
          <w:bCs/>
          <w:lang w:val="es-ES_tradnl"/>
        </w:rPr>
        <w:t xml:space="preserve"> a los servicios efectivamente otorga</w:t>
      </w:r>
      <w:r w:rsidR="002F3060">
        <w:rPr>
          <w:rFonts w:ascii="Arial" w:hAnsi="Arial" w:cs="Arial"/>
          <w:bCs/>
          <w:lang w:val="es-ES_tradnl"/>
        </w:rPr>
        <w:t>dos</w:t>
      </w:r>
      <w:r w:rsidR="00EB04C2" w:rsidRPr="00377686">
        <w:rPr>
          <w:rFonts w:ascii="Arial" w:hAnsi="Arial" w:cs="Arial"/>
          <w:bCs/>
          <w:lang w:val="es-ES_tradnl"/>
        </w:rPr>
        <w:t xml:space="preserve">, debiendo </w:t>
      </w:r>
      <w:r w:rsidRPr="00377686">
        <w:rPr>
          <w:rFonts w:ascii="Arial" w:hAnsi="Arial" w:cs="Arial"/>
          <w:bCs/>
          <w:lang w:val="es-ES_tradnl"/>
        </w:rPr>
        <w:t>el S</w:t>
      </w:r>
      <w:r w:rsidR="00EB04C2">
        <w:rPr>
          <w:rFonts w:ascii="Arial" w:hAnsi="Arial" w:cs="Arial"/>
          <w:bCs/>
          <w:lang w:val="es-ES_tradnl"/>
        </w:rPr>
        <w:t>upervisor del Contrato adjuntar</w:t>
      </w:r>
      <w:r w:rsidRPr="00292643">
        <w:rPr>
          <w:rFonts w:ascii="Arial" w:hAnsi="Arial" w:cs="Arial"/>
          <w:bCs/>
          <w:lang w:val="es-ES_tradnl"/>
        </w:rPr>
        <w:t xml:space="preserve"> el cuadro verificador de los servicios efectivamente otorgados, </w:t>
      </w:r>
      <w:r w:rsidR="00D70F35">
        <w:rPr>
          <w:rFonts w:ascii="Arial" w:hAnsi="Arial" w:cs="Arial"/>
          <w:bCs/>
        </w:rPr>
        <w:t>previa validación del administrador del contrato.</w:t>
      </w:r>
      <w:r w:rsidR="003869CB" w:rsidRPr="003869CB">
        <w:rPr>
          <w:rFonts w:ascii="Arial" w:hAnsi="Arial" w:cs="Arial"/>
          <w:bCs/>
        </w:rPr>
        <w:t xml:space="preserve"> </w:t>
      </w:r>
    </w:p>
    <w:p w14:paraId="7C44AA39" w14:textId="77777777" w:rsidR="00412321" w:rsidRDefault="00412321" w:rsidP="00C77F1D">
      <w:pPr>
        <w:spacing w:before="120" w:after="120"/>
        <w:ind w:left="709"/>
        <w:jc w:val="both"/>
        <w:rPr>
          <w:rFonts w:ascii="Arial" w:hAnsi="Arial" w:cs="Arial"/>
        </w:rPr>
      </w:pPr>
      <w:r w:rsidRPr="00FD798A">
        <w:rPr>
          <w:rFonts w:ascii="Arial" w:hAnsi="Arial" w:cs="Arial"/>
        </w:rPr>
        <w:lastRenderedPageBreak/>
        <w:t xml:space="preserve">Con fundamento en los artículos 60 del REGLAMENTO y 170 de las POBALINES, la fecha de pago al PROVEEDOR no podrá exceder de 20 (veinte) días naturales contados a partir de la entrega </w:t>
      </w:r>
      <w:r w:rsidR="00C77F1D" w:rsidRPr="00FD798A">
        <w:rPr>
          <w:rFonts w:ascii="Arial" w:hAnsi="Arial" w:cs="Arial"/>
        </w:rPr>
        <w:t>y aceptación de</w:t>
      </w:r>
      <w:r w:rsidR="00FD798A" w:rsidRPr="00FD798A">
        <w:rPr>
          <w:rFonts w:ascii="Arial" w:hAnsi="Arial" w:cs="Arial"/>
        </w:rPr>
        <w:t>l CFDI</w:t>
      </w:r>
      <w:r w:rsidR="00C77F1D" w:rsidRPr="00FD798A">
        <w:rPr>
          <w:rFonts w:ascii="Arial" w:hAnsi="Arial" w:cs="Arial"/>
        </w:rPr>
        <w:t xml:space="preserve"> correspondiente, </w:t>
      </w:r>
      <w:r w:rsidRPr="00FD798A">
        <w:rPr>
          <w:rFonts w:ascii="Arial" w:hAnsi="Arial" w:cs="Arial"/>
        </w:rPr>
        <w:t xml:space="preserve">que cumpla con los requisitos fiscales, según lo estipulado en los artículos 29 y 29 A del Código Fiscal de la Federación, </w:t>
      </w:r>
      <w:r w:rsidRPr="00296912">
        <w:rPr>
          <w:rFonts w:ascii="Arial" w:hAnsi="Arial" w:cs="Arial"/>
        </w:rPr>
        <w:t xml:space="preserve">previa </w:t>
      </w:r>
      <w:r w:rsidR="00887170" w:rsidRPr="00296912">
        <w:rPr>
          <w:rFonts w:ascii="Arial" w:hAnsi="Arial" w:cs="Arial"/>
        </w:rPr>
        <w:t>aceptación</w:t>
      </w:r>
      <w:r w:rsidRPr="00296912">
        <w:rPr>
          <w:rFonts w:ascii="Arial" w:hAnsi="Arial" w:cs="Arial"/>
        </w:rPr>
        <w:t xml:space="preserve"> de</w:t>
      </w:r>
      <w:r w:rsidRPr="00FD798A">
        <w:rPr>
          <w:rFonts w:ascii="Arial" w:hAnsi="Arial" w:cs="Arial"/>
        </w:rPr>
        <w:t xml:space="preserve"> los servicios</w:t>
      </w:r>
      <w:r w:rsidR="0046790A">
        <w:rPr>
          <w:rFonts w:ascii="Arial" w:hAnsi="Arial" w:cs="Arial"/>
        </w:rPr>
        <w:t xml:space="preserve"> por parte del administrador del contrato</w:t>
      </w:r>
      <w:r w:rsidRPr="00FD798A">
        <w:rPr>
          <w:rFonts w:ascii="Arial" w:hAnsi="Arial" w:cs="Arial"/>
        </w:rPr>
        <w:t xml:space="preserve"> en los términos contratados.</w:t>
      </w:r>
    </w:p>
    <w:p w14:paraId="71434F3B" w14:textId="77777777" w:rsidR="00412321" w:rsidRDefault="00412321" w:rsidP="00412321">
      <w:pPr>
        <w:spacing w:before="120" w:after="120"/>
        <w:ind w:left="705"/>
        <w:jc w:val="both"/>
        <w:rPr>
          <w:rFonts w:ascii="Arial" w:hAnsi="Arial" w:cs="Arial"/>
        </w:rPr>
      </w:pPr>
    </w:p>
    <w:p w14:paraId="3E437475" w14:textId="77777777" w:rsidR="00412321" w:rsidRPr="00453FAA" w:rsidRDefault="00412321" w:rsidP="00412321">
      <w:pPr>
        <w:pStyle w:val="Ttulo1"/>
        <w:numPr>
          <w:ilvl w:val="1"/>
          <w:numId w:val="1"/>
        </w:numPr>
        <w:spacing w:before="120" w:after="120"/>
        <w:jc w:val="both"/>
        <w:rPr>
          <w:rFonts w:cs="Arial"/>
          <w:bCs/>
          <w:color w:val="244061" w:themeColor="accent1" w:themeShade="80"/>
          <w:sz w:val="20"/>
        </w:rPr>
      </w:pPr>
      <w:bookmarkStart w:id="65" w:name="_Toc434004089"/>
      <w:bookmarkStart w:id="66" w:name="_Toc511922298"/>
      <w:r w:rsidRPr="00453FAA">
        <w:rPr>
          <w:rFonts w:cs="Arial"/>
          <w:bCs/>
          <w:color w:val="244061" w:themeColor="accent1" w:themeShade="80"/>
          <w:sz w:val="20"/>
        </w:rPr>
        <w:t>Anticipos</w:t>
      </w:r>
      <w:bookmarkEnd w:id="63"/>
      <w:bookmarkEnd w:id="64"/>
      <w:bookmarkEnd w:id="65"/>
      <w:bookmarkEnd w:id="66"/>
    </w:p>
    <w:p w14:paraId="3CD7873E" w14:textId="77777777" w:rsidR="00412321" w:rsidRDefault="00412321" w:rsidP="00412321">
      <w:pPr>
        <w:spacing w:before="120" w:after="120"/>
        <w:ind w:left="709" w:hanging="1"/>
        <w:jc w:val="both"/>
        <w:rPr>
          <w:rFonts w:ascii="Arial" w:hAnsi="Arial" w:cs="Arial"/>
        </w:rPr>
      </w:pPr>
      <w:r w:rsidRPr="00677CB9">
        <w:rPr>
          <w:rFonts w:ascii="Arial" w:hAnsi="Arial" w:cs="Arial"/>
        </w:rPr>
        <w:t>Para la presente contratación no aplicarán anticipos.</w:t>
      </w:r>
    </w:p>
    <w:p w14:paraId="336C2E17" w14:textId="77777777" w:rsidR="00412321" w:rsidRPr="00677CB9" w:rsidRDefault="00412321" w:rsidP="00412321">
      <w:pPr>
        <w:spacing w:before="120" w:after="120"/>
        <w:ind w:left="709" w:hanging="1"/>
        <w:jc w:val="both"/>
        <w:rPr>
          <w:rFonts w:ascii="Arial" w:hAnsi="Arial" w:cs="Arial"/>
        </w:rPr>
      </w:pPr>
    </w:p>
    <w:p w14:paraId="5830F6A8" w14:textId="77777777" w:rsidR="00FD798A" w:rsidRPr="00453FAA" w:rsidRDefault="00FD798A" w:rsidP="00FD798A">
      <w:pPr>
        <w:pStyle w:val="Ttulo1"/>
        <w:numPr>
          <w:ilvl w:val="1"/>
          <w:numId w:val="1"/>
        </w:numPr>
        <w:spacing w:before="120" w:after="120"/>
        <w:jc w:val="both"/>
        <w:rPr>
          <w:rFonts w:cs="Arial"/>
          <w:bCs/>
          <w:color w:val="244061" w:themeColor="accent1" w:themeShade="80"/>
          <w:sz w:val="20"/>
        </w:rPr>
      </w:pPr>
      <w:bookmarkStart w:id="67" w:name="_Toc298407606"/>
      <w:bookmarkStart w:id="68" w:name="_Toc298953431"/>
      <w:bookmarkStart w:id="69" w:name="_Toc298956225"/>
      <w:bookmarkStart w:id="70" w:name="_Toc298961970"/>
      <w:bookmarkStart w:id="71" w:name="_Toc299363005"/>
      <w:bookmarkStart w:id="72" w:name="_Toc299363065"/>
      <w:bookmarkStart w:id="73" w:name="_Toc310514777"/>
      <w:bookmarkStart w:id="74" w:name="_Toc312083743"/>
      <w:bookmarkStart w:id="75" w:name="_Toc312402689"/>
      <w:bookmarkStart w:id="76" w:name="_Toc314085304"/>
      <w:bookmarkStart w:id="77" w:name="_Toc314094125"/>
      <w:bookmarkStart w:id="78" w:name="_Toc434004090"/>
      <w:bookmarkStart w:id="79" w:name="_Toc494213964"/>
      <w:bookmarkStart w:id="80" w:name="_Toc498077627"/>
      <w:bookmarkStart w:id="81" w:name="_Toc511922299"/>
      <w:bookmarkStart w:id="82" w:name="_Toc289064568"/>
      <w:bookmarkStart w:id="83" w:name="_Toc402178196"/>
      <w:bookmarkStart w:id="84" w:name="_Toc289064569"/>
      <w:bookmarkStart w:id="85" w:name="_Toc314085306"/>
      <w:bookmarkStart w:id="86" w:name="_Toc314094127"/>
      <w:bookmarkEnd w:id="58"/>
      <w:r w:rsidRPr="00453FAA">
        <w:rPr>
          <w:rFonts w:cs="Arial"/>
          <w:bCs/>
          <w:color w:val="244061" w:themeColor="accent1" w:themeShade="80"/>
          <w:sz w:val="20"/>
        </w:rPr>
        <w:t>Req</w:t>
      </w:r>
      <w:r>
        <w:rPr>
          <w:rFonts w:cs="Arial"/>
          <w:bCs/>
          <w:color w:val="244061" w:themeColor="accent1" w:themeShade="80"/>
          <w:sz w:val="20"/>
        </w:rPr>
        <w:t xml:space="preserve">uisitos para la presentación del CFDI </w:t>
      </w:r>
      <w:r w:rsidRPr="00453FAA">
        <w:rPr>
          <w:rFonts w:cs="Arial"/>
          <w:bCs/>
          <w:color w:val="244061" w:themeColor="accent1" w:themeShade="80"/>
          <w:sz w:val="20"/>
        </w:rPr>
        <w:t>y trámite de pago</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bookmarkEnd w:id="82"/>
    <w:p w14:paraId="6306939F" w14:textId="77777777" w:rsidR="00CD721D" w:rsidRPr="00CD721D" w:rsidRDefault="00CD721D" w:rsidP="00CD721D">
      <w:pPr>
        <w:pStyle w:val="Prrafodelista"/>
        <w:spacing w:before="120" w:after="120"/>
        <w:ind w:left="705"/>
        <w:jc w:val="both"/>
        <w:rPr>
          <w:rFonts w:ascii="Arial" w:eastAsiaTheme="minorHAnsi" w:hAnsi="Arial" w:cs="Arial"/>
        </w:rPr>
      </w:pPr>
      <w:r w:rsidRPr="00CD721D">
        <w:rPr>
          <w:rFonts w:ascii="Arial" w:hAnsi="Arial" w:cs="Arial"/>
        </w:rPr>
        <w:t>Con fundamento en los artículos 5 y 46 del Manual de Normas Administrativas en materia de Recursos Financieros y el procedimiento 19 del Manual de Procedimientos en materia de Recursos Financieros, para iniciar el trámite de pago el PROVEEDOR deberá enviar el CFDI en formato PDF y en formato XML vía correo electrónico al Administrador/a del contrato, adjuntando en su caso, el comprobante de pago por concepto de penas convencionales a favor del INSTITUTO. Las cuentas de correo electrónico a las que enviará el CFDI se proporcionarán al PROVEEDOR dentro de los 5 días naturales siguientes a la fecha de emisión del fallo.</w:t>
      </w:r>
    </w:p>
    <w:p w14:paraId="09E07CF9" w14:textId="49FBBCAB" w:rsidR="00FD798A" w:rsidRPr="00F343C3" w:rsidRDefault="00FD798A" w:rsidP="00FD798A">
      <w:pPr>
        <w:pStyle w:val="Textoindependiente"/>
        <w:spacing w:before="120" w:after="120"/>
        <w:ind w:left="705"/>
        <w:rPr>
          <w:sz w:val="20"/>
        </w:rPr>
      </w:pPr>
      <w:r w:rsidRPr="00F343C3">
        <w:rPr>
          <w:sz w:val="20"/>
        </w:rPr>
        <w:t>El pago se efectuará en la Caja General de la Dirección Ejecutiva de Administración del INSTITUTO ubicada en Periférico sur número 4124,</w:t>
      </w:r>
      <w:r>
        <w:rPr>
          <w:sz w:val="20"/>
        </w:rPr>
        <w:t xml:space="preserve"> Torre Zafiro II, </w:t>
      </w:r>
      <w:r w:rsidRPr="00F343C3">
        <w:rPr>
          <w:sz w:val="20"/>
        </w:rPr>
        <w:t xml:space="preserve">primer piso, colonia </w:t>
      </w:r>
      <w:r w:rsidRPr="00F343C3">
        <w:rPr>
          <w:rFonts w:cs="Arial"/>
          <w:bCs/>
          <w:sz w:val="20"/>
        </w:rPr>
        <w:t>Jardines del Pedregal</w:t>
      </w:r>
      <w:r>
        <w:rPr>
          <w:sz w:val="20"/>
        </w:rPr>
        <w:t>, delegación Álvaro Obregón, c</w:t>
      </w:r>
      <w:r w:rsidRPr="00F343C3">
        <w:rPr>
          <w:sz w:val="20"/>
        </w:rPr>
        <w:t xml:space="preserve">ódigo postal 01900, en la Ciudad de México; o bien, a través de trasferencia bancaria a solicitud </w:t>
      </w:r>
      <w:r>
        <w:rPr>
          <w:sz w:val="20"/>
        </w:rPr>
        <w:t xml:space="preserve">escrita </w:t>
      </w:r>
      <w:r w:rsidRPr="00F343C3">
        <w:rPr>
          <w:sz w:val="20"/>
        </w:rPr>
        <w:t xml:space="preserve">del PROVEEDOR a la cuenta bancaria </w:t>
      </w:r>
      <w:r>
        <w:rPr>
          <w:sz w:val="20"/>
        </w:rPr>
        <w:t>del mismo</w:t>
      </w:r>
      <w:r w:rsidRPr="00F343C3">
        <w:rPr>
          <w:sz w:val="20"/>
        </w:rPr>
        <w:t xml:space="preserve">. </w:t>
      </w:r>
    </w:p>
    <w:p w14:paraId="0427175B" w14:textId="77777777" w:rsidR="00FD798A" w:rsidRPr="00FE051A" w:rsidRDefault="00FD798A" w:rsidP="00FD798A">
      <w:pPr>
        <w:pStyle w:val="Textoindependiente"/>
        <w:spacing w:before="120" w:after="120"/>
        <w:ind w:left="705"/>
        <w:rPr>
          <w:iCs/>
          <w:sz w:val="20"/>
        </w:rPr>
      </w:pPr>
      <w:r w:rsidRPr="00FE051A">
        <w:rPr>
          <w:iCs/>
          <w:sz w:val="20"/>
        </w:rPr>
        <w:t xml:space="preserve">Una vez que </w:t>
      </w:r>
      <w:r>
        <w:rPr>
          <w:iCs/>
          <w:sz w:val="20"/>
        </w:rPr>
        <w:t xml:space="preserve">el PROVEEDOR </w:t>
      </w:r>
      <w:r w:rsidRPr="00FE051A">
        <w:rPr>
          <w:iCs/>
          <w:sz w:val="20"/>
        </w:rPr>
        <w:t xml:space="preserve">ingrese al Instituto para trámite de pago el CFDI correspondiente </w:t>
      </w:r>
      <w:r w:rsidRPr="00941FA0">
        <w:rPr>
          <w:iCs/>
          <w:sz w:val="20"/>
        </w:rPr>
        <w:t xml:space="preserve">a los servicios realizados y que estos </w:t>
      </w:r>
      <w:r w:rsidRPr="00FE051A">
        <w:rPr>
          <w:iCs/>
          <w:sz w:val="20"/>
        </w:rPr>
        <w:t>sea</w:t>
      </w:r>
      <w:r>
        <w:rPr>
          <w:iCs/>
          <w:sz w:val="20"/>
        </w:rPr>
        <w:t>n</w:t>
      </w:r>
      <w:r w:rsidRPr="00FE051A">
        <w:rPr>
          <w:iCs/>
          <w:sz w:val="20"/>
        </w:rPr>
        <w:t xml:space="preserve"> pagado</w:t>
      </w:r>
      <w:r>
        <w:rPr>
          <w:iCs/>
          <w:sz w:val="20"/>
        </w:rPr>
        <w:t>s</w:t>
      </w:r>
      <w:r w:rsidRPr="00FE051A">
        <w:rPr>
          <w:iCs/>
          <w:sz w:val="20"/>
        </w:rPr>
        <w:t xml:space="preserve">, no deberá cancelarlo, en caso de que posteriormente a su pago, se detecte que </w:t>
      </w:r>
      <w:r>
        <w:rPr>
          <w:iCs/>
          <w:sz w:val="20"/>
        </w:rPr>
        <w:t xml:space="preserve">estos </w:t>
      </w:r>
      <w:r w:rsidRPr="00FE051A">
        <w:rPr>
          <w:iCs/>
          <w:sz w:val="20"/>
        </w:rPr>
        <w:t>fue</w:t>
      </w:r>
      <w:r>
        <w:rPr>
          <w:iCs/>
          <w:sz w:val="20"/>
        </w:rPr>
        <w:t>ron</w:t>
      </w:r>
      <w:r w:rsidRPr="00FE051A">
        <w:rPr>
          <w:iCs/>
          <w:sz w:val="20"/>
        </w:rPr>
        <w:t xml:space="preserve"> cancelado</w:t>
      </w:r>
      <w:r>
        <w:rPr>
          <w:iCs/>
          <w:sz w:val="20"/>
        </w:rPr>
        <w:t>s</w:t>
      </w:r>
      <w:r w:rsidRPr="00FE051A">
        <w:rPr>
          <w:iCs/>
          <w:sz w:val="20"/>
        </w:rPr>
        <w:t>, se dará aviso a la Autoridad Fiscal Competente.</w:t>
      </w:r>
    </w:p>
    <w:p w14:paraId="6AB7A8B1" w14:textId="77777777" w:rsidR="00BB5BDD" w:rsidRPr="00BD5655" w:rsidRDefault="00FD798A" w:rsidP="00FD798A">
      <w:pPr>
        <w:pStyle w:val="Textoindependiente"/>
        <w:spacing w:before="120" w:after="120"/>
        <w:ind w:left="705"/>
        <w:rPr>
          <w:iCs/>
          <w:sz w:val="20"/>
        </w:rPr>
      </w:pPr>
      <w:r w:rsidRPr="00BD5655">
        <w:rPr>
          <w:iCs/>
          <w:sz w:val="20"/>
        </w:rPr>
        <w:t>Los CFDI´S, deberán cumplir con los requisitos fiscales que señalan los art</w:t>
      </w:r>
      <w:r>
        <w:rPr>
          <w:iCs/>
          <w:sz w:val="20"/>
        </w:rPr>
        <w:t>í</w:t>
      </w:r>
      <w:r w:rsidRPr="00BD5655">
        <w:rPr>
          <w:iCs/>
          <w:sz w:val="20"/>
        </w:rPr>
        <w:t>cul</w:t>
      </w:r>
      <w:r>
        <w:rPr>
          <w:iCs/>
          <w:sz w:val="20"/>
        </w:rPr>
        <w:t>o</w:t>
      </w:r>
      <w:r w:rsidRPr="00BD5655">
        <w:rPr>
          <w:iCs/>
          <w:sz w:val="20"/>
        </w:rPr>
        <w:t>s 29 y 29 A del Código Fiscal de la Federación y demás legislación aplicable vigente.</w:t>
      </w:r>
    </w:p>
    <w:p w14:paraId="22CF75B4" w14:textId="77777777" w:rsidR="00412321" w:rsidRPr="00BE7B1D" w:rsidRDefault="00412321" w:rsidP="00412321">
      <w:pPr>
        <w:pStyle w:val="Textoindependiente"/>
        <w:spacing w:before="120" w:after="120"/>
        <w:ind w:left="705"/>
        <w:rPr>
          <w:rFonts w:cs="Arial"/>
          <w:sz w:val="20"/>
        </w:rPr>
      </w:pPr>
    </w:p>
    <w:p w14:paraId="0BE34758" w14:textId="77777777" w:rsidR="00412321" w:rsidRPr="00453FAA" w:rsidRDefault="00412321" w:rsidP="00412321">
      <w:pPr>
        <w:pStyle w:val="Ttulo1"/>
        <w:numPr>
          <w:ilvl w:val="1"/>
          <w:numId w:val="1"/>
        </w:numPr>
        <w:spacing w:before="120" w:after="120"/>
        <w:jc w:val="both"/>
        <w:rPr>
          <w:rFonts w:cs="Arial"/>
          <w:bCs/>
          <w:color w:val="244061" w:themeColor="accent1" w:themeShade="80"/>
          <w:sz w:val="20"/>
        </w:rPr>
      </w:pPr>
      <w:bookmarkStart w:id="87" w:name="_Toc434004091"/>
      <w:bookmarkStart w:id="88" w:name="_Toc511922300"/>
      <w:bookmarkEnd w:id="83"/>
      <w:r w:rsidRPr="00453FAA">
        <w:rPr>
          <w:rFonts w:cs="Arial"/>
          <w:bCs/>
          <w:color w:val="244061" w:themeColor="accent1" w:themeShade="80"/>
          <w:sz w:val="20"/>
        </w:rPr>
        <w:t>Impuestos y derechos</w:t>
      </w:r>
      <w:bookmarkEnd w:id="84"/>
      <w:bookmarkEnd w:id="85"/>
      <w:bookmarkEnd w:id="86"/>
      <w:bookmarkEnd w:id="87"/>
      <w:bookmarkEnd w:id="88"/>
    </w:p>
    <w:p w14:paraId="2934C35A" w14:textId="77777777" w:rsidR="00412321" w:rsidRDefault="00412321" w:rsidP="00412321">
      <w:pPr>
        <w:pStyle w:val="Textosinformato"/>
        <w:tabs>
          <w:tab w:val="left" w:pos="1134"/>
        </w:tabs>
        <w:spacing w:before="120" w:after="120"/>
        <w:ind w:left="708"/>
        <w:jc w:val="both"/>
        <w:rPr>
          <w:rFonts w:ascii="Arial" w:hAnsi="Arial" w:cs="Arial"/>
        </w:rPr>
      </w:pPr>
      <w:r w:rsidRPr="00677CB9">
        <w:rPr>
          <w:rFonts w:ascii="Arial" w:hAnsi="Arial" w:cs="Arial"/>
        </w:rPr>
        <w:t xml:space="preserve">Todos los impuestos y derechos que se generen por la </w:t>
      </w:r>
      <w:r>
        <w:rPr>
          <w:rFonts w:ascii="Arial" w:hAnsi="Arial" w:cs="Arial"/>
        </w:rPr>
        <w:t>prestación de los servicios</w:t>
      </w:r>
      <w:r w:rsidRPr="00677CB9">
        <w:rPr>
          <w:rFonts w:ascii="Arial" w:hAnsi="Arial" w:cs="Arial"/>
        </w:rPr>
        <w:t xml:space="preserve"> correrán por cuenta d</w:t>
      </w:r>
      <w:r>
        <w:rPr>
          <w:rFonts w:ascii="Arial" w:hAnsi="Arial" w:cs="Arial"/>
        </w:rPr>
        <w:t>el PROVEEDOR</w:t>
      </w:r>
      <w:r w:rsidRPr="00677CB9">
        <w:rPr>
          <w:rFonts w:ascii="Arial" w:hAnsi="Arial" w:cs="Arial"/>
        </w:rPr>
        <w:t xml:space="preserve">, trasladando al INSTITUTO </w:t>
      </w:r>
      <w:bookmarkStart w:id="89" w:name="_Toc289064570"/>
      <w:bookmarkStart w:id="90" w:name="_Toc314085307"/>
      <w:bookmarkStart w:id="91" w:name="_Toc314094128"/>
      <w:r w:rsidRPr="00677CB9">
        <w:rPr>
          <w:rFonts w:ascii="Arial" w:hAnsi="Arial" w:cs="Arial"/>
        </w:rPr>
        <w:t>únicamente el Impuesto al Valor Agregado (IVA) de acuerdo a la legislación fiscal vigente.</w:t>
      </w:r>
    </w:p>
    <w:p w14:paraId="68371900" w14:textId="77777777" w:rsidR="00412321" w:rsidRPr="00677CB9" w:rsidRDefault="00412321" w:rsidP="00412321">
      <w:pPr>
        <w:pStyle w:val="Textosinformato"/>
        <w:tabs>
          <w:tab w:val="left" w:pos="1134"/>
        </w:tabs>
        <w:spacing w:before="120" w:after="120"/>
        <w:ind w:left="708"/>
        <w:jc w:val="both"/>
        <w:rPr>
          <w:rFonts w:ascii="Arial" w:hAnsi="Arial" w:cs="Arial"/>
        </w:rPr>
      </w:pPr>
    </w:p>
    <w:p w14:paraId="24C715E1" w14:textId="77777777" w:rsidR="00412321" w:rsidRPr="00453FAA" w:rsidRDefault="00412321" w:rsidP="00412321">
      <w:pPr>
        <w:pStyle w:val="Ttulo1"/>
        <w:numPr>
          <w:ilvl w:val="1"/>
          <w:numId w:val="1"/>
        </w:numPr>
        <w:spacing w:before="120" w:after="120"/>
        <w:jc w:val="both"/>
        <w:rPr>
          <w:rFonts w:cs="Arial"/>
          <w:bCs/>
          <w:color w:val="244061" w:themeColor="accent1" w:themeShade="80"/>
          <w:sz w:val="20"/>
        </w:rPr>
      </w:pPr>
      <w:bookmarkStart w:id="92" w:name="_Toc434004092"/>
      <w:bookmarkStart w:id="93" w:name="_Toc511922301"/>
      <w:r w:rsidRPr="00453FAA">
        <w:rPr>
          <w:rFonts w:cs="Arial"/>
          <w:bCs/>
          <w:color w:val="244061" w:themeColor="accent1" w:themeShade="80"/>
          <w:sz w:val="20"/>
        </w:rPr>
        <w:t>Transferencia de derechos</w:t>
      </w:r>
      <w:bookmarkEnd w:id="89"/>
      <w:bookmarkEnd w:id="90"/>
      <w:bookmarkEnd w:id="91"/>
      <w:bookmarkEnd w:id="92"/>
      <w:bookmarkEnd w:id="93"/>
    </w:p>
    <w:p w14:paraId="049F1C67" w14:textId="77777777" w:rsidR="00412321" w:rsidRPr="00677CB9" w:rsidRDefault="00412321" w:rsidP="00412321">
      <w:pPr>
        <w:pStyle w:val="Textosinformato"/>
        <w:tabs>
          <w:tab w:val="left" w:pos="1134"/>
        </w:tabs>
        <w:spacing w:before="120" w:after="120"/>
        <w:ind w:left="708"/>
        <w:jc w:val="both"/>
        <w:rPr>
          <w:rFonts w:ascii="Arial" w:hAnsi="Arial" w:cs="Arial"/>
        </w:rPr>
      </w:pPr>
      <w:r w:rsidRPr="00677CB9">
        <w:rPr>
          <w:rFonts w:ascii="Arial" w:hAnsi="Arial" w:cs="Arial"/>
        </w:rPr>
        <w:t xml:space="preserve">Bajo ninguna circunstancia podrán transferirse los derechos y obligaciones derivados del </w:t>
      </w:r>
      <w:r w:rsidRPr="00677CB9">
        <w:rPr>
          <w:rFonts w:ascii="Arial" w:hAnsi="Arial" w:cs="Arial"/>
          <w:lang w:eastAsia="es-MX"/>
        </w:rPr>
        <w:t xml:space="preserve">contrato </w:t>
      </w:r>
      <w:r w:rsidRPr="00677CB9">
        <w:rPr>
          <w:rFonts w:ascii="Arial" w:hAnsi="Arial" w:cs="Arial"/>
        </w:rPr>
        <w:t>que se genere con motivo del presente procedimiento, con excepción de los derechos de cobro en cuyo caso se deberá contar con el consentimiento expreso por parte del Titular de la Dirección de Recursos Financieros del INSTITUTO, en los términos señalados en el último párrafo del artículo 55 del REGLAMENTO.</w:t>
      </w:r>
    </w:p>
    <w:p w14:paraId="67114FB7" w14:textId="77777777" w:rsidR="00412321" w:rsidRPr="00677CB9" w:rsidRDefault="00412321" w:rsidP="00412321">
      <w:pPr>
        <w:pStyle w:val="Textosinformato"/>
        <w:tabs>
          <w:tab w:val="left" w:pos="1134"/>
        </w:tabs>
        <w:spacing w:before="120" w:after="120"/>
        <w:ind w:left="708"/>
        <w:jc w:val="both"/>
        <w:rPr>
          <w:rFonts w:ascii="Arial" w:hAnsi="Arial" w:cs="Arial"/>
        </w:rPr>
      </w:pPr>
      <w:r w:rsidRPr="00677CB9">
        <w:rPr>
          <w:rFonts w:ascii="Arial" w:hAnsi="Arial" w:cs="Arial"/>
        </w:rPr>
        <w:t xml:space="preserve">Por lo anterior, el único derecho que se podrá transferir a un tercero derivado de la adjudicación del contrato, es el derecho de cobro y </w:t>
      </w:r>
      <w:r>
        <w:rPr>
          <w:rFonts w:ascii="Arial" w:hAnsi="Arial" w:cs="Arial"/>
        </w:rPr>
        <w:t>el PROVEEDOR</w:t>
      </w:r>
      <w:r w:rsidRPr="00677CB9">
        <w:rPr>
          <w:rFonts w:ascii="Arial" w:hAnsi="Arial" w:cs="Arial"/>
        </w:rPr>
        <w:t xml:space="preserve"> no podrá subcontratar parcial o totalmente </w:t>
      </w:r>
      <w:r>
        <w:rPr>
          <w:rFonts w:ascii="Arial" w:hAnsi="Arial" w:cs="Arial"/>
        </w:rPr>
        <w:t>los servicios solicitados</w:t>
      </w:r>
      <w:r w:rsidRPr="00677CB9">
        <w:rPr>
          <w:rFonts w:ascii="Arial" w:hAnsi="Arial" w:cs="Arial"/>
        </w:rPr>
        <w:t xml:space="preserve">. </w:t>
      </w:r>
      <w:r>
        <w:rPr>
          <w:rFonts w:ascii="Arial" w:hAnsi="Arial" w:cs="Arial"/>
        </w:rPr>
        <w:t>El PROVEEDOR</w:t>
      </w:r>
      <w:r w:rsidRPr="00677CB9">
        <w:rPr>
          <w:rFonts w:ascii="Arial" w:hAnsi="Arial" w:cs="Arial"/>
        </w:rPr>
        <w:t xml:space="preserve"> será el único responsable ante el INSTITUTO de los derechos y obligaciones contraídas durante la vigencia del contrato.</w:t>
      </w:r>
    </w:p>
    <w:p w14:paraId="1E2C1771" w14:textId="77777777" w:rsidR="00412321" w:rsidRDefault="00412321" w:rsidP="00412321">
      <w:pPr>
        <w:pStyle w:val="Textosinformato"/>
        <w:tabs>
          <w:tab w:val="left" w:pos="1134"/>
        </w:tabs>
        <w:spacing w:before="120" w:after="120"/>
        <w:ind w:left="708"/>
        <w:jc w:val="both"/>
        <w:rPr>
          <w:rFonts w:ascii="Arial" w:hAnsi="Arial" w:cs="Arial"/>
        </w:rPr>
      </w:pPr>
      <w:r w:rsidRPr="00677CB9">
        <w:rPr>
          <w:rFonts w:ascii="Arial" w:hAnsi="Arial" w:cs="Arial"/>
        </w:rPr>
        <w:t xml:space="preserve">Para efectos del párrafo anterior, se considera como tercero, cualquier persona física o moral constituida de conformidad con las leyes aplicables en la República Mexicana o su país de origen, </w:t>
      </w:r>
      <w:r w:rsidRPr="00B3533D">
        <w:rPr>
          <w:rFonts w:ascii="Arial" w:hAnsi="Arial" w:cs="Arial"/>
        </w:rPr>
        <w:t>incluyendo las denominadas como casa matriz, sucursal o subsidiaria.</w:t>
      </w:r>
    </w:p>
    <w:p w14:paraId="1C8C1C79" w14:textId="77777777" w:rsidR="00412321" w:rsidRPr="00B3533D" w:rsidRDefault="00412321" w:rsidP="00412321">
      <w:pPr>
        <w:pStyle w:val="Textosinformato"/>
        <w:tabs>
          <w:tab w:val="left" w:pos="1134"/>
        </w:tabs>
        <w:spacing w:before="120" w:after="120"/>
        <w:ind w:left="708"/>
        <w:jc w:val="both"/>
        <w:rPr>
          <w:rFonts w:ascii="Arial" w:hAnsi="Arial" w:cs="Arial"/>
        </w:rPr>
      </w:pPr>
    </w:p>
    <w:p w14:paraId="462D204E" w14:textId="77777777" w:rsidR="00412321" w:rsidRPr="00453FAA" w:rsidRDefault="00412321" w:rsidP="00412321">
      <w:pPr>
        <w:pStyle w:val="Ttulo1"/>
        <w:numPr>
          <w:ilvl w:val="1"/>
          <w:numId w:val="1"/>
        </w:numPr>
        <w:spacing w:before="120" w:after="120"/>
        <w:jc w:val="both"/>
        <w:rPr>
          <w:rFonts w:cs="Arial"/>
          <w:bCs/>
          <w:color w:val="244061" w:themeColor="accent1" w:themeShade="80"/>
          <w:sz w:val="20"/>
        </w:rPr>
      </w:pPr>
      <w:bookmarkStart w:id="94" w:name="_Toc284333672"/>
      <w:bookmarkStart w:id="95" w:name="_Toc298407610"/>
      <w:bookmarkStart w:id="96" w:name="_Toc314085308"/>
      <w:bookmarkStart w:id="97" w:name="_Toc314094129"/>
      <w:bookmarkStart w:id="98" w:name="_Toc434004093"/>
      <w:bookmarkStart w:id="99" w:name="_Toc511922302"/>
      <w:r w:rsidRPr="00453FAA">
        <w:rPr>
          <w:rFonts w:cs="Arial"/>
          <w:bCs/>
          <w:color w:val="244061" w:themeColor="accent1" w:themeShade="80"/>
          <w:sz w:val="20"/>
        </w:rPr>
        <w:t>Derechos de Autor y Propiedad Industrial</w:t>
      </w:r>
      <w:bookmarkEnd w:id="94"/>
      <w:bookmarkEnd w:id="95"/>
      <w:bookmarkEnd w:id="96"/>
      <w:bookmarkEnd w:id="97"/>
      <w:bookmarkEnd w:id="98"/>
      <w:bookmarkEnd w:id="99"/>
    </w:p>
    <w:p w14:paraId="4C3D1BB7" w14:textId="77777777" w:rsidR="00412321" w:rsidRPr="00766313" w:rsidRDefault="00412321" w:rsidP="00412321">
      <w:pPr>
        <w:pStyle w:val="E2"/>
        <w:spacing w:before="120" w:after="120"/>
        <w:ind w:left="705"/>
        <w:rPr>
          <w:rFonts w:cs="Arial"/>
          <w:sz w:val="20"/>
          <w:lang w:val="es-MX"/>
        </w:rPr>
      </w:pPr>
      <w:bookmarkStart w:id="100" w:name="_Toc299017183"/>
      <w:bookmarkStart w:id="101" w:name="_Toc299018343"/>
      <w:bookmarkStart w:id="102" w:name="_Toc314085309"/>
      <w:bookmarkStart w:id="103" w:name="_Toc314094130"/>
      <w:bookmarkStart w:id="104" w:name="_Toc434004094"/>
      <w:r>
        <w:rPr>
          <w:rFonts w:cs="Arial"/>
          <w:sz w:val="20"/>
          <w:lang w:val="es-MX"/>
        </w:rPr>
        <w:t>Con fundamento en el artículo 54</w:t>
      </w:r>
      <w:r w:rsidRPr="00766313">
        <w:rPr>
          <w:rFonts w:cs="Arial"/>
          <w:sz w:val="20"/>
          <w:lang w:val="es-MX"/>
        </w:rPr>
        <w:t xml:space="preserve"> fracción XX del REGLAMENTO, el LICITANTE asume cualquier tipo de responsabilidad por las violaciones que pudiera darse en materia de patentes, marcas o derechos de autor tanto en el ámbito nacional como internacional, con respecto del objeto de la presente convocatoria, por lo que de presentarse alguna reclamación al INSTITUTO o se presenten controversias por violación a derechos de autor o de propiedad industrial de terceros durante la vigencia del contrato que </w:t>
      </w:r>
      <w:r>
        <w:rPr>
          <w:rFonts w:cs="Arial"/>
          <w:sz w:val="20"/>
          <w:lang w:val="es-MX"/>
        </w:rPr>
        <w:t>se celebre y posterior a éste, e</w:t>
      </w:r>
      <w:r w:rsidRPr="00766313">
        <w:rPr>
          <w:rFonts w:cs="Arial"/>
          <w:sz w:val="20"/>
          <w:lang w:val="es-MX"/>
        </w:rPr>
        <w:t>l PROVEEDOR se obligará a sacar a salvo y en paz al INSTITUTO frente a las autoridades administrativas y judiciales que correspondan.</w:t>
      </w:r>
    </w:p>
    <w:p w14:paraId="5F5D0AFA" w14:textId="77777777" w:rsidR="00412321" w:rsidRDefault="00412321" w:rsidP="00412321">
      <w:pPr>
        <w:pStyle w:val="E2"/>
        <w:spacing w:before="120" w:after="120"/>
        <w:ind w:left="705"/>
        <w:rPr>
          <w:rFonts w:cs="Arial"/>
          <w:sz w:val="20"/>
          <w:lang w:val="es-MX"/>
        </w:rPr>
      </w:pPr>
      <w:r w:rsidRPr="00766313">
        <w:rPr>
          <w:rFonts w:cs="Arial"/>
          <w:sz w:val="20"/>
          <w:lang w:val="es-MX"/>
        </w:rPr>
        <w:t>En caso de litigio por una supuesta violación a lo establecido en el presente numeral, el INSTITUTO dará aviso al PROVEEDOR para que en un plazo máximo de 5 (cinco) días hábiles a la fecha de recepción de la notificación de la referida violación tome las medidas pertinentes al respecto. En el supuesto de que el PROVEEDOR no pueda cumplir con el objeto del contrato que se derive de la presente convocatoria por dicho litigio, el INSTITUTO dará por rescindido el contrato que se celebre y hará efectiva la garantía de cumplimiento del mismo.</w:t>
      </w:r>
    </w:p>
    <w:p w14:paraId="0F7B0E50" w14:textId="77777777" w:rsidR="00412321" w:rsidRDefault="00412321" w:rsidP="00412321">
      <w:pPr>
        <w:pStyle w:val="E2"/>
        <w:spacing w:before="120" w:after="120"/>
        <w:ind w:left="705"/>
        <w:rPr>
          <w:rFonts w:cs="Arial"/>
          <w:sz w:val="20"/>
          <w:lang w:val="es-MX"/>
        </w:rPr>
      </w:pPr>
    </w:p>
    <w:p w14:paraId="7EE0BF57" w14:textId="77777777" w:rsidR="00412321" w:rsidRPr="00453FAA" w:rsidRDefault="00412321" w:rsidP="00412321">
      <w:pPr>
        <w:pStyle w:val="Ttulo1"/>
        <w:numPr>
          <w:ilvl w:val="1"/>
          <w:numId w:val="1"/>
        </w:numPr>
        <w:spacing w:before="120" w:after="120"/>
        <w:jc w:val="both"/>
        <w:rPr>
          <w:rFonts w:cs="Arial"/>
          <w:bCs/>
          <w:color w:val="244061" w:themeColor="accent1" w:themeShade="80"/>
          <w:sz w:val="20"/>
        </w:rPr>
      </w:pPr>
      <w:bookmarkStart w:id="105" w:name="_Toc511922303"/>
      <w:r w:rsidRPr="00453FAA">
        <w:rPr>
          <w:rFonts w:cs="Arial"/>
          <w:bCs/>
          <w:color w:val="244061" w:themeColor="accent1" w:themeShade="80"/>
          <w:sz w:val="20"/>
        </w:rPr>
        <w:t>Transparencia y Acceso a la Información Pública</w:t>
      </w:r>
      <w:bookmarkEnd w:id="100"/>
      <w:bookmarkEnd w:id="101"/>
      <w:bookmarkEnd w:id="102"/>
      <w:bookmarkEnd w:id="103"/>
      <w:bookmarkEnd w:id="104"/>
      <w:bookmarkEnd w:id="105"/>
    </w:p>
    <w:p w14:paraId="0F197A39" w14:textId="77777777" w:rsidR="00412321" w:rsidRDefault="00412321" w:rsidP="00412321">
      <w:pPr>
        <w:spacing w:before="120" w:after="120"/>
        <w:ind w:left="705"/>
        <w:jc w:val="both"/>
        <w:rPr>
          <w:rFonts w:ascii="Arial" w:hAnsi="Arial" w:cs="Arial"/>
          <w:bCs/>
        </w:rPr>
      </w:pPr>
      <w:r w:rsidRPr="00677CB9">
        <w:rPr>
          <w:rFonts w:ascii="Arial" w:hAnsi="Arial" w:cs="Arial"/>
          <w:bCs/>
        </w:rPr>
        <w:t xml:space="preserve">Derivado de la </w:t>
      </w:r>
      <w:r>
        <w:rPr>
          <w:rFonts w:ascii="Arial" w:hAnsi="Arial" w:cs="Arial"/>
          <w:bCs/>
        </w:rPr>
        <w:t>prestación de los servicios</w:t>
      </w:r>
      <w:r w:rsidRPr="00677CB9">
        <w:rPr>
          <w:rFonts w:ascii="Arial" w:hAnsi="Arial" w:cs="Arial"/>
          <w:bCs/>
        </w:rPr>
        <w:t xml:space="preserve"> solicitado</w:t>
      </w:r>
      <w:r>
        <w:rPr>
          <w:rFonts w:ascii="Arial" w:hAnsi="Arial" w:cs="Arial"/>
          <w:bCs/>
        </w:rPr>
        <w:t>s</w:t>
      </w:r>
      <w:r w:rsidRPr="00677CB9">
        <w:rPr>
          <w:rFonts w:ascii="Arial" w:hAnsi="Arial" w:cs="Arial"/>
          <w:bCs/>
        </w:rPr>
        <w:t xml:space="preserve">, cuando </w:t>
      </w:r>
      <w:r>
        <w:rPr>
          <w:rFonts w:ascii="Arial" w:hAnsi="Arial" w:cs="Arial"/>
          <w:bCs/>
        </w:rPr>
        <w:t>el PROVEEDOR</w:t>
      </w:r>
      <w:r w:rsidRPr="00677CB9">
        <w:rPr>
          <w:rFonts w:ascii="Arial" w:hAnsi="Arial" w:cs="Arial"/>
          <w:bCs/>
        </w:rPr>
        <w:t xml:space="preserve"> o su personal maneje información de terceros, tendrá la obligación de </w:t>
      </w:r>
      <w:r w:rsidRPr="00677CB9">
        <w:rPr>
          <w:rFonts w:ascii="Arial" w:hAnsi="Arial" w:cs="Arial"/>
        </w:rPr>
        <w:t>proteger los datos personales obtenidos, con la finalidad de regular su tratamiento legítimo, controlado e informado, con el fin de garantizar la privacidad y el derecho a la autodeterminación informativa de las personas, en</w:t>
      </w:r>
      <w:r w:rsidRPr="00677CB9">
        <w:rPr>
          <w:rFonts w:ascii="Arial" w:hAnsi="Arial" w:cs="Arial"/>
          <w:bCs/>
        </w:rPr>
        <w:t xml:space="preserve"> cumplimiento a la Ley Federal de Protección de Datos Personales en Posesión de los Particulares, publicada en el Diario Oficial de la Federación el 5 de julio de 2010. </w:t>
      </w:r>
    </w:p>
    <w:p w14:paraId="5F729BDF" w14:textId="77777777" w:rsidR="00412321" w:rsidRDefault="00412321" w:rsidP="00412321">
      <w:pPr>
        <w:spacing w:before="120" w:after="120"/>
        <w:ind w:left="705"/>
        <w:jc w:val="both"/>
        <w:rPr>
          <w:rFonts w:ascii="Arial" w:hAnsi="Arial" w:cs="Arial"/>
          <w:bCs/>
        </w:rPr>
      </w:pPr>
    </w:p>
    <w:p w14:paraId="4AD29892" w14:textId="77777777" w:rsidR="00412321" w:rsidRPr="00B3558E" w:rsidRDefault="00412321" w:rsidP="00412321">
      <w:pPr>
        <w:pStyle w:val="Ttulo1"/>
        <w:numPr>
          <w:ilvl w:val="1"/>
          <w:numId w:val="1"/>
        </w:numPr>
        <w:spacing w:before="120" w:after="120"/>
        <w:jc w:val="both"/>
        <w:rPr>
          <w:rFonts w:cs="Arial"/>
          <w:bCs/>
          <w:color w:val="244061" w:themeColor="accent1" w:themeShade="80"/>
          <w:sz w:val="20"/>
        </w:rPr>
      </w:pPr>
      <w:bookmarkStart w:id="106" w:name="_Toc289064573"/>
      <w:bookmarkStart w:id="107" w:name="_Toc314085310"/>
      <w:bookmarkStart w:id="108" w:name="_Toc314094131"/>
      <w:bookmarkStart w:id="109" w:name="_Toc434004095"/>
      <w:bookmarkStart w:id="110" w:name="_Toc511922304"/>
      <w:r w:rsidRPr="00B3558E">
        <w:rPr>
          <w:rFonts w:cs="Arial"/>
          <w:bCs/>
          <w:color w:val="244061" w:themeColor="accent1" w:themeShade="80"/>
          <w:sz w:val="20"/>
        </w:rPr>
        <w:t>Responsabilidad laboral</w:t>
      </w:r>
      <w:bookmarkEnd w:id="106"/>
      <w:bookmarkEnd w:id="107"/>
      <w:bookmarkEnd w:id="108"/>
      <w:bookmarkEnd w:id="109"/>
      <w:bookmarkEnd w:id="110"/>
    </w:p>
    <w:p w14:paraId="0C33FBB9" w14:textId="77777777" w:rsidR="00412321" w:rsidRPr="00677CB9" w:rsidRDefault="00412321" w:rsidP="00412321">
      <w:pPr>
        <w:spacing w:before="120" w:after="120"/>
        <w:ind w:left="708"/>
        <w:jc w:val="both"/>
        <w:rPr>
          <w:rFonts w:ascii="Arial" w:hAnsi="Arial" w:cs="Arial"/>
        </w:rPr>
      </w:pPr>
      <w:r>
        <w:rPr>
          <w:rFonts w:ascii="Arial" w:hAnsi="Arial" w:cs="Arial"/>
        </w:rPr>
        <w:t>El PROVEEDOR</w:t>
      </w:r>
      <w:r w:rsidRPr="00677CB9">
        <w:rPr>
          <w:rFonts w:ascii="Arial" w:hAnsi="Arial" w:cs="Arial"/>
        </w:rPr>
        <w:t xml:space="preserve"> será el único patrón de todas las personas que con cualquier carácter intervengan bajo sus órdenes en el desempeño y operación para el cumplimiento de la contratación y asumirá todas las obligaciones y responsabilidades derivadas de la relación laboral, ya sean civiles, penales o de cualquier otra índole liberando al INSTITUTO de cualquiera de ellas; y por ningún motivo se podrá considerar a éste co</w:t>
      </w:r>
      <w:r w:rsidR="00B76CE6">
        <w:rPr>
          <w:rFonts w:ascii="Arial" w:hAnsi="Arial" w:cs="Arial"/>
        </w:rPr>
        <w:t>mo patrón sustituto o solidario o beneficiario o intermediario.</w:t>
      </w:r>
    </w:p>
    <w:p w14:paraId="414CA426" w14:textId="77777777" w:rsidR="00412321" w:rsidRDefault="00412321" w:rsidP="00412321">
      <w:pPr>
        <w:spacing w:before="120" w:after="120"/>
        <w:ind w:left="708"/>
        <w:jc w:val="both"/>
        <w:rPr>
          <w:rFonts w:ascii="Arial" w:hAnsi="Arial" w:cs="Arial"/>
        </w:rPr>
      </w:pPr>
      <w:r w:rsidRPr="00677CB9">
        <w:rPr>
          <w:rFonts w:ascii="Arial" w:hAnsi="Arial" w:cs="Arial"/>
          <w:bCs/>
        </w:rPr>
        <w:t xml:space="preserve">En su caso, </w:t>
      </w:r>
      <w:r>
        <w:rPr>
          <w:rFonts w:ascii="Arial" w:hAnsi="Arial" w:cs="Arial"/>
          <w:bCs/>
        </w:rPr>
        <w:t>el PROVEEDOR</w:t>
      </w:r>
      <w:r w:rsidRPr="00677CB9">
        <w:rPr>
          <w:rFonts w:ascii="Arial" w:hAnsi="Arial" w:cs="Arial"/>
        </w:rPr>
        <w:t xml:space="preserve"> será responsable de sacar en paz y a salvo al INSTITUTO de cualquier reclamación de sus trabajadores, así como a reintegrarle los gastos que hubiere tenido que erogar por esta causa y a pagar daños y perjuicios que se cause al </w:t>
      </w:r>
      <w:r w:rsidRPr="00677CB9">
        <w:rPr>
          <w:rFonts w:ascii="Arial" w:hAnsi="Arial" w:cs="Arial"/>
          <w:bCs/>
        </w:rPr>
        <w:t>INSTITUTO</w:t>
      </w:r>
      <w:r w:rsidRPr="00677CB9">
        <w:rPr>
          <w:rFonts w:ascii="Arial" w:hAnsi="Arial" w:cs="Arial"/>
        </w:rPr>
        <w:t xml:space="preserve"> por esta circunstancia.</w:t>
      </w:r>
    </w:p>
    <w:p w14:paraId="34422BA2" w14:textId="77777777" w:rsidR="00B76CE6" w:rsidRPr="00677CB9" w:rsidRDefault="00B76CE6" w:rsidP="00412321">
      <w:pPr>
        <w:spacing w:before="120" w:after="120"/>
        <w:ind w:left="708"/>
        <w:jc w:val="both"/>
        <w:rPr>
          <w:rFonts w:ascii="Arial" w:hAnsi="Arial" w:cs="Arial"/>
        </w:rPr>
      </w:pPr>
    </w:p>
    <w:p w14:paraId="6990B9EB" w14:textId="77777777" w:rsidR="00231269" w:rsidRPr="00C937CA" w:rsidRDefault="00231269" w:rsidP="00231269">
      <w:pPr>
        <w:pStyle w:val="Ttulo1"/>
        <w:numPr>
          <w:ilvl w:val="0"/>
          <w:numId w:val="1"/>
        </w:numPr>
        <w:spacing w:before="120" w:after="120"/>
        <w:jc w:val="both"/>
        <w:rPr>
          <w:rFonts w:cs="Arial"/>
          <w:color w:val="002060"/>
          <w:kern w:val="32"/>
          <w:sz w:val="20"/>
        </w:rPr>
      </w:pPr>
      <w:bookmarkStart w:id="111" w:name="_Toc289064578"/>
      <w:bookmarkStart w:id="112" w:name="_Toc314085311"/>
      <w:bookmarkStart w:id="113" w:name="_Toc314094132"/>
      <w:bookmarkStart w:id="114" w:name="_Toc434004096"/>
      <w:bookmarkStart w:id="115" w:name="_Toc496883312"/>
      <w:bookmarkStart w:id="116" w:name="_Toc505704869"/>
      <w:bookmarkStart w:id="117" w:name="_Toc511922305"/>
      <w:r w:rsidRPr="00C937CA">
        <w:rPr>
          <w:rFonts w:cs="Arial"/>
          <w:color w:val="002060"/>
          <w:kern w:val="32"/>
          <w:sz w:val="20"/>
        </w:rPr>
        <w:t>INSTRUCCIONES PARA ELABORAR LA OFERTA TÉCNICA Y LA OFERTA ECONÓMICA</w:t>
      </w:r>
      <w:bookmarkEnd w:id="111"/>
      <w:bookmarkEnd w:id="112"/>
      <w:bookmarkEnd w:id="113"/>
      <w:bookmarkEnd w:id="114"/>
      <w:bookmarkEnd w:id="115"/>
      <w:bookmarkEnd w:id="116"/>
      <w:bookmarkEnd w:id="117"/>
    </w:p>
    <w:p w14:paraId="703964EE" w14:textId="48A03E81" w:rsidR="00231269" w:rsidRPr="008A43FF" w:rsidRDefault="00231269" w:rsidP="00231269">
      <w:pPr>
        <w:spacing w:before="120" w:after="120"/>
        <w:ind w:left="705"/>
        <w:jc w:val="both"/>
        <w:rPr>
          <w:rFonts w:ascii="Arial" w:hAnsi="Arial" w:cs="Arial"/>
          <w:lang w:eastAsia="es-MX"/>
        </w:rPr>
      </w:pPr>
      <w:r w:rsidRPr="008A43FF">
        <w:rPr>
          <w:rFonts w:ascii="Arial" w:hAnsi="Arial" w:cs="Arial"/>
          <w:lang w:eastAsia="es-MX"/>
        </w:rPr>
        <w:t>Conforme lo previsto en el noveno párrafo del artículo 31 del REGLAMENTO y el artículo 56, fracción III, el inciso f) de las POBALINES, se indica a los LICITANTES que sólo podrán presentar una proposición para la partida</w:t>
      </w:r>
      <w:r w:rsidR="00707FF3">
        <w:rPr>
          <w:rFonts w:ascii="Arial" w:hAnsi="Arial" w:cs="Arial"/>
          <w:lang w:eastAsia="es-MX"/>
        </w:rPr>
        <w:t xml:space="preserve"> única objeto del presente procedimiento</w:t>
      </w:r>
      <w:r w:rsidRPr="008A43FF">
        <w:rPr>
          <w:rFonts w:ascii="Arial" w:hAnsi="Arial" w:cs="Arial"/>
          <w:lang w:eastAsia="es-MX"/>
        </w:rPr>
        <w:t xml:space="preserve">. </w:t>
      </w:r>
    </w:p>
    <w:p w14:paraId="64E1E243" w14:textId="77777777" w:rsidR="00231269" w:rsidRPr="008A43FF" w:rsidRDefault="00231269" w:rsidP="00231269">
      <w:pPr>
        <w:pStyle w:val="E2"/>
        <w:spacing w:before="120" w:after="120"/>
        <w:ind w:left="705"/>
        <w:rPr>
          <w:rFonts w:cs="Arial"/>
          <w:sz w:val="20"/>
          <w:u w:val="single"/>
          <w:lang w:val="es-MX"/>
        </w:rPr>
      </w:pPr>
      <w:r w:rsidRPr="008A43FF">
        <w:rPr>
          <w:rFonts w:cs="Arial"/>
          <w:sz w:val="20"/>
          <w:u w:val="single"/>
          <w:lang w:val="es-MX"/>
        </w:rPr>
        <w:t>Las proposiciones deberán realizarse en estricto apego a las necesidades planteadas por el INSTITUTO en la presente convocatoria, sus anexos y las modificaciones que se deriven de la(s) Junta(s) de Aclaraciones que se celebre(n).</w:t>
      </w:r>
    </w:p>
    <w:p w14:paraId="74E03DC9" w14:textId="77777777" w:rsidR="00231269" w:rsidRPr="008A43FF" w:rsidRDefault="00231269" w:rsidP="00231269">
      <w:pPr>
        <w:numPr>
          <w:ilvl w:val="0"/>
          <w:numId w:val="11"/>
        </w:numPr>
        <w:spacing w:before="120" w:after="120"/>
        <w:ind w:left="993" w:hanging="284"/>
        <w:jc w:val="both"/>
        <w:rPr>
          <w:rFonts w:ascii="Arial" w:hAnsi="Arial" w:cs="Arial"/>
          <w:b/>
          <w:lang w:eastAsia="es-MX"/>
        </w:rPr>
      </w:pPr>
      <w:r w:rsidRPr="008A43FF">
        <w:rPr>
          <w:rFonts w:ascii="Arial" w:hAnsi="Arial" w:cs="Arial"/>
        </w:rPr>
        <w:t>Conforme a lo estipulado en los párrafos primero y segundo del artículo 41 del REGLAMENTO, l</w:t>
      </w:r>
      <w:r w:rsidRPr="008A43FF">
        <w:rPr>
          <w:rFonts w:ascii="Arial" w:hAnsi="Arial" w:cs="Arial"/>
          <w:lang w:eastAsia="es-MX"/>
        </w:rPr>
        <w:t xml:space="preserve">a entrega de proposiciones se hará en </w:t>
      </w:r>
      <w:r w:rsidRPr="008A43FF">
        <w:rPr>
          <w:rFonts w:ascii="Arial" w:hAnsi="Arial" w:cs="Arial"/>
          <w:b/>
          <w:u w:val="single"/>
          <w:lang w:eastAsia="es-MX"/>
        </w:rPr>
        <w:t>sobre cerrado</w:t>
      </w:r>
      <w:r w:rsidRPr="008A43FF">
        <w:rPr>
          <w:rFonts w:ascii="Arial" w:hAnsi="Arial" w:cs="Arial"/>
          <w:lang w:eastAsia="es-MX"/>
        </w:rPr>
        <w:t xml:space="preserve"> que contendrá la oferta técnica y la oferta económica. La documentación distinta a la proposición podrá entregarse, a elección del LICITANTE, dentro o fuera del sobre que la contenga.</w:t>
      </w:r>
    </w:p>
    <w:p w14:paraId="59AF4812" w14:textId="77777777" w:rsidR="00231269" w:rsidRPr="008A43FF" w:rsidRDefault="00231269" w:rsidP="00231269">
      <w:pPr>
        <w:numPr>
          <w:ilvl w:val="0"/>
          <w:numId w:val="11"/>
        </w:numPr>
        <w:spacing w:before="120" w:after="120"/>
        <w:ind w:left="993" w:hanging="284"/>
        <w:jc w:val="both"/>
        <w:rPr>
          <w:rFonts w:ascii="Arial" w:hAnsi="Arial" w:cs="Arial"/>
          <w:b/>
          <w:lang w:eastAsia="es-MX"/>
        </w:rPr>
      </w:pPr>
      <w:r w:rsidRPr="008A43FF">
        <w:rPr>
          <w:rFonts w:ascii="Arial" w:hAnsi="Arial" w:cs="Arial"/>
          <w:lang w:eastAsia="es-MX"/>
        </w:rPr>
        <w:lastRenderedPageBreak/>
        <w:t xml:space="preserve">El sobre o paquete cerrado deberá indicar la razón o denominación social del LICITANTE. </w:t>
      </w:r>
    </w:p>
    <w:p w14:paraId="346CC4B7" w14:textId="77777777" w:rsidR="00231269" w:rsidRPr="008A43FF" w:rsidRDefault="00231269" w:rsidP="00231269">
      <w:pPr>
        <w:pStyle w:val="E2"/>
        <w:numPr>
          <w:ilvl w:val="0"/>
          <w:numId w:val="11"/>
        </w:numPr>
        <w:spacing w:before="120" w:after="120"/>
        <w:ind w:left="993" w:hanging="284"/>
        <w:rPr>
          <w:rFonts w:cs="Arial"/>
          <w:sz w:val="20"/>
          <w:lang w:val="es-MX"/>
        </w:rPr>
      </w:pPr>
      <w:r w:rsidRPr="008A43FF">
        <w:rPr>
          <w:rFonts w:cs="Arial"/>
          <w:sz w:val="20"/>
          <w:lang w:val="es-MX"/>
        </w:rPr>
        <w:t xml:space="preserve">De acuerdo a lo señalado en el primer párrafo del artículo 66 de las POBALINES, la proposición y los documentos que se solicitan en el numeral 4.1 de la presente convocatoria deberán ser </w:t>
      </w:r>
      <w:r w:rsidRPr="008A43FF">
        <w:rPr>
          <w:rFonts w:cs="Arial"/>
          <w:b/>
          <w:sz w:val="20"/>
          <w:lang w:val="es-MX"/>
        </w:rPr>
        <w:t>firmados autógrafamente</w:t>
      </w:r>
      <w:r w:rsidRPr="008A43FF">
        <w:rPr>
          <w:rFonts w:cs="Arial"/>
          <w:sz w:val="20"/>
          <w:lang w:val="es-MX"/>
        </w:rPr>
        <w:t xml:space="preserve"> por la persona facultada para ello en la última hoja de cada uno de los documentos que forman parte de la misma, por lo que no podrá desecharse cuando las demás hojas que la integran o sus anexos carezcan de firma o rúbrica, las cuales no deberán tener tachaduras ni enmendaduras.</w:t>
      </w:r>
    </w:p>
    <w:p w14:paraId="4BC362B7" w14:textId="77777777" w:rsidR="00231269" w:rsidRPr="008A43FF" w:rsidRDefault="00231269" w:rsidP="00231269">
      <w:pPr>
        <w:pStyle w:val="E2"/>
        <w:numPr>
          <w:ilvl w:val="0"/>
          <w:numId w:val="11"/>
        </w:numPr>
        <w:spacing w:before="120" w:after="120"/>
        <w:ind w:left="993" w:hanging="284"/>
        <w:rPr>
          <w:rFonts w:cs="Arial"/>
          <w:sz w:val="20"/>
          <w:lang w:val="es-MX"/>
        </w:rPr>
      </w:pPr>
      <w:r w:rsidRPr="008A43FF">
        <w:rPr>
          <w:rFonts w:cs="Arial"/>
          <w:sz w:val="20"/>
          <w:lang w:val="es-MX"/>
        </w:rPr>
        <w:t xml:space="preserve">De conformidad con lo estipulado en el segundo párrafo del artículo 66 de las POBALINES, </w:t>
      </w:r>
      <w:r w:rsidRPr="008A43FF">
        <w:rPr>
          <w:rFonts w:cs="Arial"/>
          <w:b/>
          <w:sz w:val="20"/>
          <w:lang w:val="es-MX"/>
        </w:rPr>
        <w:t xml:space="preserve">cada uno de los documentos que integren la proposición y aquellos distintos a ésta, </w:t>
      </w:r>
      <w:r w:rsidRPr="008A43FF">
        <w:rPr>
          <w:rFonts w:cs="Arial"/>
          <w:b/>
          <w:sz w:val="20"/>
          <w:u w:val="single"/>
          <w:lang w:val="es-MX"/>
        </w:rPr>
        <w:t>deberán estar foliados en todas y cada una de las hojas que los integren</w:t>
      </w:r>
      <w:r w:rsidRPr="008A43FF">
        <w:rPr>
          <w:rFonts w:cs="Arial"/>
          <w:sz w:val="20"/>
          <w:u w:val="single"/>
          <w:lang w:val="es-MX"/>
        </w:rPr>
        <w:t>.</w:t>
      </w:r>
      <w:r w:rsidRPr="008A43FF">
        <w:rPr>
          <w:rFonts w:cs="Arial"/>
          <w:sz w:val="20"/>
          <w:lang w:val="es-MX"/>
        </w:rPr>
        <w:t xml:space="preserve"> </w:t>
      </w:r>
      <w:r w:rsidRPr="008A43FF">
        <w:rPr>
          <w:rFonts w:cs="Arial"/>
          <w:b/>
          <w:sz w:val="20"/>
          <w:lang w:val="es-MX"/>
        </w:rPr>
        <w:t>Al efecto, se deberán numerar de manera individual las propuestas técnica y económica</w:t>
      </w:r>
      <w:r w:rsidRPr="008A43FF">
        <w:rPr>
          <w:rFonts w:cs="Arial"/>
          <w:sz w:val="20"/>
          <w:lang w:val="es-MX"/>
        </w:rPr>
        <w:t xml:space="preserve">, así como el resto de los documentos que entregue el LICITANTE. </w:t>
      </w:r>
    </w:p>
    <w:p w14:paraId="21AEF633" w14:textId="77777777" w:rsidR="00231269" w:rsidRPr="008A43FF" w:rsidRDefault="00231269" w:rsidP="00231269">
      <w:pPr>
        <w:pStyle w:val="E2"/>
        <w:numPr>
          <w:ilvl w:val="0"/>
          <w:numId w:val="11"/>
        </w:numPr>
        <w:spacing w:before="120" w:after="120"/>
        <w:ind w:left="993" w:hanging="284"/>
        <w:rPr>
          <w:rFonts w:cs="Arial"/>
          <w:sz w:val="20"/>
          <w:lang w:val="es-MX"/>
        </w:rPr>
      </w:pPr>
      <w:r w:rsidRPr="008A43FF">
        <w:rPr>
          <w:rFonts w:cs="Arial"/>
          <w:sz w:val="20"/>
          <w:lang w:val="es-MX"/>
        </w:rPr>
        <w:t xml:space="preserve">De conformidad con las fracciones I y II del artículo 64 de las POBALINES, los LICITANTES podrán entregar, dentro o fuera del sobre cerrado, el </w:t>
      </w:r>
      <w:r w:rsidRPr="008A43FF">
        <w:rPr>
          <w:rFonts w:cs="Arial"/>
          <w:b/>
          <w:sz w:val="20"/>
          <w:lang w:val="es-MX"/>
        </w:rPr>
        <w:t xml:space="preserve">Anexo 12 </w:t>
      </w:r>
      <w:r w:rsidRPr="008A43FF">
        <w:rPr>
          <w:rFonts w:cs="Arial"/>
          <w:sz w:val="20"/>
          <w:lang w:val="es-MX"/>
        </w:rPr>
        <w:t>de la presente convocatoria que servirá a cada participante como constancia de recepción de la documentación que entregue en el Acto de Presentación y Apertura de Proposiciones. Asentándose dicha recepción en el acta respectiva o anexándose copia de la constancia entregada a cada LICITANTE. La falta de presentación de dicho anexo no será motivo para desechar la proposición y se extenderá un acuse de recibo de la documentación que entregue el LICITANTE en el acto.</w:t>
      </w:r>
    </w:p>
    <w:p w14:paraId="3B4FF8BE" w14:textId="77777777" w:rsidR="00D43E35" w:rsidRDefault="00D43E35" w:rsidP="00D43E35">
      <w:pPr>
        <w:pStyle w:val="E2"/>
        <w:spacing w:before="120" w:after="120"/>
        <w:rPr>
          <w:rFonts w:cs="Arial"/>
          <w:sz w:val="20"/>
          <w:lang w:val="es-MX"/>
        </w:rPr>
      </w:pPr>
    </w:p>
    <w:p w14:paraId="06066805" w14:textId="77777777" w:rsidR="00412321" w:rsidRPr="00E30171" w:rsidRDefault="00412321" w:rsidP="00412321">
      <w:pPr>
        <w:pStyle w:val="Ttulo1"/>
        <w:numPr>
          <w:ilvl w:val="0"/>
          <w:numId w:val="1"/>
        </w:numPr>
        <w:spacing w:before="120" w:after="120"/>
        <w:jc w:val="both"/>
        <w:rPr>
          <w:rFonts w:cs="Arial"/>
          <w:color w:val="244061" w:themeColor="accent1" w:themeShade="80"/>
          <w:kern w:val="32"/>
          <w:sz w:val="20"/>
        </w:rPr>
      </w:pPr>
      <w:bookmarkStart w:id="118" w:name="_Toc314085312"/>
      <w:bookmarkStart w:id="119" w:name="_Toc314094133"/>
      <w:bookmarkStart w:id="120" w:name="_Toc434004097"/>
      <w:bookmarkStart w:id="121" w:name="_Toc511922306"/>
      <w:r w:rsidRPr="00E30171">
        <w:rPr>
          <w:rFonts w:cs="Arial"/>
          <w:color w:val="244061" w:themeColor="accent1" w:themeShade="80"/>
          <w:kern w:val="32"/>
          <w:sz w:val="20"/>
        </w:rPr>
        <w:t>PARTICIPACIÓN EN EL PROCEDIMIENTO Y PRESENTACIÓN DE PROPOSICIONES</w:t>
      </w:r>
      <w:bookmarkEnd w:id="118"/>
      <w:bookmarkEnd w:id="119"/>
      <w:bookmarkEnd w:id="120"/>
      <w:bookmarkEnd w:id="121"/>
    </w:p>
    <w:p w14:paraId="3ED136DF" w14:textId="77777777" w:rsidR="00412321" w:rsidRPr="00E30171" w:rsidRDefault="00412321" w:rsidP="00412321">
      <w:pPr>
        <w:pStyle w:val="Ttulo1"/>
        <w:numPr>
          <w:ilvl w:val="1"/>
          <w:numId w:val="1"/>
        </w:numPr>
        <w:spacing w:before="120" w:after="120"/>
        <w:jc w:val="both"/>
        <w:rPr>
          <w:rFonts w:cs="Arial"/>
          <w:bCs/>
          <w:color w:val="244061" w:themeColor="accent1" w:themeShade="80"/>
          <w:sz w:val="20"/>
        </w:rPr>
      </w:pPr>
      <w:bookmarkStart w:id="122" w:name="_Toc314030195"/>
      <w:bookmarkStart w:id="123" w:name="_Toc314085313"/>
      <w:bookmarkStart w:id="124" w:name="_Toc314094134"/>
      <w:bookmarkStart w:id="125" w:name="_Toc314804490"/>
      <w:bookmarkStart w:id="126" w:name="_Toc314804555"/>
      <w:bookmarkStart w:id="127" w:name="_Toc315905503"/>
      <w:bookmarkStart w:id="128" w:name="_Toc316315419"/>
      <w:bookmarkStart w:id="129" w:name="_Toc316316305"/>
      <w:bookmarkStart w:id="130" w:name="_Toc327181253"/>
      <w:bookmarkStart w:id="131" w:name="_Toc329602569"/>
      <w:bookmarkStart w:id="132" w:name="_Toc382993247"/>
      <w:bookmarkStart w:id="133" w:name="_Toc390246814"/>
      <w:bookmarkStart w:id="134" w:name="_Toc390699230"/>
      <w:bookmarkStart w:id="135" w:name="_Toc396148585"/>
      <w:bookmarkStart w:id="136" w:name="_Toc405207171"/>
      <w:bookmarkStart w:id="137" w:name="_Toc414448108"/>
      <w:bookmarkStart w:id="138" w:name="_Toc434003979"/>
      <w:bookmarkStart w:id="139" w:name="_Toc434004098"/>
      <w:bookmarkStart w:id="140" w:name="_Toc464498299"/>
      <w:bookmarkStart w:id="141" w:name="_Toc464498704"/>
      <w:bookmarkStart w:id="142" w:name="_Toc485137252"/>
      <w:bookmarkStart w:id="143" w:name="_Toc490562438"/>
      <w:bookmarkStart w:id="144" w:name="_Toc497216110"/>
      <w:bookmarkStart w:id="145" w:name="_Toc499126186"/>
      <w:bookmarkStart w:id="146" w:name="_Toc505757108"/>
      <w:bookmarkStart w:id="147" w:name="_Toc505869705"/>
      <w:bookmarkStart w:id="148" w:name="_Toc511922307"/>
      <w:r w:rsidRPr="00E30171">
        <w:rPr>
          <w:rFonts w:cs="Arial"/>
          <w:bCs/>
          <w:color w:val="244061" w:themeColor="accent1" w:themeShade="80"/>
          <w:sz w:val="20"/>
        </w:rPr>
        <w:t>Condiciones establecidas para la participación en los actos del procedimiento</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7B32E58B" w14:textId="6758928D" w:rsidR="00412321" w:rsidRPr="00377686" w:rsidRDefault="00377686" w:rsidP="00377686">
      <w:pPr>
        <w:pStyle w:val="Textosinformato"/>
        <w:tabs>
          <w:tab w:val="left" w:pos="1134"/>
        </w:tabs>
        <w:spacing w:before="120" w:after="120"/>
        <w:ind w:left="705"/>
        <w:jc w:val="both"/>
        <w:rPr>
          <w:rFonts w:ascii="Arial" w:hAnsi="Arial" w:cs="Arial"/>
        </w:rPr>
      </w:pPr>
      <w:r w:rsidRPr="00377686">
        <w:rPr>
          <w:rFonts w:ascii="Arial" w:hAnsi="Arial" w:cs="Arial"/>
        </w:rPr>
        <w:t>La(s) Junta(s) de Aclaraciones, el Acto de Presentación y Apertura de Proposiciones y el Acto de Fallo, se realizarán de manera presencial a</w:t>
      </w:r>
      <w:r w:rsidR="00E66919">
        <w:rPr>
          <w:rFonts w:ascii="Arial" w:hAnsi="Arial" w:cs="Arial"/>
        </w:rPr>
        <w:t>l</w:t>
      </w:r>
      <w:r w:rsidRPr="00377686">
        <w:rPr>
          <w:rFonts w:ascii="Arial" w:hAnsi="Arial" w:cs="Arial"/>
        </w:rPr>
        <w:t xml:space="preserve"> cual podrán asistir los LICITANTES, sin perjuicio de que el Fallo pueda notificarse por escrito conforme a lo dispuesto por el quinto párrafo del artículo 45 del REGLAMENTO. </w:t>
      </w:r>
      <w:r w:rsidR="00412321" w:rsidRPr="00377686">
        <w:rPr>
          <w:rFonts w:ascii="Arial" w:hAnsi="Arial" w:cs="Arial"/>
        </w:rPr>
        <w:t xml:space="preserve"> </w:t>
      </w:r>
    </w:p>
    <w:p w14:paraId="6A9D1236" w14:textId="77777777" w:rsidR="00412321" w:rsidRDefault="00412321" w:rsidP="00412321">
      <w:pPr>
        <w:pStyle w:val="Textosinformato"/>
        <w:tabs>
          <w:tab w:val="left" w:pos="1134"/>
        </w:tabs>
        <w:spacing w:before="120" w:after="120"/>
        <w:ind w:left="709"/>
        <w:jc w:val="both"/>
        <w:rPr>
          <w:rFonts w:ascii="Arial" w:hAnsi="Arial" w:cs="Arial"/>
        </w:rPr>
      </w:pPr>
      <w:r w:rsidRPr="00677CB9">
        <w:rPr>
          <w:rFonts w:ascii="Arial" w:hAnsi="Arial" w:cs="Arial"/>
        </w:rPr>
        <w:t>Únicamente podrán participar personas de nacionalidad mexicana.</w:t>
      </w:r>
    </w:p>
    <w:p w14:paraId="26D08041" w14:textId="77777777" w:rsidR="00412321" w:rsidRDefault="00CF5C61" w:rsidP="00412321">
      <w:pPr>
        <w:pStyle w:val="Textosinformato"/>
        <w:tabs>
          <w:tab w:val="left" w:pos="1134"/>
        </w:tabs>
        <w:spacing w:before="120" w:after="120"/>
        <w:ind w:left="709"/>
        <w:jc w:val="both"/>
        <w:rPr>
          <w:rFonts w:ascii="Arial" w:hAnsi="Arial" w:cs="Arial"/>
        </w:rPr>
      </w:pPr>
      <w:r>
        <w:rPr>
          <w:rFonts w:ascii="Arial" w:hAnsi="Arial" w:cs="Arial"/>
        </w:rPr>
        <w:t>De conformidad con lo señalado en el artículo 31 décimo párrafo del REGLAMENTO, a</w:t>
      </w:r>
      <w:r w:rsidR="00412321" w:rsidRPr="00677CB9">
        <w:rPr>
          <w:rFonts w:ascii="Arial" w:hAnsi="Arial" w:cs="Arial"/>
        </w:rPr>
        <w:t xml:space="preserve"> los Actos del procedimiento podrá asistir cualquier persona en calidad de observador, bajo la condición de registrar su asistencia y abstenerse de intervenir en cualquier forma en los mismos.</w:t>
      </w:r>
    </w:p>
    <w:p w14:paraId="27D500E7" w14:textId="77777777" w:rsidR="00412321" w:rsidRDefault="00412321" w:rsidP="00412321">
      <w:pPr>
        <w:pStyle w:val="Textosinformato"/>
        <w:tabs>
          <w:tab w:val="left" w:pos="1134"/>
        </w:tabs>
        <w:spacing w:before="120" w:after="120"/>
        <w:ind w:left="709"/>
        <w:jc w:val="both"/>
        <w:rPr>
          <w:rFonts w:ascii="Arial" w:hAnsi="Arial" w:cs="Arial"/>
        </w:rPr>
      </w:pPr>
    </w:p>
    <w:p w14:paraId="319055BE" w14:textId="77777777" w:rsidR="00F70FCA" w:rsidRPr="00B3558E" w:rsidRDefault="002530BC" w:rsidP="009A78E9">
      <w:pPr>
        <w:pStyle w:val="Ttulo1"/>
        <w:numPr>
          <w:ilvl w:val="1"/>
          <w:numId w:val="1"/>
        </w:numPr>
        <w:spacing w:before="120" w:after="120"/>
        <w:jc w:val="both"/>
        <w:rPr>
          <w:rFonts w:cs="Arial"/>
          <w:bCs/>
          <w:color w:val="244061" w:themeColor="accent1" w:themeShade="80"/>
          <w:sz w:val="20"/>
        </w:rPr>
      </w:pPr>
      <w:bookmarkStart w:id="149" w:name="_Toc309618065"/>
      <w:bookmarkStart w:id="150" w:name="_Toc314030196"/>
      <w:bookmarkStart w:id="151" w:name="_Toc314085314"/>
      <w:bookmarkStart w:id="152" w:name="_Toc314094135"/>
      <w:bookmarkStart w:id="153" w:name="_Toc314804491"/>
      <w:bookmarkStart w:id="154" w:name="_Toc314804556"/>
      <w:bookmarkStart w:id="155" w:name="_Toc315905504"/>
      <w:bookmarkStart w:id="156" w:name="_Toc316315420"/>
      <w:bookmarkStart w:id="157" w:name="_Toc316316306"/>
      <w:bookmarkStart w:id="158" w:name="_Toc327181254"/>
      <w:bookmarkStart w:id="159" w:name="_Toc329602570"/>
      <w:bookmarkStart w:id="160" w:name="_Toc382992956"/>
      <w:bookmarkStart w:id="161" w:name="_Toc383184929"/>
      <w:bookmarkStart w:id="162" w:name="_Toc383788306"/>
      <w:bookmarkStart w:id="163" w:name="_Toc390935270"/>
      <w:bookmarkStart w:id="164" w:name="_Toc409002213"/>
      <w:bookmarkStart w:id="165" w:name="_Toc422232834"/>
      <w:bookmarkStart w:id="166" w:name="_Toc427242072"/>
      <w:bookmarkStart w:id="167" w:name="_Toc428879784"/>
      <w:bookmarkStart w:id="168" w:name="_Toc447120309"/>
      <w:bookmarkStart w:id="169" w:name="_Toc452121377"/>
      <w:bookmarkStart w:id="170" w:name="_Toc464498300"/>
      <w:bookmarkStart w:id="171" w:name="_Toc464498705"/>
      <w:bookmarkStart w:id="172" w:name="_Toc485137253"/>
      <w:bookmarkStart w:id="173" w:name="_Toc490562439"/>
      <w:bookmarkStart w:id="174" w:name="_Toc497216111"/>
      <w:bookmarkStart w:id="175" w:name="_Toc499126187"/>
      <w:bookmarkStart w:id="176" w:name="_Toc505757109"/>
      <w:bookmarkStart w:id="177" w:name="_Toc505869706"/>
      <w:bookmarkStart w:id="178" w:name="_Toc511922308"/>
      <w:r w:rsidRPr="00B3558E">
        <w:rPr>
          <w:rFonts w:cs="Arial"/>
          <w:bCs/>
          <w:color w:val="244061" w:themeColor="accent1" w:themeShade="80"/>
          <w:sz w:val="20"/>
        </w:rPr>
        <w:t>L</w:t>
      </w:r>
      <w:r w:rsidR="00F70FCA" w:rsidRPr="00B3558E">
        <w:rPr>
          <w:rFonts w:cs="Arial"/>
          <w:bCs/>
          <w:color w:val="244061" w:themeColor="accent1" w:themeShade="80"/>
          <w:sz w:val="20"/>
        </w:rPr>
        <w:t>icitantes que no podrán participar en el presente procedimiento</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093619DE" w14:textId="77777777" w:rsidR="00F70FCA" w:rsidRPr="00842BC0" w:rsidRDefault="002812B0" w:rsidP="009A78E9">
      <w:pPr>
        <w:pStyle w:val="Textosinformato"/>
        <w:tabs>
          <w:tab w:val="left" w:pos="1134"/>
        </w:tabs>
        <w:spacing w:before="120" w:after="120"/>
        <w:ind w:left="709"/>
        <w:jc w:val="both"/>
        <w:rPr>
          <w:rFonts w:ascii="Arial" w:hAnsi="Arial" w:cs="Arial"/>
        </w:rPr>
      </w:pPr>
      <w:r w:rsidRPr="004C4800">
        <w:rPr>
          <w:rFonts w:ascii="Arial" w:hAnsi="Arial" w:cs="Arial"/>
        </w:rPr>
        <w:t>No podrán participar las personas físicas o morales que se encuentren en los supuesto</w:t>
      </w:r>
      <w:r w:rsidR="00C019E4">
        <w:rPr>
          <w:rFonts w:ascii="Arial" w:hAnsi="Arial" w:cs="Arial"/>
        </w:rPr>
        <w:t>s establecidos en el artículo 59 y 79</w:t>
      </w:r>
      <w:r w:rsidRPr="004C4800">
        <w:rPr>
          <w:rFonts w:ascii="Arial" w:hAnsi="Arial" w:cs="Arial"/>
        </w:rPr>
        <w:t xml:space="preserve"> del REGLAMENTO </w:t>
      </w:r>
      <w:r w:rsidRPr="00377686">
        <w:rPr>
          <w:rFonts w:ascii="Arial" w:hAnsi="Arial" w:cs="Arial"/>
        </w:rPr>
        <w:t xml:space="preserve">y </w:t>
      </w:r>
      <w:r w:rsidR="0095759E" w:rsidRPr="00377686">
        <w:rPr>
          <w:rFonts w:ascii="Arial" w:hAnsi="Arial" w:cs="Arial"/>
        </w:rPr>
        <w:t>49 fracción I</w:t>
      </w:r>
      <w:r w:rsidRPr="00377686">
        <w:rPr>
          <w:rFonts w:ascii="Arial" w:hAnsi="Arial" w:cs="Arial"/>
        </w:rPr>
        <w:t xml:space="preserve">X de la Ley </w:t>
      </w:r>
      <w:r w:rsidR="0095759E" w:rsidRPr="00377686">
        <w:rPr>
          <w:rFonts w:ascii="Arial" w:hAnsi="Arial" w:cs="Arial"/>
        </w:rPr>
        <w:t>General</w:t>
      </w:r>
      <w:r w:rsidRPr="00377686">
        <w:rPr>
          <w:rFonts w:ascii="Arial" w:hAnsi="Arial" w:cs="Arial"/>
        </w:rPr>
        <w:t xml:space="preserve"> de </w:t>
      </w:r>
      <w:r w:rsidRPr="004C4800">
        <w:rPr>
          <w:rFonts w:ascii="Arial" w:hAnsi="Arial" w:cs="Arial"/>
        </w:rPr>
        <w:t xml:space="preserve">Responsabilidades Administrativas. La </w:t>
      </w:r>
      <w:r w:rsidR="00396D77">
        <w:rPr>
          <w:rFonts w:ascii="Arial" w:hAnsi="Arial" w:cs="Arial"/>
        </w:rPr>
        <w:t>DRMS</w:t>
      </w:r>
      <w:r w:rsidRPr="00842BC0">
        <w:rPr>
          <w:rFonts w:ascii="Arial" w:hAnsi="Arial" w:cs="Arial"/>
        </w:rPr>
        <w:t xml:space="preserve"> verificará desde el registro de participación y hasta el Fallo que los LICITANTES no se encuentren inhabilitados durante todo el procedimiento.</w:t>
      </w:r>
      <w:r w:rsidR="00F70FCA" w:rsidRPr="00842BC0">
        <w:rPr>
          <w:rFonts w:ascii="Arial" w:hAnsi="Arial" w:cs="Arial"/>
        </w:rPr>
        <w:t xml:space="preserve"> </w:t>
      </w:r>
    </w:p>
    <w:p w14:paraId="7B8B03D4" w14:textId="77777777" w:rsidR="00F223CD" w:rsidRPr="003D6A25" w:rsidRDefault="00F223CD" w:rsidP="00F223CD">
      <w:pPr>
        <w:pStyle w:val="Textosinformato"/>
        <w:tabs>
          <w:tab w:val="left" w:pos="1134"/>
        </w:tabs>
        <w:spacing w:before="120" w:after="120"/>
        <w:ind w:left="705"/>
        <w:jc w:val="both"/>
        <w:rPr>
          <w:rFonts w:ascii="Arial" w:hAnsi="Arial" w:cs="Arial"/>
        </w:rPr>
      </w:pPr>
      <w:r w:rsidRPr="00D66F1B">
        <w:rPr>
          <w:rFonts w:ascii="Arial" w:hAnsi="Arial" w:cs="Arial"/>
        </w:rPr>
        <w:t xml:space="preserve">Las personas físicas o morales que no se encuentren al corriente en el pago de sus obligaciones fiscales en términos de lo estipulado en el artículo 32-D del Código Fiscal de la Federación, y en su caso, de la Resolución Miscelánea Fiscal, vigente. </w:t>
      </w:r>
    </w:p>
    <w:p w14:paraId="1F1EE656" w14:textId="77777777" w:rsidR="00F223CD" w:rsidRPr="00572E6A" w:rsidRDefault="00F223CD" w:rsidP="00F223CD">
      <w:pPr>
        <w:pStyle w:val="Prrafodelista"/>
        <w:spacing w:before="120" w:after="120"/>
        <w:ind w:left="709"/>
        <w:jc w:val="both"/>
        <w:rPr>
          <w:rFonts w:ascii="Arial" w:hAnsi="Arial" w:cs="Arial"/>
          <w:snapToGrid/>
          <w:lang w:val="es-MX"/>
        </w:rPr>
      </w:pPr>
    </w:p>
    <w:p w14:paraId="7F7730B4" w14:textId="77777777" w:rsidR="00F70FCA" w:rsidRPr="006B4BE5" w:rsidRDefault="00F70FCA" w:rsidP="009A78E9">
      <w:pPr>
        <w:pStyle w:val="Ttulo1"/>
        <w:numPr>
          <w:ilvl w:val="1"/>
          <w:numId w:val="1"/>
        </w:numPr>
        <w:spacing w:before="120" w:after="120"/>
        <w:jc w:val="both"/>
        <w:rPr>
          <w:rFonts w:cs="Arial"/>
          <w:bCs/>
          <w:color w:val="244061" w:themeColor="accent1" w:themeShade="80"/>
          <w:sz w:val="20"/>
        </w:rPr>
      </w:pPr>
      <w:bookmarkStart w:id="179" w:name="_Toc309618066"/>
      <w:bookmarkStart w:id="180" w:name="_Toc314030197"/>
      <w:bookmarkStart w:id="181" w:name="_Toc314085315"/>
      <w:bookmarkStart w:id="182" w:name="_Toc314094136"/>
      <w:bookmarkStart w:id="183" w:name="_Toc314804492"/>
      <w:bookmarkStart w:id="184" w:name="_Toc314804557"/>
      <w:bookmarkStart w:id="185" w:name="_Toc315905505"/>
      <w:bookmarkStart w:id="186" w:name="_Toc316315421"/>
      <w:bookmarkStart w:id="187" w:name="_Toc316316307"/>
      <w:bookmarkStart w:id="188" w:name="_Toc327181255"/>
      <w:bookmarkStart w:id="189" w:name="_Toc329602571"/>
      <w:bookmarkStart w:id="190" w:name="_Toc382992957"/>
      <w:bookmarkStart w:id="191" w:name="_Toc383184930"/>
      <w:bookmarkStart w:id="192" w:name="_Toc383788307"/>
      <w:bookmarkStart w:id="193" w:name="_Toc390935271"/>
      <w:bookmarkStart w:id="194" w:name="_Toc409002214"/>
      <w:bookmarkStart w:id="195" w:name="_Toc422232835"/>
      <w:bookmarkStart w:id="196" w:name="_Toc427242073"/>
      <w:bookmarkStart w:id="197" w:name="_Toc428879785"/>
      <w:bookmarkStart w:id="198" w:name="_Toc447120310"/>
      <w:bookmarkStart w:id="199" w:name="_Toc452121378"/>
      <w:bookmarkStart w:id="200" w:name="_Toc464498301"/>
      <w:bookmarkStart w:id="201" w:name="_Toc464498706"/>
      <w:bookmarkStart w:id="202" w:name="_Toc485137254"/>
      <w:bookmarkStart w:id="203" w:name="_Toc490562440"/>
      <w:bookmarkStart w:id="204" w:name="_Toc497216112"/>
      <w:bookmarkStart w:id="205" w:name="_Toc499126188"/>
      <w:bookmarkStart w:id="206" w:name="_Toc505757110"/>
      <w:bookmarkStart w:id="207" w:name="_Toc505869707"/>
      <w:bookmarkStart w:id="208" w:name="_Toc511922309"/>
      <w:r w:rsidRPr="006B4BE5">
        <w:rPr>
          <w:rFonts w:cs="Arial"/>
          <w:bCs/>
          <w:color w:val="244061" w:themeColor="accent1" w:themeShade="80"/>
          <w:sz w:val="20"/>
        </w:rPr>
        <w:t>Para el caso de presentación de proposiciones conjuntas</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1A9463D3" w14:textId="77777777" w:rsidR="00E53974" w:rsidRPr="002F313A" w:rsidRDefault="00E53974" w:rsidP="00621CF1">
      <w:pPr>
        <w:autoSpaceDE w:val="0"/>
        <w:autoSpaceDN w:val="0"/>
        <w:spacing w:before="120" w:after="120"/>
        <w:ind w:left="705"/>
        <w:jc w:val="both"/>
        <w:rPr>
          <w:rFonts w:ascii="Arial" w:hAnsi="Arial" w:cs="Arial"/>
        </w:rPr>
      </w:pPr>
      <w:bookmarkStart w:id="209" w:name="_Toc314085316"/>
      <w:bookmarkStart w:id="210" w:name="_Toc314094137"/>
      <w:r w:rsidRPr="002F313A">
        <w:rPr>
          <w:rFonts w:ascii="Arial" w:hAnsi="Arial" w:cs="Arial"/>
        </w:rPr>
        <w:t xml:space="preserve">De conformidad con </w:t>
      </w:r>
      <w:r w:rsidR="00C019E4">
        <w:rPr>
          <w:rFonts w:ascii="Arial" w:hAnsi="Arial" w:cs="Arial"/>
        </w:rPr>
        <w:t>lo dispuesto en los artículos 36 fracción V y 41</w:t>
      </w:r>
      <w:r w:rsidRPr="002F313A">
        <w:rPr>
          <w:rFonts w:ascii="Arial" w:hAnsi="Arial" w:cs="Arial"/>
        </w:rPr>
        <w:t xml:space="preserve"> del </w:t>
      </w:r>
      <w:r w:rsidR="009E5A77" w:rsidRPr="002F313A">
        <w:rPr>
          <w:rFonts w:ascii="Arial" w:hAnsi="Arial" w:cs="Arial"/>
        </w:rPr>
        <w:t>REGLAMENTO</w:t>
      </w:r>
      <w:r w:rsidR="009E5A77">
        <w:rPr>
          <w:rFonts w:ascii="Arial" w:hAnsi="Arial" w:cs="Arial"/>
        </w:rPr>
        <w:t xml:space="preserve"> y el artículo 60 de las POBALINES</w:t>
      </w:r>
      <w:r w:rsidRPr="002F313A">
        <w:rPr>
          <w:rFonts w:ascii="Arial" w:hAnsi="Arial" w:cs="Arial"/>
        </w:rPr>
        <w:t>, los interesados podrán agruparse para presentar una proposición, cumpliendo los siguientes aspectos:</w:t>
      </w:r>
    </w:p>
    <w:p w14:paraId="49C66800" w14:textId="77777777" w:rsidR="009E5A77" w:rsidRDefault="009E5A77" w:rsidP="004E12CE">
      <w:pPr>
        <w:numPr>
          <w:ilvl w:val="0"/>
          <w:numId w:val="27"/>
        </w:numPr>
        <w:autoSpaceDE w:val="0"/>
        <w:autoSpaceDN w:val="0"/>
        <w:spacing w:before="120" w:after="120"/>
        <w:jc w:val="both"/>
        <w:rPr>
          <w:rFonts w:ascii="Arial" w:hAnsi="Arial" w:cs="Arial"/>
        </w:rPr>
      </w:pPr>
      <w:r>
        <w:rPr>
          <w:rFonts w:ascii="Arial" w:hAnsi="Arial" w:cs="Arial"/>
        </w:rPr>
        <w:lastRenderedPageBreak/>
        <w:t xml:space="preserve">Cualquiera de los integrantes de la agrupación podrá presentar el escrito mediante el cual manifieste su interés en participar en la junta de aclaraciones y en el procedimiento de contratación que se solicita en el numeral </w:t>
      </w:r>
      <w:r w:rsidR="0066557E">
        <w:rPr>
          <w:rFonts w:ascii="Arial" w:hAnsi="Arial" w:cs="Arial"/>
        </w:rPr>
        <w:t>6.1 de la presente convocatoria.</w:t>
      </w:r>
    </w:p>
    <w:p w14:paraId="5B909360" w14:textId="77777777" w:rsidR="00E53974" w:rsidRPr="002F313A" w:rsidRDefault="00E53974" w:rsidP="004E12CE">
      <w:pPr>
        <w:numPr>
          <w:ilvl w:val="0"/>
          <w:numId w:val="27"/>
        </w:numPr>
        <w:autoSpaceDE w:val="0"/>
        <w:autoSpaceDN w:val="0"/>
        <w:spacing w:before="120" w:after="120"/>
        <w:jc w:val="both"/>
        <w:rPr>
          <w:rFonts w:ascii="Arial" w:hAnsi="Arial" w:cs="Arial"/>
        </w:rPr>
      </w:pPr>
      <w:r w:rsidRPr="002F313A">
        <w:rPr>
          <w:rFonts w:ascii="Arial" w:hAnsi="Arial" w:cs="Arial"/>
        </w:rPr>
        <w:t xml:space="preserve">Las personas que integran la agrupación deberán celebrar en los términos de la legislación aplicable el convenio de proposición conjunta, en el que se establecerán </w:t>
      </w:r>
      <w:r w:rsidRPr="002F313A">
        <w:rPr>
          <w:rFonts w:ascii="Arial" w:hAnsi="Arial" w:cs="Arial"/>
          <w:b/>
          <w:bCs/>
          <w:u w:val="single"/>
        </w:rPr>
        <w:t>con precisión</w:t>
      </w:r>
      <w:r w:rsidRPr="002F313A">
        <w:rPr>
          <w:rFonts w:ascii="Arial" w:hAnsi="Arial" w:cs="Arial"/>
        </w:rPr>
        <w:t xml:space="preserve"> los aspectos siguientes:</w:t>
      </w:r>
    </w:p>
    <w:p w14:paraId="5472BFBC" w14:textId="58927D85" w:rsidR="00E53974" w:rsidRPr="002F313A" w:rsidRDefault="00E53974" w:rsidP="004E12CE">
      <w:pPr>
        <w:numPr>
          <w:ilvl w:val="0"/>
          <w:numId w:val="26"/>
        </w:numPr>
        <w:autoSpaceDE w:val="0"/>
        <w:autoSpaceDN w:val="0"/>
        <w:spacing w:before="120" w:after="120"/>
        <w:jc w:val="both"/>
        <w:rPr>
          <w:rFonts w:ascii="Arial" w:hAnsi="Arial" w:cs="Arial"/>
        </w:rPr>
      </w:pPr>
      <w:r w:rsidRPr="002F313A">
        <w:rPr>
          <w:rFonts w:ascii="Arial" w:hAnsi="Arial" w:cs="Arial"/>
        </w:rPr>
        <w:t xml:space="preserve">Nombre, domicilio y Registro Federal de Contribuyentes de las personas integrantes, señalando, en su caso, los datos de los instrumentos públicos con los que se acredita la existencia legal de las personas morales y, de haberlas, sus reformas y </w:t>
      </w:r>
      <w:r w:rsidR="00D27522" w:rsidRPr="002F313A">
        <w:rPr>
          <w:rFonts w:ascii="Arial" w:hAnsi="Arial" w:cs="Arial"/>
        </w:rPr>
        <w:t>modificaciones,</w:t>
      </w:r>
      <w:r w:rsidRPr="002F313A">
        <w:rPr>
          <w:rFonts w:ascii="Arial" w:hAnsi="Arial" w:cs="Arial"/>
        </w:rPr>
        <w:t xml:space="preserve"> así como el nombre de los socios que aparezcan en éstas;</w:t>
      </w:r>
    </w:p>
    <w:p w14:paraId="513284C9" w14:textId="77777777" w:rsidR="00E53974" w:rsidRPr="002F313A" w:rsidRDefault="00E53974" w:rsidP="004E12CE">
      <w:pPr>
        <w:numPr>
          <w:ilvl w:val="0"/>
          <w:numId w:val="26"/>
        </w:numPr>
        <w:autoSpaceDE w:val="0"/>
        <w:autoSpaceDN w:val="0"/>
        <w:spacing w:before="120" w:after="120"/>
        <w:jc w:val="both"/>
        <w:rPr>
          <w:rFonts w:ascii="Arial" w:hAnsi="Arial" w:cs="Arial"/>
        </w:rPr>
      </w:pPr>
      <w:r w:rsidRPr="002F313A">
        <w:rPr>
          <w:rFonts w:ascii="Arial" w:hAnsi="Arial" w:cs="Arial"/>
        </w:rPr>
        <w:t>Nombre y domicilio de los representantes de cada una de las personas agrupadas, señalando, en su caso, los datos de las escrituras públicas con las que acrediten las facultades de representación;</w:t>
      </w:r>
    </w:p>
    <w:p w14:paraId="1A1CE5AB" w14:textId="77777777" w:rsidR="00E53974" w:rsidRPr="002F313A" w:rsidRDefault="00E53974" w:rsidP="004E12CE">
      <w:pPr>
        <w:numPr>
          <w:ilvl w:val="0"/>
          <w:numId w:val="26"/>
        </w:numPr>
        <w:autoSpaceDE w:val="0"/>
        <w:autoSpaceDN w:val="0"/>
        <w:spacing w:before="120" w:after="120"/>
        <w:jc w:val="both"/>
        <w:rPr>
          <w:rFonts w:ascii="Arial" w:hAnsi="Arial" w:cs="Arial"/>
        </w:rPr>
      </w:pPr>
      <w:r w:rsidRPr="002F313A">
        <w:rPr>
          <w:rFonts w:ascii="Arial" w:hAnsi="Arial" w:cs="Arial"/>
        </w:rPr>
        <w:t>Designación de un representante común, otorgándole poder amplio y suficiente, para atender todo lo relacionado con la proposición y con el procedimiento de esta licitación;</w:t>
      </w:r>
    </w:p>
    <w:p w14:paraId="61A39202" w14:textId="77777777" w:rsidR="00E53974" w:rsidRPr="002F313A" w:rsidRDefault="00E53974" w:rsidP="004E12CE">
      <w:pPr>
        <w:numPr>
          <w:ilvl w:val="0"/>
          <w:numId w:val="26"/>
        </w:numPr>
        <w:autoSpaceDE w:val="0"/>
        <w:autoSpaceDN w:val="0"/>
        <w:spacing w:before="120" w:after="120"/>
        <w:jc w:val="both"/>
        <w:rPr>
          <w:rFonts w:ascii="Arial" w:hAnsi="Arial" w:cs="Arial"/>
        </w:rPr>
      </w:pPr>
      <w:r w:rsidRPr="002F313A">
        <w:rPr>
          <w:rFonts w:ascii="Arial" w:hAnsi="Arial" w:cs="Arial"/>
          <w:b/>
          <w:bCs/>
          <w:u w:val="single"/>
        </w:rPr>
        <w:t xml:space="preserve">Descripción </w:t>
      </w:r>
      <w:r w:rsidR="009E5A77">
        <w:rPr>
          <w:rFonts w:ascii="Arial" w:hAnsi="Arial" w:cs="Arial"/>
          <w:b/>
          <w:bCs/>
          <w:u w:val="single"/>
        </w:rPr>
        <w:t xml:space="preserve">clara y </w:t>
      </w:r>
      <w:r w:rsidRPr="002F313A">
        <w:rPr>
          <w:rFonts w:ascii="Arial" w:hAnsi="Arial" w:cs="Arial"/>
          <w:b/>
          <w:bCs/>
          <w:u w:val="single"/>
        </w:rPr>
        <w:t xml:space="preserve">precisa </w:t>
      </w:r>
      <w:r w:rsidR="009E5A77">
        <w:rPr>
          <w:rFonts w:ascii="Arial" w:hAnsi="Arial" w:cs="Arial"/>
          <w:b/>
          <w:bCs/>
          <w:u w:val="single"/>
        </w:rPr>
        <w:t>del</w:t>
      </w:r>
      <w:r w:rsidRPr="002F313A">
        <w:rPr>
          <w:rFonts w:ascii="Arial" w:hAnsi="Arial" w:cs="Arial"/>
          <w:b/>
          <w:bCs/>
          <w:u w:val="single"/>
        </w:rPr>
        <w:t xml:space="preserve"> objeto del contrato que corresponderá cumplir a cada persona integrante, así como la manera en que se exigirá el cumplimiento de las obligaciones</w:t>
      </w:r>
      <w:r w:rsidRPr="002F313A">
        <w:rPr>
          <w:rFonts w:ascii="Arial" w:hAnsi="Arial" w:cs="Arial"/>
        </w:rPr>
        <w:t>, y</w:t>
      </w:r>
    </w:p>
    <w:p w14:paraId="5B253C1A" w14:textId="77777777" w:rsidR="00E53974" w:rsidRPr="00B76CE6" w:rsidRDefault="00E53974" w:rsidP="004E12CE">
      <w:pPr>
        <w:numPr>
          <w:ilvl w:val="0"/>
          <w:numId w:val="26"/>
        </w:numPr>
        <w:spacing w:before="120" w:after="120"/>
        <w:jc w:val="both"/>
        <w:rPr>
          <w:rFonts w:ascii="Arial" w:hAnsi="Arial" w:cs="Arial"/>
          <w:b/>
          <w:bCs/>
          <w:u w:val="single"/>
        </w:rPr>
      </w:pPr>
      <w:r w:rsidRPr="002F313A">
        <w:rPr>
          <w:rFonts w:ascii="Arial" w:hAnsi="Arial" w:cs="Arial"/>
        </w:rPr>
        <w:t>Estipulación expresa de que cada uno de los firmantes quedará obligado junto con los demás integrantes en forma solidaria</w:t>
      </w:r>
      <w:r w:rsidR="00DF2ACB">
        <w:rPr>
          <w:rFonts w:ascii="Arial" w:hAnsi="Arial" w:cs="Arial"/>
        </w:rPr>
        <w:t xml:space="preserve"> y</w:t>
      </w:r>
      <w:r w:rsidR="009E5A77">
        <w:rPr>
          <w:rFonts w:ascii="Arial" w:hAnsi="Arial" w:cs="Arial"/>
        </w:rPr>
        <w:t xml:space="preserve"> mancomunada</w:t>
      </w:r>
      <w:r w:rsidRPr="002F313A">
        <w:rPr>
          <w:rFonts w:ascii="Arial" w:hAnsi="Arial" w:cs="Arial"/>
        </w:rPr>
        <w:t xml:space="preserve">, para efectos del procedimiento de contratación y del contrato, en caso de que se les adjudique el mismo; para tal efecto se podrá utilizar el ejemplo de convenio de proposición </w:t>
      </w:r>
      <w:r w:rsidRPr="00B76CE6">
        <w:rPr>
          <w:rFonts w:ascii="Arial" w:hAnsi="Arial" w:cs="Arial"/>
        </w:rPr>
        <w:t xml:space="preserve">conjunta </w:t>
      </w:r>
      <w:r w:rsidRPr="00B76CE6">
        <w:rPr>
          <w:rFonts w:ascii="Arial" w:hAnsi="Arial" w:cs="Arial"/>
          <w:b/>
        </w:rPr>
        <w:t>(</w:t>
      </w:r>
      <w:r w:rsidRPr="00B76CE6">
        <w:rPr>
          <w:rFonts w:ascii="Arial" w:hAnsi="Arial" w:cs="Arial"/>
          <w:b/>
          <w:bCs/>
        </w:rPr>
        <w:t xml:space="preserve">Anexo </w:t>
      </w:r>
      <w:r w:rsidR="000D4796">
        <w:rPr>
          <w:rFonts w:ascii="Arial" w:hAnsi="Arial" w:cs="Arial"/>
          <w:b/>
          <w:bCs/>
        </w:rPr>
        <w:t>10</w:t>
      </w:r>
      <w:r w:rsidRPr="00B76CE6">
        <w:rPr>
          <w:rFonts w:ascii="Arial" w:hAnsi="Arial" w:cs="Arial"/>
          <w:b/>
        </w:rPr>
        <w:t>)</w:t>
      </w:r>
    </w:p>
    <w:p w14:paraId="3E7FA86F" w14:textId="7CC3B184" w:rsidR="00080EA5" w:rsidRPr="00080EA5" w:rsidRDefault="00E53974" w:rsidP="00080EA5">
      <w:pPr>
        <w:numPr>
          <w:ilvl w:val="0"/>
          <w:numId w:val="27"/>
        </w:numPr>
        <w:autoSpaceDE w:val="0"/>
        <w:autoSpaceDN w:val="0"/>
        <w:spacing w:before="120" w:after="120"/>
        <w:jc w:val="both"/>
        <w:rPr>
          <w:rFonts w:ascii="Arial" w:hAnsi="Arial" w:cs="Arial"/>
        </w:rPr>
      </w:pPr>
      <w:r w:rsidRPr="002F313A">
        <w:rPr>
          <w:rFonts w:ascii="Arial" w:hAnsi="Arial" w:cs="Arial"/>
        </w:rPr>
        <w:t>El convenio a que hace referencia la fracción I</w:t>
      </w:r>
      <w:r w:rsidR="009E5A77">
        <w:rPr>
          <w:rFonts w:ascii="Arial" w:hAnsi="Arial" w:cs="Arial"/>
        </w:rPr>
        <w:t>I</w:t>
      </w:r>
      <w:r w:rsidRPr="002F313A">
        <w:rPr>
          <w:rFonts w:ascii="Arial" w:hAnsi="Arial" w:cs="Arial"/>
        </w:rPr>
        <w:t xml:space="preserve"> de este numeral se presentará con la proposición y, en caso de que a los </w:t>
      </w:r>
      <w:r w:rsidR="003D6A25" w:rsidRPr="002F313A">
        <w:rPr>
          <w:rFonts w:ascii="Arial" w:hAnsi="Arial" w:cs="Arial"/>
        </w:rPr>
        <w:t xml:space="preserve">LICITANTES </w:t>
      </w:r>
      <w:r w:rsidRPr="002F313A">
        <w:rPr>
          <w:rFonts w:ascii="Arial" w:hAnsi="Arial" w:cs="Arial"/>
        </w:rPr>
        <w:t>que la hubieren presentado se les adjudique el contrato, dicho convenio, for</w:t>
      </w:r>
      <w:r w:rsidR="00E66919">
        <w:rPr>
          <w:rFonts w:ascii="Arial" w:hAnsi="Arial" w:cs="Arial"/>
        </w:rPr>
        <w:t>mará parte integrante del mismo</w:t>
      </w:r>
      <w:r w:rsidR="001D07CA">
        <w:rPr>
          <w:rFonts w:ascii="Arial" w:hAnsi="Arial" w:cs="Arial"/>
        </w:rPr>
        <w:t xml:space="preserve"> como uno de sus Anexos.</w:t>
      </w:r>
    </w:p>
    <w:p w14:paraId="426D6EE2" w14:textId="77777777" w:rsidR="00BD146A" w:rsidRDefault="00BD146A" w:rsidP="004E12CE">
      <w:pPr>
        <w:numPr>
          <w:ilvl w:val="0"/>
          <w:numId w:val="27"/>
        </w:numPr>
        <w:autoSpaceDE w:val="0"/>
        <w:autoSpaceDN w:val="0"/>
        <w:spacing w:before="120" w:after="120"/>
        <w:jc w:val="both"/>
        <w:rPr>
          <w:rFonts w:ascii="Arial" w:hAnsi="Arial" w:cs="Arial"/>
        </w:rPr>
      </w:pPr>
      <w:r w:rsidRPr="002F313A">
        <w:rPr>
          <w:rFonts w:ascii="Arial" w:hAnsi="Arial" w:cs="Arial"/>
        </w:rPr>
        <w:t xml:space="preserve">En virtud de lo anterior, no se aceptarán cláusulas en el convenio de participación conjunta, en las cuales, los firmantes indiquen sólo como obligaciones que se asocian para acreditar alguno(s) de los aspectos solicitados en la tabla de evaluación por puntos y porcentajes del numeral 5.1 de esta convocatoria. </w:t>
      </w:r>
    </w:p>
    <w:p w14:paraId="7B43B5A8" w14:textId="77777777" w:rsidR="00E53974" w:rsidRPr="002F313A" w:rsidRDefault="00E53974" w:rsidP="004E12CE">
      <w:pPr>
        <w:numPr>
          <w:ilvl w:val="0"/>
          <w:numId w:val="27"/>
        </w:numPr>
        <w:autoSpaceDE w:val="0"/>
        <w:autoSpaceDN w:val="0"/>
        <w:spacing w:before="120" w:after="120"/>
        <w:jc w:val="both"/>
        <w:rPr>
          <w:rFonts w:ascii="Arial" w:hAnsi="Arial" w:cs="Arial"/>
        </w:rPr>
      </w:pPr>
      <w:r w:rsidRPr="002F313A">
        <w:rPr>
          <w:rFonts w:ascii="Arial" w:hAnsi="Arial" w:cs="Arial"/>
        </w:rPr>
        <w:t>De conformidad c</w:t>
      </w:r>
      <w:r w:rsidR="00C019E4">
        <w:rPr>
          <w:rFonts w:ascii="Arial" w:hAnsi="Arial" w:cs="Arial"/>
        </w:rPr>
        <w:t>on lo señalado en el artículo 41</w:t>
      </w:r>
      <w:r w:rsidRPr="002F313A">
        <w:rPr>
          <w:rFonts w:ascii="Arial" w:hAnsi="Arial" w:cs="Arial"/>
        </w:rPr>
        <w:t xml:space="preserve"> sexto párrafo del REGLAMENTO, los actos, contratos, convenios o combinaciones que lleven a cabo los LICITANTES en cualquier etapa del procedimiento deberán apegarse a lo dispuesto por la Ley Federal de Competencia Económica en materia de prácticas monopólicas y concentraciones, sin perjuicio de que el INSTITUTO determine los requisitos, características y condiciones de los mismos en el </w:t>
      </w:r>
      <w:r>
        <w:rPr>
          <w:rFonts w:ascii="Arial" w:hAnsi="Arial" w:cs="Arial"/>
        </w:rPr>
        <w:t>ámbito de sus atribuciones.</w:t>
      </w:r>
    </w:p>
    <w:p w14:paraId="6F9CDAE6" w14:textId="77777777" w:rsidR="00E53974" w:rsidRDefault="00E53974" w:rsidP="004E12CE">
      <w:pPr>
        <w:numPr>
          <w:ilvl w:val="0"/>
          <w:numId w:val="27"/>
        </w:numPr>
        <w:autoSpaceDE w:val="0"/>
        <w:autoSpaceDN w:val="0"/>
        <w:spacing w:before="120" w:after="120"/>
        <w:jc w:val="both"/>
        <w:rPr>
          <w:rFonts w:ascii="Arial" w:hAnsi="Arial" w:cs="Arial"/>
        </w:rPr>
      </w:pPr>
      <w:r w:rsidRPr="002F313A">
        <w:rPr>
          <w:rFonts w:ascii="Arial" w:hAnsi="Arial" w:cs="Arial"/>
        </w:rPr>
        <w:t xml:space="preserve">En el supuesto de que se adjudique el contrato a los </w:t>
      </w:r>
      <w:r w:rsidR="003D6A25" w:rsidRPr="002F313A">
        <w:rPr>
          <w:rFonts w:ascii="Arial" w:hAnsi="Arial" w:cs="Arial"/>
        </w:rPr>
        <w:t xml:space="preserve">LICITANTES </w:t>
      </w:r>
      <w:r w:rsidRPr="002F313A">
        <w:rPr>
          <w:rFonts w:ascii="Arial" w:hAnsi="Arial" w:cs="Arial"/>
        </w:rPr>
        <w:t xml:space="preserve">que presentaron una proposición conjunta, el convenio </w:t>
      </w:r>
      <w:r w:rsidR="009E5A77">
        <w:rPr>
          <w:rFonts w:ascii="Arial" w:hAnsi="Arial" w:cs="Arial"/>
        </w:rPr>
        <w:t xml:space="preserve">indicado en la fracción II de este numeral </w:t>
      </w:r>
      <w:r w:rsidR="00BD5028">
        <w:rPr>
          <w:rFonts w:ascii="Arial" w:hAnsi="Arial" w:cs="Arial"/>
        </w:rPr>
        <w:t>y</w:t>
      </w:r>
      <w:r w:rsidRPr="002F313A">
        <w:rPr>
          <w:rFonts w:ascii="Arial" w:hAnsi="Arial" w:cs="Arial"/>
        </w:rPr>
        <w:t xml:space="preserve">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 </w:t>
      </w:r>
    </w:p>
    <w:p w14:paraId="6F86A6E8" w14:textId="77777777" w:rsidR="00A055D4" w:rsidRPr="006B4BE5" w:rsidRDefault="00A055D4" w:rsidP="00A055D4">
      <w:pPr>
        <w:autoSpaceDE w:val="0"/>
        <w:autoSpaceDN w:val="0"/>
        <w:spacing w:before="120" w:after="120"/>
        <w:ind w:left="1425"/>
        <w:jc w:val="both"/>
        <w:rPr>
          <w:rFonts w:ascii="Arial" w:hAnsi="Arial" w:cs="Arial"/>
          <w:b/>
          <w:bCs/>
          <w:color w:val="244061" w:themeColor="accent1" w:themeShade="80"/>
          <w:lang w:val="es-ES"/>
        </w:rPr>
      </w:pPr>
    </w:p>
    <w:p w14:paraId="1BBE0E24" w14:textId="77777777" w:rsidR="00F70FCA" w:rsidRPr="006B4BE5" w:rsidRDefault="00F70FCA" w:rsidP="00621CF1">
      <w:pPr>
        <w:pStyle w:val="Ttulo1"/>
        <w:numPr>
          <w:ilvl w:val="0"/>
          <w:numId w:val="1"/>
        </w:numPr>
        <w:spacing w:before="120" w:after="120"/>
        <w:jc w:val="both"/>
        <w:rPr>
          <w:rFonts w:cs="Arial"/>
          <w:bCs/>
          <w:color w:val="244061" w:themeColor="accent1" w:themeShade="80"/>
          <w:sz w:val="20"/>
        </w:rPr>
      </w:pPr>
      <w:bookmarkStart w:id="211" w:name="_Toc511922310"/>
      <w:r w:rsidRPr="006B4BE5">
        <w:rPr>
          <w:rFonts w:cs="Arial"/>
          <w:bCs/>
          <w:color w:val="244061" w:themeColor="accent1" w:themeShade="80"/>
          <w:sz w:val="20"/>
        </w:rPr>
        <w:t>CONTENIDO DE LAS PROPOSICIONES</w:t>
      </w:r>
      <w:bookmarkEnd w:id="6"/>
      <w:bookmarkEnd w:id="209"/>
      <w:bookmarkEnd w:id="210"/>
      <w:bookmarkEnd w:id="211"/>
    </w:p>
    <w:p w14:paraId="6531384B" w14:textId="77777777" w:rsidR="00F70FCA" w:rsidRPr="00D306C6" w:rsidRDefault="00F70FCA" w:rsidP="00621CF1">
      <w:pPr>
        <w:pStyle w:val="Texto0"/>
        <w:tabs>
          <w:tab w:val="left" w:pos="709"/>
        </w:tabs>
        <w:spacing w:before="120" w:after="120" w:line="240" w:lineRule="auto"/>
        <w:ind w:left="709" w:firstLine="0"/>
        <w:rPr>
          <w:sz w:val="20"/>
        </w:rPr>
      </w:pPr>
      <w:r w:rsidRPr="00D306C6">
        <w:rPr>
          <w:sz w:val="20"/>
        </w:rPr>
        <w:t xml:space="preserve">Los LICITANTES deberán presentar los requisitos contenidos en los </w:t>
      </w:r>
      <w:r w:rsidRPr="00D306C6">
        <w:rPr>
          <w:b/>
          <w:sz w:val="20"/>
        </w:rPr>
        <w:t xml:space="preserve">puntos </w:t>
      </w:r>
      <w:r w:rsidR="00896998">
        <w:rPr>
          <w:b/>
          <w:sz w:val="20"/>
        </w:rPr>
        <w:t>4</w:t>
      </w:r>
      <w:r w:rsidRPr="00D306C6">
        <w:rPr>
          <w:b/>
          <w:sz w:val="20"/>
        </w:rPr>
        <w:t>.1</w:t>
      </w:r>
      <w:r w:rsidRPr="00D306C6">
        <w:rPr>
          <w:sz w:val="20"/>
        </w:rPr>
        <w:t>,</w:t>
      </w:r>
      <w:r w:rsidRPr="00D306C6">
        <w:rPr>
          <w:b/>
          <w:sz w:val="20"/>
        </w:rPr>
        <w:t xml:space="preserve"> </w:t>
      </w:r>
      <w:r w:rsidR="00896998">
        <w:rPr>
          <w:b/>
          <w:sz w:val="20"/>
        </w:rPr>
        <w:t>4</w:t>
      </w:r>
      <w:r w:rsidRPr="00D306C6">
        <w:rPr>
          <w:b/>
          <w:sz w:val="20"/>
        </w:rPr>
        <w:t xml:space="preserve">.2 </w:t>
      </w:r>
      <w:r w:rsidRPr="00D306C6">
        <w:rPr>
          <w:sz w:val="20"/>
        </w:rPr>
        <w:t>y</w:t>
      </w:r>
      <w:r w:rsidRPr="00D306C6">
        <w:rPr>
          <w:b/>
          <w:sz w:val="20"/>
        </w:rPr>
        <w:t xml:space="preserve"> </w:t>
      </w:r>
      <w:r w:rsidR="00896998">
        <w:rPr>
          <w:b/>
          <w:sz w:val="20"/>
        </w:rPr>
        <w:t>4</w:t>
      </w:r>
      <w:r w:rsidRPr="00D306C6">
        <w:rPr>
          <w:b/>
          <w:sz w:val="20"/>
        </w:rPr>
        <w:t>.3</w:t>
      </w:r>
      <w:r w:rsidRPr="00D306C6">
        <w:rPr>
          <w:sz w:val="20"/>
        </w:rPr>
        <w:t>, según se describen a continuación:</w:t>
      </w:r>
    </w:p>
    <w:p w14:paraId="2C497E72" w14:textId="77777777" w:rsidR="00F70FCA" w:rsidRPr="006B4BE5" w:rsidRDefault="00F70FCA" w:rsidP="009A78E9">
      <w:pPr>
        <w:pStyle w:val="Ttulo1"/>
        <w:numPr>
          <w:ilvl w:val="1"/>
          <w:numId w:val="1"/>
        </w:numPr>
        <w:spacing w:before="120" w:after="120"/>
        <w:jc w:val="both"/>
        <w:rPr>
          <w:rFonts w:cs="Arial"/>
          <w:bCs/>
          <w:color w:val="244061" w:themeColor="accent1" w:themeShade="80"/>
          <w:sz w:val="20"/>
        </w:rPr>
      </w:pPr>
      <w:bookmarkStart w:id="212" w:name="_Toc289064580"/>
      <w:bookmarkStart w:id="213" w:name="_Toc310514790"/>
      <w:bookmarkStart w:id="214" w:name="_Toc312083756"/>
      <w:bookmarkStart w:id="215" w:name="_Toc312402701"/>
      <w:bookmarkStart w:id="216" w:name="_Toc314002686"/>
      <w:bookmarkStart w:id="217" w:name="_Toc314030199"/>
      <w:bookmarkStart w:id="218" w:name="_Toc314085317"/>
      <w:bookmarkStart w:id="219" w:name="_Toc314094138"/>
      <w:bookmarkStart w:id="220" w:name="_Toc314804494"/>
      <w:bookmarkStart w:id="221" w:name="_Toc314804559"/>
      <w:bookmarkStart w:id="222" w:name="_Toc315905507"/>
      <w:bookmarkStart w:id="223" w:name="_Toc316315423"/>
      <w:bookmarkStart w:id="224" w:name="_Toc316316309"/>
      <w:bookmarkStart w:id="225" w:name="_Toc327181257"/>
      <w:bookmarkStart w:id="226" w:name="_Toc329602573"/>
      <w:bookmarkStart w:id="227" w:name="_Toc382992959"/>
      <w:bookmarkStart w:id="228" w:name="_Toc383184932"/>
      <w:bookmarkStart w:id="229" w:name="_Toc383788309"/>
      <w:bookmarkStart w:id="230" w:name="_Toc390935273"/>
      <w:bookmarkStart w:id="231" w:name="_Toc409002216"/>
      <w:bookmarkStart w:id="232" w:name="_Toc422232837"/>
      <w:bookmarkStart w:id="233" w:name="_Toc427242075"/>
      <w:bookmarkStart w:id="234" w:name="_Toc428879787"/>
      <w:bookmarkStart w:id="235" w:name="_Toc447120312"/>
      <w:bookmarkStart w:id="236" w:name="_Toc452121380"/>
      <w:bookmarkStart w:id="237" w:name="_Toc464498303"/>
      <w:bookmarkStart w:id="238" w:name="_Toc464498708"/>
      <w:bookmarkStart w:id="239" w:name="_Toc485137256"/>
      <w:bookmarkStart w:id="240" w:name="_Toc490562442"/>
      <w:bookmarkStart w:id="241" w:name="_Toc497216114"/>
      <w:bookmarkStart w:id="242" w:name="_Toc499126190"/>
      <w:bookmarkStart w:id="243" w:name="_Toc505757112"/>
      <w:bookmarkStart w:id="244" w:name="_Toc505869709"/>
      <w:bookmarkStart w:id="245" w:name="_Toc511922311"/>
      <w:r w:rsidRPr="006B4BE5">
        <w:rPr>
          <w:rFonts w:cs="Arial"/>
          <w:bCs/>
          <w:color w:val="244061" w:themeColor="accent1" w:themeShade="80"/>
          <w:sz w:val="20"/>
        </w:rPr>
        <w:t>Documentación distinta a la oferta técnica y la oferta económica</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1A84B628" w14:textId="77777777" w:rsidR="00F70FCA" w:rsidRPr="00723DBF" w:rsidRDefault="00F70FCA" w:rsidP="009A78E9">
      <w:pPr>
        <w:pStyle w:val="Texto0"/>
        <w:tabs>
          <w:tab w:val="left" w:pos="567"/>
        </w:tabs>
        <w:spacing w:before="120" w:after="120" w:line="240" w:lineRule="auto"/>
        <w:ind w:left="709" w:firstLine="0"/>
        <w:rPr>
          <w:sz w:val="20"/>
        </w:rPr>
      </w:pPr>
      <w:r w:rsidRPr="00723DBF">
        <w:rPr>
          <w:sz w:val="20"/>
        </w:rPr>
        <w:t>De conformidad con el</w:t>
      </w:r>
      <w:r w:rsidR="009A19B7">
        <w:rPr>
          <w:sz w:val="20"/>
        </w:rPr>
        <w:t xml:space="preserve"> segundo párrafo del artículo 41</w:t>
      </w:r>
      <w:r w:rsidRPr="00723DBF">
        <w:rPr>
          <w:sz w:val="20"/>
        </w:rPr>
        <w:t xml:space="preserve"> del REGLAMENTO</w:t>
      </w:r>
      <w:r w:rsidR="008C01E4">
        <w:rPr>
          <w:sz w:val="20"/>
        </w:rPr>
        <w:t xml:space="preserve"> y el</w:t>
      </w:r>
      <w:r w:rsidR="0077358F">
        <w:rPr>
          <w:sz w:val="20"/>
        </w:rPr>
        <w:t xml:space="preserve"> artículo 56 </w:t>
      </w:r>
      <w:r w:rsidR="009269DC">
        <w:rPr>
          <w:sz w:val="20"/>
        </w:rPr>
        <w:t>fracción III</w:t>
      </w:r>
      <w:r w:rsidR="008C01E4">
        <w:rPr>
          <w:sz w:val="20"/>
        </w:rPr>
        <w:t xml:space="preserve"> inciso g) de las POBALINES</w:t>
      </w:r>
      <w:r w:rsidRPr="00723DBF">
        <w:rPr>
          <w:sz w:val="20"/>
        </w:rPr>
        <w:t xml:space="preserve">, </w:t>
      </w:r>
      <w:r w:rsidR="009A19B7">
        <w:rPr>
          <w:sz w:val="20"/>
        </w:rPr>
        <w:t>la documentación distinta a la proposición podrá entregarse, a elección del LICITANTE,</w:t>
      </w:r>
      <w:r w:rsidRPr="00723DBF">
        <w:rPr>
          <w:sz w:val="20"/>
        </w:rPr>
        <w:t xml:space="preserve"> dentro o fuera del sobre que</w:t>
      </w:r>
      <w:r w:rsidR="009A19B7">
        <w:rPr>
          <w:sz w:val="20"/>
        </w:rPr>
        <w:t xml:space="preserve"> la</w:t>
      </w:r>
      <w:r w:rsidRPr="00723DBF">
        <w:rPr>
          <w:sz w:val="20"/>
        </w:rPr>
        <w:t xml:space="preserve"> contenga.</w:t>
      </w:r>
    </w:p>
    <w:p w14:paraId="704CCEBB" w14:textId="77777777" w:rsidR="00F70FCA" w:rsidRPr="00723DBF" w:rsidRDefault="00C819B9" w:rsidP="009A78E9">
      <w:pPr>
        <w:pStyle w:val="Texto0"/>
        <w:tabs>
          <w:tab w:val="left" w:pos="851"/>
        </w:tabs>
        <w:spacing w:before="120" w:after="120" w:line="240" w:lineRule="auto"/>
        <w:ind w:left="709" w:firstLine="0"/>
        <w:rPr>
          <w:sz w:val="20"/>
        </w:rPr>
      </w:pPr>
      <w:r>
        <w:rPr>
          <w:sz w:val="20"/>
        </w:rPr>
        <w:t xml:space="preserve">De </w:t>
      </w:r>
      <w:r w:rsidR="00BD5028" w:rsidRPr="00BD5028">
        <w:rPr>
          <w:b/>
          <w:sz w:val="20"/>
          <w:u w:val="single"/>
        </w:rPr>
        <w:t>los LICITANTES y cada uno de los LICITANTES en participación conjunta</w:t>
      </w:r>
      <w:r w:rsidR="00BD5028" w:rsidRPr="002F313A">
        <w:rPr>
          <w:sz w:val="20"/>
        </w:rPr>
        <w:t xml:space="preserve"> </w:t>
      </w:r>
      <w:r w:rsidR="000436B3">
        <w:rPr>
          <w:sz w:val="20"/>
        </w:rPr>
        <w:t xml:space="preserve">de </w:t>
      </w:r>
      <w:r>
        <w:rPr>
          <w:sz w:val="20"/>
        </w:rPr>
        <w:t xml:space="preserve">conformidad con lo establecido en la fracción VII del artículo 64 de las POBALINES, </w:t>
      </w:r>
      <w:r w:rsidR="00F70FCA" w:rsidRPr="00BD5028">
        <w:rPr>
          <w:sz w:val="20"/>
          <w:u w:val="single"/>
        </w:rPr>
        <w:t>deberán presentar</w:t>
      </w:r>
      <w:r w:rsidR="00F70FCA" w:rsidRPr="00723DBF">
        <w:rPr>
          <w:sz w:val="20"/>
        </w:rPr>
        <w:t xml:space="preserve"> en original o copia, según corresponda, los siguientes documentos</w:t>
      </w:r>
      <w:r w:rsidR="0085260D">
        <w:rPr>
          <w:sz w:val="20"/>
        </w:rPr>
        <w:t>, mismos que no deberán tener tachaduras ni enmendaduras</w:t>
      </w:r>
      <w:r w:rsidR="00F70FCA" w:rsidRPr="00723DBF">
        <w:rPr>
          <w:sz w:val="20"/>
        </w:rPr>
        <w:t>:</w:t>
      </w:r>
    </w:p>
    <w:p w14:paraId="4DA3D099" w14:textId="7A7E21F7" w:rsidR="00412321" w:rsidRPr="00677CB9" w:rsidRDefault="00412321" w:rsidP="00600989">
      <w:pPr>
        <w:pStyle w:val="Texto0"/>
        <w:numPr>
          <w:ilvl w:val="0"/>
          <w:numId w:val="79"/>
        </w:numPr>
        <w:tabs>
          <w:tab w:val="clear" w:pos="705"/>
          <w:tab w:val="left" w:pos="851"/>
          <w:tab w:val="num" w:pos="993"/>
        </w:tabs>
        <w:spacing w:before="120" w:after="120" w:line="240" w:lineRule="auto"/>
        <w:ind w:left="993" w:hanging="284"/>
        <w:rPr>
          <w:sz w:val="20"/>
        </w:rPr>
      </w:pPr>
      <w:r w:rsidRPr="00677CB9">
        <w:rPr>
          <w:sz w:val="20"/>
        </w:rPr>
        <w:t xml:space="preserve">Manifestación por escrito del representante legal del LICITANTE, </w:t>
      </w:r>
      <w:r w:rsidRPr="00677CB9">
        <w:rPr>
          <w:b/>
          <w:sz w:val="20"/>
        </w:rPr>
        <w:t>bajo protesta de decir verdad</w:t>
      </w:r>
      <w:r w:rsidRPr="00677CB9">
        <w:rPr>
          <w:sz w:val="20"/>
        </w:rPr>
        <w:t xml:space="preserve">, donde señale la existencia legal y personalidad jurídica del LICITANTE y que cuenta con facultades suficientes para comprometerse por sí o por su representada para suscribir la propuesta que presenta para la presente </w:t>
      </w:r>
      <w:r w:rsidR="00D664E4">
        <w:rPr>
          <w:sz w:val="20"/>
        </w:rPr>
        <w:t>licitación</w:t>
      </w:r>
      <w:r w:rsidRPr="00677CB9">
        <w:rPr>
          <w:sz w:val="20"/>
        </w:rPr>
        <w:t xml:space="preserve">, en el campo correspondiente, se indicará el objeto social o actividad preponderante mediante el cual conste que desempeña las actividades relacionadas con la contratación materia del presente procedimiento </w:t>
      </w:r>
      <w:r w:rsidRPr="00677CB9">
        <w:rPr>
          <w:b/>
          <w:sz w:val="20"/>
        </w:rPr>
        <w:t>Anexo 2</w:t>
      </w:r>
      <w:r w:rsidRPr="00677CB9">
        <w:rPr>
          <w:sz w:val="20"/>
        </w:rPr>
        <w:t xml:space="preserve"> (en original)</w:t>
      </w:r>
      <w:r w:rsidR="00E66919">
        <w:rPr>
          <w:sz w:val="20"/>
        </w:rPr>
        <w:t>.</w:t>
      </w:r>
    </w:p>
    <w:p w14:paraId="20865061" w14:textId="77777777" w:rsidR="00B76CE6" w:rsidRPr="00825651" w:rsidRDefault="00B76CE6" w:rsidP="00600989">
      <w:pPr>
        <w:pStyle w:val="Texto0"/>
        <w:numPr>
          <w:ilvl w:val="0"/>
          <w:numId w:val="79"/>
        </w:numPr>
        <w:tabs>
          <w:tab w:val="clear" w:pos="705"/>
          <w:tab w:val="left" w:pos="851"/>
          <w:tab w:val="num" w:pos="993"/>
          <w:tab w:val="num" w:pos="1415"/>
        </w:tabs>
        <w:spacing w:before="120" w:after="120" w:line="240" w:lineRule="auto"/>
        <w:ind w:left="993" w:hanging="284"/>
        <w:rPr>
          <w:sz w:val="20"/>
        </w:rPr>
      </w:pPr>
      <w:r w:rsidRPr="00825651">
        <w:rPr>
          <w:sz w:val="20"/>
        </w:rPr>
        <w:t xml:space="preserve">Manifestación, </w:t>
      </w:r>
      <w:r w:rsidRPr="00825651">
        <w:rPr>
          <w:b/>
          <w:sz w:val="20"/>
        </w:rPr>
        <w:t>bajo protesta de decir verdad,</w:t>
      </w:r>
      <w:r w:rsidRPr="00825651">
        <w:rPr>
          <w:sz w:val="20"/>
        </w:rPr>
        <w:t xml:space="preserve"> de no encontrarse en supuesto alguno de los establecidos en los artículos 59 y 79 del REGLAMENTO</w:t>
      </w:r>
      <w:r w:rsidRPr="00825651">
        <w:rPr>
          <w:bCs/>
          <w:sz w:val="20"/>
        </w:rPr>
        <w:t xml:space="preserve">, </w:t>
      </w:r>
      <w:r w:rsidRPr="00825651">
        <w:rPr>
          <w:b/>
          <w:sz w:val="20"/>
        </w:rPr>
        <w:t xml:space="preserve">Anexo 3 “A” </w:t>
      </w:r>
      <w:r w:rsidRPr="00825651">
        <w:rPr>
          <w:sz w:val="20"/>
        </w:rPr>
        <w:t>(</w:t>
      </w:r>
      <w:r w:rsidRPr="00825651">
        <w:rPr>
          <w:i/>
          <w:sz w:val="20"/>
        </w:rPr>
        <w:t>en original</w:t>
      </w:r>
      <w:r w:rsidRPr="00825651">
        <w:rPr>
          <w:sz w:val="20"/>
        </w:rPr>
        <w:t>).</w:t>
      </w:r>
    </w:p>
    <w:p w14:paraId="5BC66810" w14:textId="77777777" w:rsidR="00B76CE6" w:rsidRPr="00825651" w:rsidRDefault="00B76CE6" w:rsidP="00600989">
      <w:pPr>
        <w:pStyle w:val="Texto0"/>
        <w:numPr>
          <w:ilvl w:val="0"/>
          <w:numId w:val="79"/>
        </w:numPr>
        <w:tabs>
          <w:tab w:val="clear" w:pos="705"/>
          <w:tab w:val="left" w:pos="851"/>
          <w:tab w:val="num" w:pos="993"/>
          <w:tab w:val="num" w:pos="1415"/>
        </w:tabs>
        <w:spacing w:before="120" w:after="120" w:line="240" w:lineRule="auto"/>
        <w:ind w:left="993" w:hanging="284"/>
        <w:rPr>
          <w:sz w:val="20"/>
        </w:rPr>
      </w:pPr>
      <w:r w:rsidRPr="00825651">
        <w:rPr>
          <w:sz w:val="20"/>
        </w:rPr>
        <w:t xml:space="preserve">Manifestación, </w:t>
      </w:r>
      <w:r w:rsidRPr="00825651">
        <w:rPr>
          <w:b/>
          <w:sz w:val="20"/>
        </w:rPr>
        <w:t>bajo protesta de decir verdad,</w:t>
      </w:r>
      <w:r w:rsidRPr="00825651">
        <w:rPr>
          <w:sz w:val="20"/>
        </w:rPr>
        <w:t xml:space="preserve"> de estar al corriente en el pago de las obligaciones fiscales y en materia de seguridad social, </w:t>
      </w:r>
      <w:r w:rsidRPr="00825651">
        <w:rPr>
          <w:b/>
          <w:sz w:val="20"/>
        </w:rPr>
        <w:t>Anexo</w:t>
      </w:r>
      <w:r w:rsidRPr="00825651">
        <w:rPr>
          <w:sz w:val="20"/>
        </w:rPr>
        <w:t xml:space="preserve"> </w:t>
      </w:r>
      <w:r w:rsidRPr="00825651">
        <w:rPr>
          <w:b/>
          <w:sz w:val="20"/>
        </w:rPr>
        <w:t xml:space="preserve">3 “B” </w:t>
      </w:r>
      <w:r w:rsidRPr="00825651">
        <w:rPr>
          <w:i/>
          <w:sz w:val="20"/>
        </w:rPr>
        <w:t>(en original).</w:t>
      </w:r>
    </w:p>
    <w:p w14:paraId="65930AF2" w14:textId="77777777" w:rsidR="00B76CE6" w:rsidRPr="00825651" w:rsidRDefault="00B76CE6" w:rsidP="00600989">
      <w:pPr>
        <w:pStyle w:val="Texto0"/>
        <w:numPr>
          <w:ilvl w:val="0"/>
          <w:numId w:val="79"/>
        </w:numPr>
        <w:tabs>
          <w:tab w:val="clear" w:pos="705"/>
          <w:tab w:val="left" w:pos="851"/>
          <w:tab w:val="num" w:pos="993"/>
          <w:tab w:val="num" w:pos="1415"/>
        </w:tabs>
        <w:spacing w:before="120" w:after="120" w:line="240" w:lineRule="auto"/>
        <w:ind w:left="993" w:hanging="284"/>
        <w:rPr>
          <w:sz w:val="20"/>
        </w:rPr>
      </w:pPr>
      <w:r w:rsidRPr="00825651">
        <w:rPr>
          <w:sz w:val="20"/>
        </w:rPr>
        <w:t xml:space="preserve">Manifestación, </w:t>
      </w:r>
      <w:r w:rsidRPr="00825651">
        <w:rPr>
          <w:b/>
          <w:sz w:val="20"/>
        </w:rPr>
        <w:t xml:space="preserve">bajo protesta de decir verdad, </w:t>
      </w:r>
      <w:r w:rsidRPr="00825651">
        <w:rPr>
          <w:sz w:val="20"/>
        </w:rPr>
        <w:t xml:space="preserve">de no encontrarse en alguno de los supuestos establecidos en el artículo 49 fracción IX de la Ley General de Responsabilidades Administrativas, </w:t>
      </w:r>
      <w:r w:rsidRPr="00825651">
        <w:rPr>
          <w:b/>
          <w:sz w:val="20"/>
        </w:rPr>
        <w:t>Anexo</w:t>
      </w:r>
      <w:r w:rsidRPr="00825651">
        <w:rPr>
          <w:sz w:val="20"/>
        </w:rPr>
        <w:t xml:space="preserve"> </w:t>
      </w:r>
      <w:r w:rsidRPr="00825651">
        <w:rPr>
          <w:b/>
          <w:sz w:val="20"/>
        </w:rPr>
        <w:t xml:space="preserve">3 “C” </w:t>
      </w:r>
      <w:r w:rsidRPr="00825651">
        <w:rPr>
          <w:i/>
          <w:sz w:val="20"/>
        </w:rPr>
        <w:t>(en original)</w:t>
      </w:r>
    </w:p>
    <w:p w14:paraId="5517DDA6" w14:textId="77777777" w:rsidR="00412321" w:rsidRPr="00677CB9" w:rsidRDefault="00412321" w:rsidP="00600989">
      <w:pPr>
        <w:pStyle w:val="Texto0"/>
        <w:numPr>
          <w:ilvl w:val="0"/>
          <w:numId w:val="79"/>
        </w:numPr>
        <w:tabs>
          <w:tab w:val="clear" w:pos="705"/>
          <w:tab w:val="num" w:pos="993"/>
        </w:tabs>
        <w:spacing w:before="120" w:after="120" w:line="240" w:lineRule="auto"/>
        <w:ind w:left="993" w:hanging="284"/>
        <w:rPr>
          <w:sz w:val="20"/>
        </w:rPr>
      </w:pPr>
      <w:r w:rsidRPr="00677CB9">
        <w:rPr>
          <w:sz w:val="20"/>
        </w:rPr>
        <w:t xml:space="preserve">Escrito del LICITANTE en el que </w:t>
      </w:r>
      <w:r w:rsidRPr="00677CB9">
        <w:rPr>
          <w:b/>
          <w:sz w:val="20"/>
        </w:rPr>
        <w:t>manifieste bajo protesta de decir verdad</w:t>
      </w:r>
      <w:r w:rsidRPr="00677CB9">
        <w:rPr>
          <w:sz w:val="20"/>
        </w:rPr>
        <w:t>, que por sí mismo o a través de interpósita persona se abstendrán de adoptar conductas, para que los servidores públicos del INSTITUTO, induzcan o alteren las evaluaciones de las proposiciones, el resultado del procedimiento, u otros aspectos que otorguen condiciones más ventajosas con relación a los demás participantes</w:t>
      </w:r>
      <w:r w:rsidRPr="00B76CE6">
        <w:rPr>
          <w:sz w:val="20"/>
        </w:rPr>
        <w:t>.</w:t>
      </w:r>
      <w:r w:rsidRPr="00B76CE6">
        <w:rPr>
          <w:b/>
          <w:sz w:val="20"/>
        </w:rPr>
        <w:t xml:space="preserve"> Anexo 4</w:t>
      </w:r>
      <w:r w:rsidRPr="00B76CE6">
        <w:rPr>
          <w:sz w:val="20"/>
        </w:rPr>
        <w:t>. (</w:t>
      </w:r>
      <w:r w:rsidRPr="00677CB9">
        <w:rPr>
          <w:sz w:val="20"/>
        </w:rPr>
        <w:t>en original)</w:t>
      </w:r>
    </w:p>
    <w:p w14:paraId="0F9F0D30" w14:textId="77777777" w:rsidR="00412321" w:rsidRPr="00B76CE6" w:rsidRDefault="00412321" w:rsidP="00600989">
      <w:pPr>
        <w:pStyle w:val="Texto0"/>
        <w:numPr>
          <w:ilvl w:val="0"/>
          <w:numId w:val="79"/>
        </w:numPr>
        <w:tabs>
          <w:tab w:val="clear" w:pos="705"/>
          <w:tab w:val="num" w:pos="993"/>
        </w:tabs>
        <w:spacing w:before="120" w:after="120" w:line="240" w:lineRule="auto"/>
        <w:ind w:left="993" w:hanging="284"/>
        <w:rPr>
          <w:sz w:val="20"/>
          <w:u w:val="single"/>
        </w:rPr>
      </w:pPr>
      <w:r w:rsidRPr="00677CB9">
        <w:rPr>
          <w:sz w:val="20"/>
        </w:rPr>
        <w:t xml:space="preserve">Escrito en el que </w:t>
      </w:r>
      <w:r w:rsidRPr="00677CB9">
        <w:rPr>
          <w:b/>
          <w:sz w:val="20"/>
        </w:rPr>
        <w:t>manifieste bajo protesta de decir verdad</w:t>
      </w:r>
      <w:r w:rsidRPr="00677CB9">
        <w:rPr>
          <w:sz w:val="20"/>
        </w:rPr>
        <w:t xml:space="preserve"> que es de nacionalidad </w:t>
      </w:r>
      <w:r w:rsidRPr="00B76CE6">
        <w:rPr>
          <w:sz w:val="20"/>
        </w:rPr>
        <w:t xml:space="preserve">mexicana. </w:t>
      </w:r>
      <w:r w:rsidRPr="00B76CE6">
        <w:rPr>
          <w:b/>
          <w:sz w:val="20"/>
        </w:rPr>
        <w:t>Anexo 5.</w:t>
      </w:r>
    </w:p>
    <w:p w14:paraId="63C9A2C8" w14:textId="77777777" w:rsidR="001D6127" w:rsidRPr="00F212B1" w:rsidRDefault="001D6127" w:rsidP="00600989">
      <w:pPr>
        <w:pStyle w:val="Texto0"/>
        <w:numPr>
          <w:ilvl w:val="0"/>
          <w:numId w:val="79"/>
        </w:numPr>
        <w:tabs>
          <w:tab w:val="clear" w:pos="705"/>
          <w:tab w:val="num" w:pos="993"/>
        </w:tabs>
        <w:spacing w:before="120" w:after="120" w:line="240" w:lineRule="auto"/>
        <w:ind w:left="993" w:hanging="284"/>
        <w:rPr>
          <w:sz w:val="20"/>
          <w:u w:val="single"/>
        </w:rPr>
      </w:pPr>
      <w:r w:rsidRPr="00B76CE6">
        <w:rPr>
          <w:sz w:val="20"/>
        </w:rPr>
        <w:t xml:space="preserve">En su caso, el convenio de participación conjunta, identificando al representante común designado por las empresas, pudiendo utilizar el ejemplo de convenio marcado como </w:t>
      </w:r>
      <w:r w:rsidRPr="00B76CE6">
        <w:rPr>
          <w:b/>
          <w:sz w:val="20"/>
        </w:rPr>
        <w:t xml:space="preserve">Anexo </w:t>
      </w:r>
      <w:r w:rsidR="008F679E" w:rsidRPr="00B76CE6">
        <w:rPr>
          <w:b/>
          <w:sz w:val="20"/>
        </w:rPr>
        <w:t>1</w:t>
      </w:r>
      <w:r w:rsidR="000D4796">
        <w:rPr>
          <w:b/>
          <w:sz w:val="20"/>
        </w:rPr>
        <w:t>0</w:t>
      </w:r>
      <w:r w:rsidRPr="00B76CE6">
        <w:rPr>
          <w:sz w:val="20"/>
        </w:rPr>
        <w:t xml:space="preserve"> (</w:t>
      </w:r>
      <w:r w:rsidRPr="00B76CE6">
        <w:rPr>
          <w:i/>
          <w:sz w:val="20"/>
        </w:rPr>
        <w:t xml:space="preserve">en </w:t>
      </w:r>
      <w:r w:rsidRPr="00F212B1">
        <w:rPr>
          <w:i/>
          <w:sz w:val="20"/>
        </w:rPr>
        <w:t>original</w:t>
      </w:r>
      <w:r w:rsidRPr="00F212B1">
        <w:rPr>
          <w:sz w:val="20"/>
        </w:rPr>
        <w:t xml:space="preserve">); asimismo, </w:t>
      </w:r>
      <w:r w:rsidRPr="00F212B1">
        <w:rPr>
          <w:sz w:val="20"/>
          <w:u w:val="single"/>
        </w:rPr>
        <w:t>se deberá adjuntar copia de la identificación oficial de cada uno de los firmantes</w:t>
      </w:r>
      <w:r w:rsidRPr="00A41922">
        <w:rPr>
          <w:sz w:val="20"/>
        </w:rPr>
        <w:t>.</w:t>
      </w:r>
    </w:p>
    <w:p w14:paraId="4976C346" w14:textId="77777777" w:rsidR="001D6127" w:rsidRDefault="002337DD" w:rsidP="009A78E9">
      <w:pPr>
        <w:pStyle w:val="Texto0"/>
        <w:spacing w:before="120" w:after="120" w:line="240" w:lineRule="auto"/>
        <w:ind w:left="993" w:firstLine="0"/>
        <w:rPr>
          <w:sz w:val="20"/>
        </w:rPr>
      </w:pPr>
      <w:r w:rsidRPr="009A7230">
        <w:rPr>
          <w:sz w:val="20"/>
          <w:u w:val="single"/>
        </w:rPr>
        <w:t>Cada una</w:t>
      </w:r>
      <w:r w:rsidRPr="00F212B1">
        <w:rPr>
          <w:sz w:val="20"/>
        </w:rPr>
        <w:t xml:space="preserve"> de las empresas que participan bajo </w:t>
      </w:r>
      <w:r>
        <w:rPr>
          <w:sz w:val="20"/>
        </w:rPr>
        <w:t>la</w:t>
      </w:r>
      <w:r w:rsidRPr="00F212B1">
        <w:rPr>
          <w:sz w:val="20"/>
        </w:rPr>
        <w:t xml:space="preserve"> modalidad </w:t>
      </w:r>
      <w:r>
        <w:rPr>
          <w:sz w:val="20"/>
        </w:rPr>
        <w:t xml:space="preserve">de participación </w:t>
      </w:r>
      <w:r w:rsidRPr="00F212B1">
        <w:rPr>
          <w:sz w:val="20"/>
        </w:rPr>
        <w:t xml:space="preserve">conjunta </w:t>
      </w:r>
      <w:r w:rsidR="00BB4ED6" w:rsidRPr="00F212B1">
        <w:rPr>
          <w:sz w:val="20"/>
        </w:rPr>
        <w:t>deberá</w:t>
      </w:r>
      <w:r w:rsidRPr="00F212B1">
        <w:rPr>
          <w:sz w:val="20"/>
        </w:rPr>
        <w:t xml:space="preserve"> presentar debidamente requisitados y firmados los </w:t>
      </w:r>
      <w:r>
        <w:rPr>
          <w:sz w:val="20"/>
        </w:rPr>
        <w:t xml:space="preserve">formatos que se relacionan en el presente numeral como incisos </w:t>
      </w:r>
      <w:r w:rsidR="00BB5F02">
        <w:rPr>
          <w:b/>
          <w:sz w:val="20"/>
        </w:rPr>
        <w:t xml:space="preserve">a), </w:t>
      </w:r>
      <w:r w:rsidR="001D6127" w:rsidRPr="00F212B1">
        <w:rPr>
          <w:b/>
          <w:sz w:val="20"/>
        </w:rPr>
        <w:t>b)</w:t>
      </w:r>
      <w:r w:rsidR="009E7770">
        <w:rPr>
          <w:sz w:val="20"/>
        </w:rPr>
        <w:t>,</w:t>
      </w:r>
      <w:r w:rsidR="00BB5F02">
        <w:rPr>
          <w:b/>
          <w:sz w:val="20"/>
        </w:rPr>
        <w:t xml:space="preserve"> c</w:t>
      </w:r>
      <w:r w:rsidR="00E25DF2">
        <w:rPr>
          <w:b/>
          <w:sz w:val="20"/>
        </w:rPr>
        <w:t>)</w:t>
      </w:r>
      <w:r w:rsidR="00B76CE6">
        <w:rPr>
          <w:b/>
          <w:sz w:val="20"/>
        </w:rPr>
        <w:t>,</w:t>
      </w:r>
      <w:r w:rsidR="009E7770">
        <w:rPr>
          <w:b/>
          <w:sz w:val="20"/>
        </w:rPr>
        <w:t xml:space="preserve"> d)</w:t>
      </w:r>
      <w:r w:rsidR="00B76CE6">
        <w:rPr>
          <w:b/>
          <w:sz w:val="20"/>
        </w:rPr>
        <w:t>, e) y f)</w:t>
      </w:r>
      <w:r w:rsidR="0083223A">
        <w:rPr>
          <w:sz w:val="20"/>
        </w:rPr>
        <w:t xml:space="preserve">. </w:t>
      </w:r>
      <w:r w:rsidR="001D6127" w:rsidRPr="00F212B1">
        <w:rPr>
          <w:sz w:val="20"/>
        </w:rPr>
        <w:t>El representante común podrá firmar la oferta técnica y la oferta económica, asimismo, presentar la proposición.</w:t>
      </w:r>
    </w:p>
    <w:p w14:paraId="6C2E2E7E" w14:textId="77777777" w:rsidR="00F90ABA" w:rsidRDefault="00F90ABA" w:rsidP="009A78E9">
      <w:pPr>
        <w:pStyle w:val="Texto0"/>
        <w:spacing w:before="120" w:after="120" w:line="240" w:lineRule="auto"/>
        <w:ind w:left="993" w:firstLine="0"/>
        <w:rPr>
          <w:sz w:val="20"/>
        </w:rPr>
      </w:pPr>
    </w:p>
    <w:p w14:paraId="42BA7E5A" w14:textId="77777777" w:rsidR="00F70FCA" w:rsidRPr="006B4BE5" w:rsidRDefault="00F70FCA" w:rsidP="009A78E9">
      <w:pPr>
        <w:pStyle w:val="Ttulo1"/>
        <w:numPr>
          <w:ilvl w:val="1"/>
          <w:numId w:val="1"/>
        </w:numPr>
        <w:spacing w:before="120" w:after="120"/>
        <w:jc w:val="both"/>
        <w:rPr>
          <w:rFonts w:cs="Arial"/>
          <w:bCs/>
          <w:color w:val="244061" w:themeColor="accent1" w:themeShade="80"/>
          <w:sz w:val="20"/>
        </w:rPr>
      </w:pPr>
      <w:bookmarkStart w:id="246" w:name="_Toc314094139"/>
      <w:bookmarkStart w:id="247" w:name="_Toc314804495"/>
      <w:bookmarkStart w:id="248" w:name="_Toc314804560"/>
      <w:bookmarkStart w:id="249" w:name="_Toc315905508"/>
      <w:bookmarkStart w:id="250" w:name="_Toc316315424"/>
      <w:bookmarkStart w:id="251" w:name="_Toc316316310"/>
      <w:bookmarkStart w:id="252" w:name="_Toc327181258"/>
      <w:bookmarkStart w:id="253" w:name="_Toc329602574"/>
      <w:bookmarkStart w:id="254" w:name="_Toc382992960"/>
      <w:bookmarkStart w:id="255" w:name="_Toc383184933"/>
      <w:bookmarkStart w:id="256" w:name="_Toc383788310"/>
      <w:bookmarkStart w:id="257" w:name="_Toc390935274"/>
      <w:bookmarkStart w:id="258" w:name="_Toc409002217"/>
      <w:bookmarkStart w:id="259" w:name="_Toc422232838"/>
      <w:bookmarkStart w:id="260" w:name="_Toc427242076"/>
      <w:bookmarkStart w:id="261" w:name="_Toc428879788"/>
      <w:bookmarkStart w:id="262" w:name="_Toc447120313"/>
      <w:bookmarkStart w:id="263" w:name="_Toc452121381"/>
      <w:bookmarkStart w:id="264" w:name="_Toc464498304"/>
      <w:bookmarkStart w:id="265" w:name="_Toc464498709"/>
      <w:bookmarkStart w:id="266" w:name="_Toc485137257"/>
      <w:bookmarkStart w:id="267" w:name="_Toc490562443"/>
      <w:bookmarkStart w:id="268" w:name="_Toc497216115"/>
      <w:bookmarkStart w:id="269" w:name="_Toc499126191"/>
      <w:bookmarkStart w:id="270" w:name="_Toc505757113"/>
      <w:bookmarkStart w:id="271" w:name="_Toc505869710"/>
      <w:bookmarkStart w:id="272" w:name="_Toc511922312"/>
      <w:r w:rsidRPr="006B4BE5">
        <w:rPr>
          <w:rFonts w:cs="Arial"/>
          <w:bCs/>
          <w:color w:val="244061" w:themeColor="accent1" w:themeShade="80"/>
          <w:sz w:val="20"/>
        </w:rPr>
        <w:t>Contenido de la oferta técnica</w:t>
      </w:r>
      <w:bookmarkEnd w:id="7"/>
      <w:bookmarkEnd w:id="8"/>
      <w:bookmarkEnd w:id="9"/>
      <w:bookmarkEnd w:id="10"/>
      <w:bookmarkEnd w:id="11"/>
      <w:bookmarkEnd w:id="12"/>
      <w:bookmarkEnd w:id="13"/>
      <w:bookmarkEnd w:id="14"/>
      <w:bookmarkEnd w:id="1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078E0FCD" w14:textId="657B1409" w:rsidR="00F70FCA" w:rsidRDefault="00F70FCA" w:rsidP="004E12CE">
      <w:pPr>
        <w:pStyle w:val="Texto0"/>
        <w:numPr>
          <w:ilvl w:val="0"/>
          <w:numId w:val="16"/>
        </w:numPr>
        <w:tabs>
          <w:tab w:val="left" w:pos="993"/>
        </w:tabs>
        <w:spacing w:before="120" w:after="120" w:line="240" w:lineRule="auto"/>
        <w:ind w:left="993" w:hanging="284"/>
        <w:rPr>
          <w:sz w:val="20"/>
        </w:rPr>
      </w:pPr>
      <w:bookmarkStart w:id="273" w:name="_Toc284238904"/>
      <w:bookmarkStart w:id="274" w:name="_Toc289064582"/>
      <w:r w:rsidRPr="00723DBF">
        <w:rPr>
          <w:sz w:val="20"/>
        </w:rPr>
        <w:t xml:space="preserve">La oferta técnica que será elaborada </w:t>
      </w:r>
      <w:r w:rsidRPr="002F6C2E">
        <w:rPr>
          <w:sz w:val="20"/>
        </w:rPr>
        <w:t xml:space="preserve">conforme al </w:t>
      </w:r>
      <w:r w:rsidR="003D6A25" w:rsidRPr="002F6C2E">
        <w:rPr>
          <w:b/>
          <w:sz w:val="20"/>
        </w:rPr>
        <w:t>numeral</w:t>
      </w:r>
      <w:r w:rsidRPr="002F6C2E">
        <w:rPr>
          <w:b/>
          <w:sz w:val="20"/>
        </w:rPr>
        <w:t xml:space="preserve"> 2</w:t>
      </w:r>
      <w:r w:rsidRPr="00723DBF">
        <w:rPr>
          <w:sz w:val="20"/>
        </w:rPr>
        <w:t xml:space="preserve"> de la presente convocatoria, </w:t>
      </w:r>
      <w:r w:rsidRPr="00723DBF">
        <w:rPr>
          <w:b/>
          <w:sz w:val="20"/>
          <w:u w:val="single"/>
        </w:rPr>
        <w:t>deberá contener toda la información señalada y solicitada en el Anexo 1 “</w:t>
      </w:r>
      <w:r>
        <w:rPr>
          <w:b/>
          <w:sz w:val="20"/>
          <w:u w:val="single"/>
        </w:rPr>
        <w:t>E</w:t>
      </w:r>
      <w:r w:rsidRPr="00723DBF">
        <w:rPr>
          <w:b/>
          <w:sz w:val="20"/>
          <w:u w:val="single"/>
        </w:rPr>
        <w:t xml:space="preserve">specificaciones </w:t>
      </w:r>
      <w:r>
        <w:rPr>
          <w:b/>
          <w:sz w:val="20"/>
          <w:u w:val="single"/>
        </w:rPr>
        <w:t>T</w:t>
      </w:r>
      <w:r w:rsidRPr="00723DBF">
        <w:rPr>
          <w:b/>
          <w:sz w:val="20"/>
          <w:u w:val="single"/>
        </w:rPr>
        <w:t>écnicas” de la presente convocatoria, no se aceptará escrito o leyenda que solo haga referencia al mismo</w:t>
      </w:r>
      <w:r w:rsidRPr="005D1013">
        <w:rPr>
          <w:sz w:val="20"/>
        </w:rPr>
        <w:t xml:space="preserve"> </w:t>
      </w:r>
      <w:r w:rsidRPr="00723DBF">
        <w:rPr>
          <w:sz w:val="20"/>
        </w:rPr>
        <w:t>y</w:t>
      </w:r>
      <w:r w:rsidR="00D27522">
        <w:rPr>
          <w:sz w:val="20"/>
        </w:rPr>
        <w:t xml:space="preserve"> deberá contener los documentos</w:t>
      </w:r>
      <w:r w:rsidRPr="00723DBF">
        <w:rPr>
          <w:sz w:val="20"/>
        </w:rPr>
        <w:t xml:space="preserve"> </w:t>
      </w:r>
      <w:r w:rsidR="00D27522" w:rsidRPr="00723DBF">
        <w:rPr>
          <w:sz w:val="20"/>
        </w:rPr>
        <w:t>que,</w:t>
      </w:r>
      <w:r w:rsidRPr="00723DBF">
        <w:rPr>
          <w:sz w:val="20"/>
        </w:rPr>
        <w:t xml:space="preserve"> en su </w:t>
      </w:r>
      <w:r w:rsidRPr="00723DBF">
        <w:rPr>
          <w:sz w:val="20"/>
        </w:rPr>
        <w:lastRenderedPageBreak/>
        <w:t xml:space="preserve">caso, se soliciten en dicho </w:t>
      </w:r>
      <w:r w:rsidR="009A78E9">
        <w:rPr>
          <w:sz w:val="20"/>
        </w:rPr>
        <w:t>a</w:t>
      </w:r>
      <w:r w:rsidRPr="00723DBF">
        <w:rPr>
          <w:sz w:val="20"/>
        </w:rPr>
        <w:t>nexo, debiendo considerar las modificaciones que se deriven de la(s) Junta(s) de Aclaraciones que se celebre(n).</w:t>
      </w:r>
      <w:r w:rsidR="00C03E1D">
        <w:rPr>
          <w:sz w:val="20"/>
        </w:rPr>
        <w:t xml:space="preserve"> </w:t>
      </w:r>
    </w:p>
    <w:p w14:paraId="7000DB6D" w14:textId="77777777" w:rsidR="00E25DF2" w:rsidRDefault="00BD146A" w:rsidP="004E12CE">
      <w:pPr>
        <w:pStyle w:val="Texto0"/>
        <w:numPr>
          <w:ilvl w:val="0"/>
          <w:numId w:val="16"/>
        </w:numPr>
        <w:tabs>
          <w:tab w:val="left" w:pos="993"/>
        </w:tabs>
        <w:spacing w:before="120" w:after="120" w:line="240" w:lineRule="auto"/>
        <w:ind w:left="993" w:hanging="284"/>
        <w:rPr>
          <w:sz w:val="20"/>
        </w:rPr>
      </w:pPr>
      <w:r w:rsidRPr="00E30CC4">
        <w:rPr>
          <w:sz w:val="20"/>
        </w:rPr>
        <w:t xml:space="preserve">Para efectos de la evaluación por puntos y porcentajes, que se realizará según se señala en el </w:t>
      </w:r>
      <w:r w:rsidRPr="006F19C7">
        <w:rPr>
          <w:b/>
          <w:sz w:val="20"/>
        </w:rPr>
        <w:t xml:space="preserve">numeral </w:t>
      </w:r>
      <w:r>
        <w:rPr>
          <w:b/>
          <w:sz w:val="20"/>
        </w:rPr>
        <w:t>5</w:t>
      </w:r>
      <w:r w:rsidRPr="00E30CC4">
        <w:rPr>
          <w:sz w:val="20"/>
        </w:rPr>
        <w:t xml:space="preserve"> de la presente convocatoria, </w:t>
      </w:r>
      <w:r w:rsidRPr="00E30CC4">
        <w:rPr>
          <w:b/>
          <w:sz w:val="20"/>
          <w:u w:val="single"/>
        </w:rPr>
        <w:t xml:space="preserve">el LICITANTE deberá incluir, como parte de su oferta técnica, los documentos que se solicitan </w:t>
      </w:r>
      <w:r w:rsidRPr="00E12A83">
        <w:rPr>
          <w:b/>
          <w:sz w:val="20"/>
          <w:u w:val="single"/>
        </w:rPr>
        <w:t xml:space="preserve">en la Tabla de </w:t>
      </w:r>
      <w:r w:rsidR="008B5837" w:rsidRPr="00E12A83">
        <w:rPr>
          <w:b/>
          <w:sz w:val="20"/>
          <w:u w:val="single"/>
        </w:rPr>
        <w:t>Evaluación de Puntos y Porcentajes</w:t>
      </w:r>
      <w:r w:rsidRPr="00E12A83">
        <w:rPr>
          <w:sz w:val="20"/>
        </w:rPr>
        <w:t>, mismos que se encuentran señal</w:t>
      </w:r>
      <w:r w:rsidRPr="00E30CC4">
        <w:rPr>
          <w:sz w:val="20"/>
        </w:rPr>
        <w:t xml:space="preserve">ados en el </w:t>
      </w:r>
      <w:r w:rsidRPr="006F19C7">
        <w:rPr>
          <w:b/>
          <w:sz w:val="20"/>
        </w:rPr>
        <w:t>numeral 5.1</w:t>
      </w:r>
      <w:r w:rsidRPr="00E30CC4">
        <w:rPr>
          <w:sz w:val="20"/>
        </w:rPr>
        <w:t xml:space="preserve"> de la presente convocatoria.</w:t>
      </w:r>
    </w:p>
    <w:p w14:paraId="6BEEC806" w14:textId="77777777" w:rsidR="00DD4222" w:rsidRDefault="00DD4222" w:rsidP="00DD4222">
      <w:pPr>
        <w:pStyle w:val="Texto0"/>
        <w:tabs>
          <w:tab w:val="left" w:pos="993"/>
        </w:tabs>
        <w:spacing w:before="120" w:after="120" w:line="240" w:lineRule="auto"/>
        <w:ind w:left="993" w:firstLine="0"/>
        <w:rPr>
          <w:sz w:val="20"/>
        </w:rPr>
      </w:pPr>
    </w:p>
    <w:p w14:paraId="427C8FE1" w14:textId="77777777" w:rsidR="00F70FCA" w:rsidRPr="006B4BE5" w:rsidRDefault="00F70FCA" w:rsidP="009A78E9">
      <w:pPr>
        <w:pStyle w:val="Ttulo1"/>
        <w:numPr>
          <w:ilvl w:val="1"/>
          <w:numId w:val="1"/>
        </w:numPr>
        <w:spacing w:before="120" w:after="120"/>
        <w:jc w:val="both"/>
        <w:rPr>
          <w:rFonts w:cs="Arial"/>
          <w:bCs/>
          <w:color w:val="244061" w:themeColor="accent1" w:themeShade="80"/>
          <w:sz w:val="20"/>
        </w:rPr>
      </w:pPr>
      <w:bookmarkStart w:id="275" w:name="_Toc310514792"/>
      <w:bookmarkStart w:id="276" w:name="_Toc312083758"/>
      <w:bookmarkStart w:id="277" w:name="_Toc312402703"/>
      <w:bookmarkStart w:id="278" w:name="_Toc313943677"/>
      <w:bookmarkStart w:id="279" w:name="_Toc313943739"/>
      <w:bookmarkStart w:id="280" w:name="_Toc313999942"/>
      <w:bookmarkStart w:id="281" w:name="_Toc314007646"/>
      <w:bookmarkStart w:id="282" w:name="_Toc314094140"/>
      <w:bookmarkStart w:id="283" w:name="_Toc314804496"/>
      <w:bookmarkStart w:id="284" w:name="_Toc314804561"/>
      <w:bookmarkStart w:id="285" w:name="_Toc315905509"/>
      <w:bookmarkStart w:id="286" w:name="_Toc316315425"/>
      <w:bookmarkStart w:id="287" w:name="_Toc316316311"/>
      <w:bookmarkStart w:id="288" w:name="_Toc327181259"/>
      <w:bookmarkStart w:id="289" w:name="_Toc329602575"/>
      <w:bookmarkStart w:id="290" w:name="_Toc382992961"/>
      <w:bookmarkStart w:id="291" w:name="_Toc383184934"/>
      <w:bookmarkStart w:id="292" w:name="_Toc383788311"/>
      <w:bookmarkStart w:id="293" w:name="_Toc390935275"/>
      <w:bookmarkStart w:id="294" w:name="_Toc409002218"/>
      <w:bookmarkStart w:id="295" w:name="_Toc422232839"/>
      <w:bookmarkStart w:id="296" w:name="_Toc427242077"/>
      <w:bookmarkStart w:id="297" w:name="_Toc428879789"/>
      <w:bookmarkStart w:id="298" w:name="_Toc447120314"/>
      <w:bookmarkStart w:id="299" w:name="_Toc452121382"/>
      <w:bookmarkStart w:id="300" w:name="_Toc464498305"/>
      <w:bookmarkStart w:id="301" w:name="_Toc464498710"/>
      <w:bookmarkStart w:id="302" w:name="_Toc485137258"/>
      <w:bookmarkStart w:id="303" w:name="_Toc490562444"/>
      <w:bookmarkStart w:id="304" w:name="_Toc497216116"/>
      <w:bookmarkStart w:id="305" w:name="_Toc499126192"/>
      <w:bookmarkStart w:id="306" w:name="_Toc505757114"/>
      <w:bookmarkStart w:id="307" w:name="_Toc505869711"/>
      <w:bookmarkStart w:id="308" w:name="_Toc511922313"/>
      <w:r w:rsidRPr="006B4BE5">
        <w:rPr>
          <w:rFonts w:cs="Arial"/>
          <w:bCs/>
          <w:color w:val="244061" w:themeColor="accent1" w:themeShade="80"/>
          <w:sz w:val="20"/>
        </w:rPr>
        <w:t>Contenido de la oferta económica</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3FA894C3" w14:textId="4AFF5E4B" w:rsidR="00827564" w:rsidRPr="00D329CF" w:rsidRDefault="00827564" w:rsidP="00600989">
      <w:pPr>
        <w:pStyle w:val="Texto0"/>
        <w:numPr>
          <w:ilvl w:val="0"/>
          <w:numId w:val="80"/>
        </w:numPr>
        <w:tabs>
          <w:tab w:val="left" w:pos="709"/>
        </w:tabs>
        <w:spacing w:before="120" w:after="120" w:line="240" w:lineRule="auto"/>
        <w:ind w:left="993" w:hanging="284"/>
        <w:rPr>
          <w:sz w:val="20"/>
        </w:rPr>
      </w:pPr>
      <w:bookmarkStart w:id="309" w:name="_Toc284238908"/>
      <w:bookmarkStart w:id="310" w:name="_Toc289064586"/>
      <w:bookmarkStart w:id="311" w:name="_Toc299018180"/>
      <w:bookmarkStart w:id="312" w:name="_Toc305758551"/>
      <w:bookmarkStart w:id="313" w:name="_Toc310514796"/>
      <w:bookmarkStart w:id="314" w:name="_Toc312083762"/>
      <w:bookmarkStart w:id="315" w:name="_Toc312402707"/>
      <w:bookmarkStart w:id="316" w:name="_Toc314002692"/>
      <w:bookmarkStart w:id="317" w:name="_Toc314030205"/>
      <w:bookmarkStart w:id="318" w:name="_Toc314085323"/>
      <w:bookmarkStart w:id="319" w:name="_Toc314086081"/>
      <w:bookmarkStart w:id="320" w:name="_Toc314086221"/>
      <w:bookmarkStart w:id="321" w:name="_Toc314804309"/>
      <w:bookmarkStart w:id="322" w:name="_Toc315900391"/>
      <w:bookmarkStart w:id="323" w:name="_Toc315904630"/>
      <w:bookmarkStart w:id="324" w:name="_Toc316472881"/>
      <w:bookmarkStart w:id="325" w:name="_Toc316482410"/>
      <w:bookmarkStart w:id="326" w:name="_Toc324237750"/>
      <w:bookmarkStart w:id="327" w:name="_Toc329602267"/>
      <w:bookmarkStart w:id="328" w:name="_Toc350422272"/>
      <w:bookmarkStart w:id="329" w:name="_Toc353180914"/>
      <w:bookmarkStart w:id="330" w:name="_Toc314085324"/>
      <w:bookmarkStart w:id="331" w:name="_Toc314086222"/>
      <w:bookmarkStart w:id="332" w:name="_Toc314094145"/>
      <w:bookmarkStart w:id="333" w:name="_Toc289064605"/>
      <w:r w:rsidRPr="00677CB9">
        <w:rPr>
          <w:sz w:val="20"/>
        </w:rPr>
        <w:t xml:space="preserve">Los LICITANTES deberán presentar en original la oferta económica, debiendo preferentemente </w:t>
      </w:r>
      <w:r w:rsidRPr="001E0444">
        <w:rPr>
          <w:sz w:val="20"/>
        </w:rPr>
        <w:t xml:space="preserve">requisitar el </w:t>
      </w:r>
      <w:r w:rsidRPr="001E0444">
        <w:rPr>
          <w:b/>
          <w:sz w:val="20"/>
        </w:rPr>
        <w:t>Anexo 7</w:t>
      </w:r>
      <w:r w:rsidRPr="001E0444">
        <w:rPr>
          <w:sz w:val="20"/>
        </w:rPr>
        <w:t xml:space="preserve"> de la presente convocatoria, </w:t>
      </w:r>
      <w:r w:rsidRPr="001E0444">
        <w:rPr>
          <w:sz w:val="20"/>
          <w:u w:val="single"/>
        </w:rPr>
        <w:t>conteniendo como mínimo los requisitos que en dicho anexo se solicitan</w:t>
      </w:r>
      <w:r w:rsidRPr="001E0444">
        <w:rPr>
          <w:sz w:val="20"/>
        </w:rPr>
        <w:t xml:space="preserve">. </w:t>
      </w:r>
      <w:r w:rsidRPr="00D329CF">
        <w:rPr>
          <w:sz w:val="20"/>
        </w:rPr>
        <w:t xml:space="preserve">La oferta económica deberá ser presentada </w:t>
      </w:r>
      <w:r w:rsidRPr="00345F03">
        <w:rPr>
          <w:sz w:val="20"/>
        </w:rPr>
        <w:t xml:space="preserve">para la partida </w:t>
      </w:r>
      <w:r w:rsidRPr="00D329CF">
        <w:rPr>
          <w:sz w:val="20"/>
        </w:rPr>
        <w:t xml:space="preserve">objeto del presente procedimiento, </w:t>
      </w:r>
      <w:r>
        <w:rPr>
          <w:sz w:val="20"/>
        </w:rPr>
        <w:t xml:space="preserve">debiendo ser congruente con lo presentado en su oferta técnica, </w:t>
      </w:r>
      <w:r w:rsidRPr="00D329CF">
        <w:rPr>
          <w:sz w:val="20"/>
        </w:rPr>
        <w:t>en Pesos Mexicanos, considerando dos decimales, separando el IVA y el importe total ofertado en número y letra.</w:t>
      </w:r>
    </w:p>
    <w:p w14:paraId="415FD781" w14:textId="77777777" w:rsidR="00827564" w:rsidRDefault="00827564" w:rsidP="00600989">
      <w:pPr>
        <w:pStyle w:val="Texto0"/>
        <w:numPr>
          <w:ilvl w:val="0"/>
          <w:numId w:val="80"/>
        </w:numPr>
        <w:tabs>
          <w:tab w:val="left" w:pos="709"/>
        </w:tabs>
        <w:spacing w:before="120" w:after="120" w:line="240" w:lineRule="auto"/>
        <w:ind w:left="993"/>
        <w:rPr>
          <w:sz w:val="20"/>
        </w:rPr>
      </w:pPr>
      <w:bookmarkStart w:id="334" w:name="_Toc284238905"/>
      <w:bookmarkStart w:id="335" w:name="_Toc289064583"/>
      <w:bookmarkStart w:id="336" w:name="_Toc314094141"/>
      <w:r w:rsidRPr="00A02CF1">
        <w:rPr>
          <w:sz w:val="20"/>
        </w:rPr>
        <w:t>Para la elaboración de su oferta económica, el LI</w:t>
      </w:r>
      <w:r>
        <w:rPr>
          <w:sz w:val="20"/>
        </w:rPr>
        <w:t>CITANTE deberá cotizar todos los conceptos que se incluyen y considerar que lo</w:t>
      </w:r>
      <w:r w:rsidRPr="00A02CF1">
        <w:rPr>
          <w:sz w:val="20"/>
        </w:rPr>
        <w:t xml:space="preserve">s </w:t>
      </w:r>
      <w:r>
        <w:rPr>
          <w:sz w:val="20"/>
        </w:rPr>
        <w:t>precios que cotiza serán considerados fijo</w:t>
      </w:r>
      <w:r w:rsidRPr="00A02CF1">
        <w:rPr>
          <w:sz w:val="20"/>
        </w:rPr>
        <w:t xml:space="preserve">s durante la vigencia del contrato </w:t>
      </w:r>
      <w:r>
        <w:rPr>
          <w:sz w:val="20"/>
        </w:rPr>
        <w:t>y no podrá modificarlos</w:t>
      </w:r>
      <w:r w:rsidRPr="00A02CF1">
        <w:rPr>
          <w:sz w:val="20"/>
        </w:rPr>
        <w:t xml:space="preserve"> bajo ninguna circunstancia, hasta el último día de vigencia del contrato objeto de la presente </w:t>
      </w:r>
      <w:r w:rsidR="00D664E4">
        <w:rPr>
          <w:sz w:val="20"/>
        </w:rPr>
        <w:t>licitación</w:t>
      </w:r>
      <w:r w:rsidRPr="00314336">
        <w:rPr>
          <w:sz w:val="20"/>
        </w:rPr>
        <w:t>.</w:t>
      </w:r>
    </w:p>
    <w:p w14:paraId="14DB4177" w14:textId="77777777" w:rsidR="00827564" w:rsidRDefault="00827564" w:rsidP="00827564">
      <w:pPr>
        <w:pStyle w:val="Texto0"/>
        <w:tabs>
          <w:tab w:val="left" w:pos="709"/>
        </w:tabs>
        <w:spacing w:before="120" w:after="120" w:line="240" w:lineRule="auto"/>
        <w:ind w:left="993" w:firstLine="0"/>
        <w:rPr>
          <w:sz w:val="20"/>
        </w:rPr>
      </w:pPr>
    </w:p>
    <w:p w14:paraId="3A6B1E4A" w14:textId="77777777" w:rsidR="00827564" w:rsidRPr="006B4BE5" w:rsidRDefault="00827564" w:rsidP="00827564">
      <w:pPr>
        <w:pStyle w:val="Ttulo1"/>
        <w:numPr>
          <w:ilvl w:val="0"/>
          <w:numId w:val="1"/>
        </w:numPr>
        <w:spacing w:before="120" w:after="120"/>
        <w:jc w:val="both"/>
        <w:rPr>
          <w:rFonts w:cs="Arial"/>
          <w:bCs/>
          <w:color w:val="244061" w:themeColor="accent1" w:themeShade="80"/>
          <w:sz w:val="20"/>
        </w:rPr>
      </w:pPr>
      <w:bookmarkStart w:id="337" w:name="_Toc434004105"/>
      <w:bookmarkStart w:id="338" w:name="_Toc511922314"/>
      <w:r w:rsidRPr="006B4BE5">
        <w:rPr>
          <w:rFonts w:cs="Arial"/>
          <w:bCs/>
          <w:color w:val="244061" w:themeColor="accent1" w:themeShade="80"/>
          <w:sz w:val="20"/>
        </w:rPr>
        <w:t>CRITERIOS DE EVALUACIÓN Y ADJUDICACIÓN DEL CONTRATO</w:t>
      </w:r>
      <w:bookmarkEnd w:id="334"/>
      <w:bookmarkEnd w:id="335"/>
      <w:bookmarkEnd w:id="336"/>
      <w:bookmarkEnd w:id="337"/>
      <w:bookmarkEnd w:id="338"/>
    </w:p>
    <w:p w14:paraId="3A75CF3B" w14:textId="77777777" w:rsidR="00827564" w:rsidRPr="006A1DD3" w:rsidRDefault="00827564" w:rsidP="00827564">
      <w:pPr>
        <w:pStyle w:val="Sangra3detindependiente2"/>
        <w:spacing w:before="120" w:after="120"/>
      </w:pPr>
      <w:r w:rsidRPr="006A1DD3">
        <w:t>De conformidad con el tercer párrafo del artículo 43 del REGLAMENTO, el INSTITUTO analizará y evaluará las proposiciones mediante el mecanismo de</w:t>
      </w:r>
      <w:r w:rsidRPr="006A1DD3">
        <w:rPr>
          <w:b/>
        </w:rPr>
        <w:t xml:space="preserve"> evaluación por puntos y porcentajes</w:t>
      </w:r>
      <w:r w:rsidRPr="006A1DD3">
        <w:t>,</w:t>
      </w:r>
      <w:r w:rsidRPr="006A1DD3">
        <w:rPr>
          <w:b/>
        </w:rPr>
        <w:t xml:space="preserve"> </w:t>
      </w:r>
      <w:r w:rsidRPr="006A1DD3">
        <w:t>verificando que las proposiciones cumplan con los requisitos solicitados en la presente convocatoria, sus anexos y las modificaciones que resulten de la(s) Junta(s) de Aclaraciones, lo que permitirá realizar la evaluación en igualdad de condiciones para todos los LICITANTES.</w:t>
      </w:r>
    </w:p>
    <w:p w14:paraId="549BD5CF" w14:textId="77777777" w:rsidR="00827564" w:rsidRPr="006A1DD3" w:rsidRDefault="00827564" w:rsidP="00827564">
      <w:pPr>
        <w:pStyle w:val="Sangra3detindependiente2"/>
        <w:spacing w:before="120" w:after="120"/>
      </w:pPr>
      <w:r w:rsidRPr="006A1DD3">
        <w:t xml:space="preserve">Según se establece en el tercer párrafo del artículo 67 de las POBALINES, la Dirección de Recursos Materiales y Servicios a través </w:t>
      </w:r>
      <w:r w:rsidRPr="001E7B15">
        <w:t>del titular de la Subdirección de Adquisiciones del INSTITUTO</w:t>
      </w:r>
      <w:r w:rsidRPr="006A1DD3">
        <w:t xml:space="preserve">, será la responsable de analizar cualitativamente la documentación legal y administrativa solicitada en el </w:t>
      </w:r>
      <w:r w:rsidRPr="006E67D6">
        <w:rPr>
          <w:b/>
        </w:rPr>
        <w:t>numeral 4.1</w:t>
      </w:r>
      <w:r w:rsidRPr="006A1DD3">
        <w:t xml:space="preserve"> de la presente convocatoria, determinando si cumplen o no cumplen en relación a lo indicado en dicho numeral y los anexos correspondientes de la presente convocatoria. Dicho análisis se incorporará como un anexo del Acta de Fallo. </w:t>
      </w:r>
    </w:p>
    <w:p w14:paraId="79665C0F" w14:textId="77777777" w:rsidR="00827564" w:rsidRPr="00B40E6E" w:rsidRDefault="00827564" w:rsidP="00827564">
      <w:pPr>
        <w:pStyle w:val="Sangra3detindependiente2"/>
        <w:spacing w:before="120" w:after="120"/>
        <w:ind w:left="705"/>
      </w:pPr>
    </w:p>
    <w:p w14:paraId="66E6A0EF" w14:textId="77777777" w:rsidR="00827564" w:rsidRPr="006B4BE5" w:rsidRDefault="00827564" w:rsidP="00827564">
      <w:pPr>
        <w:pStyle w:val="Ttulo1"/>
        <w:numPr>
          <w:ilvl w:val="1"/>
          <w:numId w:val="1"/>
        </w:numPr>
        <w:tabs>
          <w:tab w:val="clear" w:pos="720"/>
          <w:tab w:val="num" w:pos="709"/>
        </w:tabs>
        <w:spacing w:before="120" w:after="120"/>
        <w:jc w:val="both"/>
        <w:rPr>
          <w:rFonts w:cs="Arial"/>
          <w:bCs/>
          <w:color w:val="244061" w:themeColor="accent1" w:themeShade="80"/>
          <w:sz w:val="20"/>
        </w:rPr>
      </w:pPr>
      <w:bookmarkStart w:id="339" w:name="_Toc382992963"/>
      <w:bookmarkStart w:id="340" w:name="_Toc383184936"/>
      <w:bookmarkStart w:id="341" w:name="_Toc396148593"/>
      <w:bookmarkStart w:id="342" w:name="_Toc405207179"/>
      <w:bookmarkStart w:id="343" w:name="_Toc414448116"/>
      <w:bookmarkStart w:id="344" w:name="_Toc434003987"/>
      <w:bookmarkStart w:id="345" w:name="_Toc434004106"/>
      <w:bookmarkStart w:id="346" w:name="_Toc464498307"/>
      <w:bookmarkStart w:id="347" w:name="_Toc464498712"/>
      <w:bookmarkStart w:id="348" w:name="_Toc485137260"/>
      <w:bookmarkStart w:id="349" w:name="_Toc490562446"/>
      <w:bookmarkStart w:id="350" w:name="_Toc497216118"/>
      <w:bookmarkStart w:id="351" w:name="_Toc499126194"/>
      <w:bookmarkStart w:id="352" w:name="_Toc505757116"/>
      <w:bookmarkStart w:id="353" w:name="_Toc505869713"/>
      <w:bookmarkStart w:id="354" w:name="_Toc511922315"/>
      <w:r w:rsidRPr="006B4BE5">
        <w:rPr>
          <w:rFonts w:cs="Arial"/>
          <w:bCs/>
          <w:color w:val="244061" w:themeColor="accent1" w:themeShade="80"/>
          <w:sz w:val="20"/>
        </w:rPr>
        <w:t>Criterios de evaluación técnica.</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14:paraId="38B8E9D6" w14:textId="77777777" w:rsidR="000E3E08" w:rsidRDefault="000E3E08" w:rsidP="00827564">
      <w:pPr>
        <w:spacing w:before="120" w:after="120"/>
        <w:ind w:left="709"/>
        <w:jc w:val="both"/>
        <w:rPr>
          <w:rFonts w:ascii="Arial" w:hAnsi="Arial"/>
          <w:lang w:val="es-ES"/>
        </w:rPr>
      </w:pPr>
      <w:bookmarkStart w:id="355" w:name="_Toc279612226"/>
      <w:bookmarkStart w:id="356" w:name="_Toc284238907"/>
      <w:bookmarkStart w:id="357" w:name="_Toc284239305"/>
      <w:r w:rsidRPr="000E3E08">
        <w:rPr>
          <w:rFonts w:ascii="Arial" w:hAnsi="Arial"/>
          <w:lang w:val="es-ES"/>
        </w:rPr>
        <w:t xml:space="preserve">Atendiendo lo establecido en el tercer párrafo del artículo 67 de las POBALINES, la </w:t>
      </w:r>
      <w:r w:rsidR="00C061E7">
        <w:rPr>
          <w:rFonts w:ascii="Arial" w:hAnsi="Arial"/>
          <w:lang w:val="es-ES"/>
        </w:rPr>
        <w:t xml:space="preserve">Dirección </w:t>
      </w:r>
      <w:r w:rsidR="008C57A7">
        <w:rPr>
          <w:rFonts w:ascii="Arial" w:hAnsi="Arial"/>
          <w:lang w:val="es-ES"/>
        </w:rPr>
        <w:t>de Recursos Materiales y Servicios</w:t>
      </w:r>
      <w:r w:rsidRPr="000E3E08">
        <w:rPr>
          <w:rFonts w:ascii="Arial" w:hAnsi="Arial"/>
          <w:lang w:val="es-ES"/>
        </w:rPr>
        <w:t xml:space="preserve"> del INSTITUTO, a través de su titular ana</w:t>
      </w:r>
      <w:r w:rsidR="00F2157A">
        <w:rPr>
          <w:rFonts w:ascii="Arial" w:hAnsi="Arial"/>
          <w:lang w:val="es-ES"/>
        </w:rPr>
        <w:t>lizará y evaluará</w:t>
      </w:r>
      <w:r w:rsidRPr="000E3E08">
        <w:rPr>
          <w:rFonts w:ascii="Arial" w:hAnsi="Arial"/>
          <w:lang w:val="es-ES"/>
        </w:rPr>
        <w:t xml:space="preserve"> las ofertas técnicas aceptadas en el Acto de Presentación y Apertura de Proposiciones asignando la puntuación que corresponda a la oferta técnica, según el cumplimiento a</w:t>
      </w:r>
      <w:r w:rsidR="005D7E65">
        <w:rPr>
          <w:rFonts w:ascii="Arial" w:hAnsi="Arial"/>
          <w:lang w:val="es-ES"/>
        </w:rPr>
        <w:t>l Anexo 1 “Especificaciones técnicas” y a</w:t>
      </w:r>
      <w:r w:rsidRPr="000E3E08">
        <w:rPr>
          <w:rFonts w:ascii="Arial" w:hAnsi="Arial"/>
          <w:lang w:val="es-ES"/>
        </w:rPr>
        <w:t xml:space="preserve"> los rubros que se detallan en la “Tabla de Evaluación de Puntos y Porcentajes”.</w:t>
      </w:r>
    </w:p>
    <w:p w14:paraId="28EF77A2" w14:textId="77777777" w:rsidR="00827564" w:rsidRPr="00A24268" w:rsidRDefault="00827564" w:rsidP="00827564">
      <w:pPr>
        <w:spacing w:before="120" w:after="120"/>
        <w:ind w:left="709"/>
        <w:jc w:val="both"/>
        <w:rPr>
          <w:rFonts w:ascii="Arial" w:hAnsi="Arial" w:cs="Arial"/>
          <w:b/>
          <w:u w:val="single"/>
        </w:rPr>
      </w:pPr>
      <w:r w:rsidRPr="00A24268">
        <w:rPr>
          <w:rFonts w:ascii="Arial" w:hAnsi="Arial" w:cs="Arial"/>
          <w:b/>
          <w:u w:val="single"/>
        </w:rPr>
        <w:t xml:space="preserve">Aspectos que se considerarán para la evaluación por puntos y porcentajes: </w:t>
      </w:r>
    </w:p>
    <w:p w14:paraId="05CD40DF" w14:textId="77777777" w:rsidR="00827564" w:rsidRPr="00A24268" w:rsidRDefault="00827564" w:rsidP="004E12CE">
      <w:pPr>
        <w:numPr>
          <w:ilvl w:val="0"/>
          <w:numId w:val="32"/>
        </w:numPr>
        <w:spacing w:before="120" w:after="120"/>
        <w:ind w:left="993" w:hanging="284"/>
        <w:jc w:val="both"/>
        <w:rPr>
          <w:rFonts w:ascii="Arial" w:eastAsia="Batang" w:hAnsi="Arial" w:cs="Arial"/>
          <w:lang w:val="es-ES" w:eastAsia="ko-KR"/>
        </w:rPr>
      </w:pPr>
      <w:r w:rsidRPr="00A24268">
        <w:rPr>
          <w:rFonts w:ascii="Arial" w:eastAsia="Batang" w:hAnsi="Arial" w:cs="Arial"/>
          <w:lang w:val="es-ES" w:eastAsia="ko-KR"/>
        </w:rPr>
        <w:t>A efecto de llevar a cabo una evaluación de proposiciones objetiva y equitativa, se tomará en cuenta las características de los servicios objeto del procedimiento de contratación, de tal manera que los LICITANTES obtengan una puntuación o unidades porcentuales en dichos rubros realmente proporcionales.</w:t>
      </w:r>
    </w:p>
    <w:p w14:paraId="2E3E5546" w14:textId="77777777" w:rsidR="00827564" w:rsidRPr="00A24268" w:rsidRDefault="00827564" w:rsidP="00827564">
      <w:pPr>
        <w:spacing w:before="120" w:after="120"/>
        <w:ind w:left="993"/>
        <w:jc w:val="both"/>
        <w:rPr>
          <w:rFonts w:ascii="Arial" w:hAnsi="Arial" w:cs="Arial"/>
          <w:u w:val="single"/>
        </w:rPr>
      </w:pPr>
      <w:r w:rsidRPr="00A24268">
        <w:rPr>
          <w:rFonts w:ascii="Arial" w:hAnsi="Arial" w:cs="Arial"/>
          <w:u w:val="single"/>
        </w:rPr>
        <w:t>Los contratos que presenten los LICITANTES deberán estar debidamente firmados e incluir sus anexos correspondientes, que permitan al INSTITUTO, verificar el alcance de la contratación respectiva.</w:t>
      </w:r>
    </w:p>
    <w:p w14:paraId="285A22FE" w14:textId="77777777" w:rsidR="00827564" w:rsidRDefault="00827564" w:rsidP="004E12CE">
      <w:pPr>
        <w:numPr>
          <w:ilvl w:val="0"/>
          <w:numId w:val="32"/>
        </w:numPr>
        <w:spacing w:before="120" w:after="120"/>
        <w:ind w:left="993" w:hanging="284"/>
        <w:jc w:val="both"/>
        <w:rPr>
          <w:rFonts w:ascii="Arial" w:eastAsia="Batang" w:hAnsi="Arial" w:cs="Arial"/>
          <w:lang w:val="es-ES" w:eastAsia="ko-KR"/>
        </w:rPr>
      </w:pPr>
      <w:r w:rsidRPr="00A24268">
        <w:rPr>
          <w:rFonts w:ascii="Arial" w:eastAsia="Batang" w:hAnsi="Arial" w:cs="Arial"/>
          <w:lang w:val="es-ES" w:eastAsia="ko-KR"/>
        </w:rPr>
        <w:lastRenderedPageBreak/>
        <w:t xml:space="preserve">Para acreditar la especialidad se cuantificará el número de contratos que se presenten a evaluación, con los cuales se acredite que el LICITANTE ha realizado actividades que son iguales o muy similares a la naturaleza del servicio que se solicita, en el procedimiento de contratación. Se debe considerar que los contratos deben estar concluidos antes de la fecha del Acto de Presentación y Apertura de Proposiciones. </w:t>
      </w:r>
    </w:p>
    <w:p w14:paraId="24FD2578" w14:textId="7A19042F" w:rsidR="00827564" w:rsidRPr="00355A0D" w:rsidRDefault="00827564" w:rsidP="00827564">
      <w:pPr>
        <w:spacing w:before="120" w:after="120"/>
        <w:ind w:left="993"/>
        <w:jc w:val="both"/>
        <w:rPr>
          <w:rFonts w:ascii="Arial" w:eastAsia="Batang" w:hAnsi="Arial" w:cs="Arial"/>
          <w:lang w:eastAsia="ko-KR"/>
        </w:rPr>
      </w:pPr>
      <w:r w:rsidRPr="001857B4">
        <w:rPr>
          <w:rFonts w:ascii="Arial" w:eastAsia="Batang" w:hAnsi="Arial" w:cs="Arial"/>
          <w:lang w:eastAsia="ko-KR"/>
        </w:rPr>
        <w:t xml:space="preserve">Se aceptará la presentación de contratos plurianuales y de contratos en los que se haya pactado que las obligaciones del LICITANTE se consideran divisibles, a efecto de que sean susceptibles de computarse los años, meses o fracciones de año de dichos contratos, en los que se hayan concluido o finiquitado obligaciones, así como contratos vigentes que hayan sido celebrados por lo menos </w:t>
      </w:r>
      <w:r w:rsidRPr="00706C18">
        <w:rPr>
          <w:rFonts w:ascii="Arial" w:eastAsia="Batang" w:hAnsi="Arial" w:cs="Arial"/>
          <w:lang w:eastAsia="ko-KR"/>
        </w:rPr>
        <w:t>6 meses antes de la fecha del acto de presentación y apertura de proposiciones,</w:t>
      </w:r>
      <w:r w:rsidRPr="001857B4">
        <w:rPr>
          <w:rFonts w:ascii="Arial" w:eastAsia="Batang" w:hAnsi="Arial" w:cs="Arial"/>
          <w:lang w:eastAsia="ko-KR"/>
        </w:rPr>
        <w:t xml:space="preserve"> y se presente carta o documento donde se indique la satisfacción de servicios por parte del cliente.</w:t>
      </w:r>
      <w:r>
        <w:rPr>
          <w:rFonts w:ascii="Arial" w:eastAsia="Batang" w:hAnsi="Arial" w:cs="Arial"/>
          <w:lang w:eastAsia="ko-KR"/>
        </w:rPr>
        <w:t xml:space="preserve"> </w:t>
      </w:r>
      <w:r w:rsidRPr="00355A0D">
        <w:rPr>
          <w:rFonts w:ascii="Arial" w:eastAsia="Batang" w:hAnsi="Arial" w:cs="Arial"/>
          <w:lang w:eastAsia="ko-KR"/>
        </w:rPr>
        <w:t>Los años de vigencia no serán acumulables entre contratos, así como tampoco los periodos de tiempo que coincidan entre contratos.</w:t>
      </w:r>
    </w:p>
    <w:p w14:paraId="1E93331B" w14:textId="77777777" w:rsidR="00827564" w:rsidRDefault="00827564" w:rsidP="00827564">
      <w:pPr>
        <w:spacing w:before="120" w:after="120"/>
        <w:ind w:left="993"/>
        <w:jc w:val="both"/>
        <w:rPr>
          <w:rFonts w:ascii="Arial" w:eastAsia="Batang" w:hAnsi="Arial" w:cs="Arial"/>
          <w:lang w:val="es-ES" w:eastAsia="ko-KR"/>
        </w:rPr>
      </w:pPr>
      <w:r w:rsidRPr="00A24268">
        <w:rPr>
          <w:rFonts w:ascii="Arial" w:eastAsia="Batang" w:hAnsi="Arial" w:cs="Arial"/>
          <w:lang w:val="es-ES" w:eastAsia="ko-KR"/>
        </w:rPr>
        <w:t>En caso de presentar más contratos de los solicitados, sólo se considerará</w:t>
      </w:r>
      <w:r w:rsidR="00D97C1B">
        <w:rPr>
          <w:rFonts w:ascii="Arial" w:eastAsia="Batang" w:hAnsi="Arial" w:cs="Arial"/>
          <w:lang w:val="es-ES" w:eastAsia="ko-KR"/>
        </w:rPr>
        <w:t>n</w:t>
      </w:r>
      <w:r w:rsidRPr="00A24268">
        <w:rPr>
          <w:rFonts w:ascii="Arial" w:eastAsia="Batang" w:hAnsi="Arial" w:cs="Arial"/>
          <w:lang w:val="es-ES" w:eastAsia="ko-KR"/>
        </w:rPr>
        <w:t xml:space="preserve"> los que correspondan de acuerdo al consecutivo de folios. </w:t>
      </w:r>
    </w:p>
    <w:p w14:paraId="101C435E" w14:textId="77777777" w:rsidR="00827564" w:rsidRPr="001857B4" w:rsidRDefault="00827564" w:rsidP="00827564">
      <w:pPr>
        <w:spacing w:before="120" w:after="120"/>
        <w:ind w:left="993"/>
        <w:jc w:val="both"/>
        <w:rPr>
          <w:rFonts w:ascii="Arial" w:eastAsia="Batang" w:hAnsi="Arial" w:cs="Arial"/>
          <w:lang w:val="es-ES" w:eastAsia="ko-KR"/>
        </w:rPr>
      </w:pPr>
      <w:r w:rsidRPr="004B73A7">
        <w:rPr>
          <w:rFonts w:ascii="Arial" w:eastAsia="Batang" w:hAnsi="Arial" w:cs="Arial"/>
          <w:lang w:eastAsia="ko-KR"/>
        </w:rPr>
        <w:t>No sumará el plazo en el que no se acredite haber prestado servicios.</w:t>
      </w:r>
    </w:p>
    <w:p w14:paraId="2751153D" w14:textId="77777777" w:rsidR="00827564" w:rsidRPr="00A24268" w:rsidRDefault="00827564" w:rsidP="004E12CE">
      <w:pPr>
        <w:numPr>
          <w:ilvl w:val="0"/>
          <w:numId w:val="32"/>
        </w:numPr>
        <w:spacing w:before="120" w:after="120"/>
        <w:ind w:left="993" w:hanging="284"/>
        <w:jc w:val="both"/>
        <w:rPr>
          <w:rFonts w:ascii="Arial" w:eastAsia="Batang" w:hAnsi="Arial" w:cs="Arial"/>
          <w:lang w:val="es-ES" w:eastAsia="ko-KR"/>
        </w:rPr>
      </w:pPr>
      <w:r>
        <w:rPr>
          <w:rFonts w:ascii="Arial" w:eastAsia="Batang" w:hAnsi="Arial" w:cs="Arial"/>
          <w:lang w:val="es-ES" w:eastAsia="ko-KR"/>
        </w:rPr>
        <w:t>S</w:t>
      </w:r>
      <w:r w:rsidRPr="00A24268">
        <w:rPr>
          <w:rFonts w:ascii="Arial" w:eastAsia="Batang" w:hAnsi="Arial" w:cs="Arial"/>
          <w:lang w:val="es-ES" w:eastAsia="ko-KR"/>
        </w:rPr>
        <w:t>e asignará la mayor puntuación o unidades porcentuales al LICITANTE o los LICITANTES que acrediten el máximo de años de experiencia, conforme a los límites establecidos. La experiencia se tomará de los contratos acreditados para la especialidad.</w:t>
      </w:r>
    </w:p>
    <w:p w14:paraId="6CA87F74" w14:textId="77777777" w:rsidR="00827564" w:rsidRPr="00A24268" w:rsidRDefault="00827564" w:rsidP="00827564">
      <w:pPr>
        <w:spacing w:before="120" w:after="120"/>
        <w:ind w:left="993"/>
        <w:jc w:val="both"/>
        <w:rPr>
          <w:rFonts w:ascii="Arial" w:eastAsia="Batang" w:hAnsi="Arial" w:cs="Arial"/>
          <w:lang w:val="es-ES" w:eastAsia="ko-KR"/>
        </w:rPr>
      </w:pPr>
      <w:r w:rsidRPr="00A24268">
        <w:rPr>
          <w:rFonts w:ascii="Arial" w:eastAsia="Batang" w:hAnsi="Arial" w:cs="Arial"/>
          <w:lang w:val="es-ES" w:eastAsia="ko-KR"/>
        </w:rPr>
        <w:t xml:space="preserve">Si algún LICITANTE acredita más años o número de contratos de los límites solicitados, sólo se le asignará la mayor puntuación o unidades porcentuales que correspondan al límite máximo determinado. </w:t>
      </w:r>
    </w:p>
    <w:p w14:paraId="172E6B1F" w14:textId="77777777" w:rsidR="00827564" w:rsidRPr="00A24268" w:rsidRDefault="00827564" w:rsidP="004E12CE">
      <w:pPr>
        <w:numPr>
          <w:ilvl w:val="0"/>
          <w:numId w:val="32"/>
        </w:numPr>
        <w:spacing w:before="120" w:after="120"/>
        <w:ind w:left="993" w:hanging="284"/>
        <w:jc w:val="both"/>
        <w:rPr>
          <w:rFonts w:ascii="Arial" w:eastAsia="Batang" w:hAnsi="Arial" w:cs="Arial"/>
          <w:lang w:val="es-ES" w:eastAsia="ko-KR"/>
        </w:rPr>
      </w:pPr>
      <w:r w:rsidRPr="00A24268">
        <w:rPr>
          <w:rFonts w:ascii="Arial" w:eastAsia="Batang" w:hAnsi="Arial" w:cs="Arial"/>
          <w:lang w:val="es-ES" w:eastAsia="ko-KR"/>
        </w:rPr>
        <w:t>A partir del o los LICITANTES que hubieren obtenido la mayor puntuación o unidades porcentuales asignadas en términos de lo dispuesto en el numeral que antecede, se distribuirá de manera proporcional la puntuación o unidades porcentuales a los demás LICITANTES, aplicando para ello una regla de tres, en la cual consideren, por un lado, que si tales LICITANTES hubieran presentado contratos o documentos acreditando el mayor número de años, se les hubiera otorgado el máximo de puntuación o unidades porcentuales, y por el otro, el número de años que efectivamente acreditaron, para así determinar la puntuación o unidades porcentuales que les corresponde.</w:t>
      </w:r>
    </w:p>
    <w:p w14:paraId="6AD03FFA" w14:textId="77777777" w:rsidR="00827564" w:rsidRPr="00A24268" w:rsidRDefault="00827564" w:rsidP="004E12CE">
      <w:pPr>
        <w:numPr>
          <w:ilvl w:val="0"/>
          <w:numId w:val="32"/>
        </w:numPr>
        <w:spacing w:before="120" w:after="120"/>
        <w:ind w:left="993" w:hanging="284"/>
        <w:jc w:val="both"/>
        <w:rPr>
          <w:rFonts w:ascii="Arial" w:hAnsi="Arial" w:cs="Arial"/>
        </w:rPr>
      </w:pPr>
      <w:r w:rsidRPr="00A24268">
        <w:rPr>
          <w:rFonts w:ascii="Arial" w:eastAsia="Batang" w:hAnsi="Arial" w:cs="Arial"/>
          <w:lang w:val="es-ES" w:eastAsia="ko-KR"/>
        </w:rPr>
        <w:t>Personal con capacidades diferentes. Conforme a lo previsto en el segundo párrafo del artículo 15 del REGLAMENTO, para la obtención de los puntos correspondientes, el LICITANTE deberá incluir escrito en el que manifieste bajo protesta de decir verdad que es una persona física con discapacidad o que cuenta con personal</w:t>
      </w:r>
      <w:r w:rsidRPr="00A24268">
        <w:rPr>
          <w:rFonts w:ascii="Arial" w:hAnsi="Arial" w:cs="Arial"/>
        </w:rPr>
        <w:t xml:space="preserve"> con capacidades diferentes (en original).</w:t>
      </w:r>
    </w:p>
    <w:p w14:paraId="5233511B" w14:textId="77777777" w:rsidR="00827564" w:rsidRPr="00A24268" w:rsidRDefault="00827564" w:rsidP="00827564">
      <w:pPr>
        <w:pStyle w:val="Texto0"/>
        <w:spacing w:before="120" w:after="120" w:line="240" w:lineRule="auto"/>
        <w:ind w:left="993" w:firstLine="0"/>
        <w:rPr>
          <w:sz w:val="20"/>
        </w:rPr>
      </w:pPr>
      <w:r w:rsidRPr="00A24268">
        <w:rPr>
          <w:sz w:val="20"/>
        </w:rPr>
        <w:t xml:space="preserve">De conformidad con el artículo 56 fracción VI inciso g) de las POBALINES, el LICITANTE deberá acreditar que </w:t>
      </w:r>
      <w:r w:rsidRPr="00A24268">
        <w:rPr>
          <w:sz w:val="20"/>
          <w:lang w:eastAsia="es-MX"/>
        </w:rPr>
        <w:t xml:space="preserve">la empresa cuenta con trabajadores con capacidades diferentes en una proporción del 5% (cinco por ciento) cuando menos de la totalidad de su planta de empleados, cuya antigüedad no sea inferior a seis meses </w:t>
      </w:r>
      <w:r w:rsidRPr="00A24268">
        <w:rPr>
          <w:sz w:val="20"/>
        </w:rPr>
        <w:t>computada hasta la fecha del Acto de Presentación y Apertura de Proposiciones</w:t>
      </w:r>
      <w:r w:rsidRPr="00A24268">
        <w:rPr>
          <w:sz w:val="20"/>
          <w:lang w:eastAsia="es-MX"/>
        </w:rPr>
        <w:t>, misma que se comprobará con:</w:t>
      </w:r>
    </w:p>
    <w:p w14:paraId="15BB593F" w14:textId="77777777" w:rsidR="00827564" w:rsidRPr="00A24268" w:rsidRDefault="00827564" w:rsidP="00600989">
      <w:pPr>
        <w:numPr>
          <w:ilvl w:val="2"/>
          <w:numId w:val="81"/>
        </w:numPr>
        <w:autoSpaceDN w:val="0"/>
        <w:spacing w:before="120" w:after="120"/>
        <w:ind w:left="1418" w:hanging="142"/>
        <w:jc w:val="both"/>
        <w:rPr>
          <w:rFonts w:ascii="Arial" w:hAnsi="Arial" w:cs="Arial"/>
          <w:lang w:eastAsia="es-MX"/>
        </w:rPr>
      </w:pPr>
      <w:r w:rsidRPr="00A24268">
        <w:rPr>
          <w:rFonts w:ascii="Arial" w:hAnsi="Arial" w:cs="Arial"/>
          <w:lang w:eastAsia="es-MX"/>
        </w:rPr>
        <w:t xml:space="preserve">El aviso de alta de tales trabajadores al régimen obligatorio del Instituto Mexicano del Seguro Social, y </w:t>
      </w:r>
    </w:p>
    <w:p w14:paraId="4F5B7098" w14:textId="77777777" w:rsidR="00827564" w:rsidRPr="00A24268" w:rsidRDefault="00827564" w:rsidP="00600989">
      <w:pPr>
        <w:numPr>
          <w:ilvl w:val="2"/>
          <w:numId w:val="81"/>
        </w:numPr>
        <w:autoSpaceDN w:val="0"/>
        <w:spacing w:before="120" w:after="120"/>
        <w:ind w:left="1418" w:hanging="142"/>
        <w:jc w:val="both"/>
        <w:rPr>
          <w:rFonts w:ascii="Arial" w:hAnsi="Arial" w:cs="Arial"/>
          <w:lang w:eastAsia="es-MX"/>
        </w:rPr>
      </w:pPr>
      <w:r w:rsidRPr="00A24268">
        <w:rPr>
          <w:rFonts w:ascii="Arial" w:hAnsi="Arial" w:cs="Arial"/>
          <w:lang w:eastAsia="es-MX"/>
        </w:rPr>
        <w:t>Una constancia que acredite que dichos trabajadores son personas con discapacidad en términos de lo previsto por la fracción IX del artículo 2 de la Ley General para la Inclusión de las Personas con Discapacidad.</w:t>
      </w:r>
    </w:p>
    <w:p w14:paraId="01FB6598" w14:textId="77777777" w:rsidR="00827564" w:rsidRPr="00A24268" w:rsidRDefault="00827564" w:rsidP="00827564">
      <w:pPr>
        <w:tabs>
          <w:tab w:val="left" w:pos="2552"/>
        </w:tabs>
        <w:spacing w:before="120" w:after="120"/>
        <w:ind w:left="993"/>
        <w:jc w:val="both"/>
        <w:rPr>
          <w:rFonts w:ascii="Arial" w:hAnsi="Arial" w:cs="Arial"/>
          <w:lang w:eastAsia="es-MX"/>
        </w:rPr>
      </w:pPr>
      <w:r w:rsidRPr="00A24268">
        <w:rPr>
          <w:rFonts w:ascii="Arial" w:hAnsi="Arial" w:cs="Arial"/>
          <w:lang w:eastAsia="es-MX"/>
        </w:rPr>
        <w:t>Cuando se trate de personas físicas con capacidades diferentes, para hacer válida la preferencia es necesario presentar:</w:t>
      </w:r>
    </w:p>
    <w:p w14:paraId="24751AB0" w14:textId="77777777" w:rsidR="00827564" w:rsidRPr="00A24268" w:rsidRDefault="00827564" w:rsidP="00600989">
      <w:pPr>
        <w:numPr>
          <w:ilvl w:val="2"/>
          <w:numId w:val="82"/>
        </w:numPr>
        <w:autoSpaceDN w:val="0"/>
        <w:spacing w:before="120" w:after="120"/>
        <w:ind w:left="1418" w:hanging="142"/>
        <w:jc w:val="both"/>
        <w:rPr>
          <w:rFonts w:ascii="Arial" w:hAnsi="Arial" w:cs="Arial"/>
          <w:lang w:eastAsia="es-MX"/>
        </w:rPr>
      </w:pPr>
      <w:r w:rsidRPr="00A24268">
        <w:rPr>
          <w:rFonts w:ascii="Arial" w:hAnsi="Arial" w:cs="Arial"/>
          <w:lang w:eastAsia="es-MX"/>
        </w:rPr>
        <w:lastRenderedPageBreak/>
        <w:t>Una constancia que acredite que es una persona con discapacidad en términos de lo previsto por la fracción IX del artículo 2 de la Ley General para la Inclusión de las Personas con Discapacidad.</w:t>
      </w:r>
    </w:p>
    <w:p w14:paraId="3B8D9AB2" w14:textId="77777777" w:rsidR="00827564" w:rsidRDefault="00827564" w:rsidP="004E12CE">
      <w:pPr>
        <w:numPr>
          <w:ilvl w:val="0"/>
          <w:numId w:val="32"/>
        </w:numPr>
        <w:spacing w:before="120" w:after="120"/>
        <w:ind w:left="993" w:hanging="284"/>
        <w:jc w:val="both"/>
        <w:rPr>
          <w:rFonts w:ascii="Arial" w:eastAsia="Batang" w:hAnsi="Arial" w:cs="Arial"/>
          <w:lang w:val="es-ES" w:eastAsia="ko-KR"/>
        </w:rPr>
      </w:pPr>
      <w:r w:rsidRPr="00A24268">
        <w:rPr>
          <w:rFonts w:ascii="Arial" w:eastAsia="Batang" w:hAnsi="Arial" w:cs="Arial"/>
          <w:lang w:val="es-ES" w:eastAsia="ko-KR"/>
        </w:rPr>
        <w:t xml:space="preserve">Micro, Pequeñas y Medianas Empresas. Conforme a lo previsto en el segundo párrafo del artículo 15 del REGLAMENTO, para la obtención de los puntos correspondientes, el LICITANTE, en caso de pertenecer al Sector MIPyMES, deberá presentar copia del documento expedido por autoridad competente que determine la estratificación como micro, pequeña o mediana empresa, o bien, carta en la que manifieste bajo protesta de decir verdad el rango al que pertenece su empresa conforme a la estratificación determinada por la Secretaría de Economía, y que acredite que produce bienes con innovación tecnológica y que se encuentran registrados ante el Instituto Mexicano de la Propiedad Industrial. </w:t>
      </w:r>
      <w:r w:rsidRPr="00A24268">
        <w:rPr>
          <w:rFonts w:ascii="Arial" w:eastAsia="Batang" w:hAnsi="Arial" w:cs="Arial"/>
          <w:b/>
          <w:lang w:val="es-ES" w:eastAsia="ko-KR"/>
        </w:rPr>
        <w:t>Anexo 6</w:t>
      </w:r>
      <w:r w:rsidRPr="00A24268">
        <w:rPr>
          <w:rFonts w:ascii="Arial" w:eastAsia="Batang" w:hAnsi="Arial" w:cs="Arial"/>
          <w:lang w:val="es-ES" w:eastAsia="ko-KR"/>
        </w:rPr>
        <w:t xml:space="preserve"> (en original).</w:t>
      </w:r>
    </w:p>
    <w:p w14:paraId="0CB9E9DC" w14:textId="77777777" w:rsidR="002C4D15" w:rsidRPr="00A349DF" w:rsidRDefault="002C4D15" w:rsidP="002C4D15">
      <w:pPr>
        <w:jc w:val="center"/>
        <w:rPr>
          <w:rFonts w:ascii="Arial" w:hAnsi="Arial" w:cs="Arial"/>
          <w:b/>
        </w:rPr>
      </w:pPr>
      <w:r w:rsidRPr="00A349DF">
        <w:rPr>
          <w:rFonts w:ascii="Arial" w:hAnsi="Arial" w:cs="Arial"/>
          <w:b/>
        </w:rPr>
        <w:t>Tabla de Evaluación de Puntos y Porcentajes</w:t>
      </w:r>
    </w:p>
    <w:p w14:paraId="06DAAE6D" w14:textId="6A469AB1" w:rsidR="00096EBA" w:rsidRDefault="00096EBA" w:rsidP="002C4D15">
      <w:pPr>
        <w:jc w:val="center"/>
        <w:rPr>
          <w:rFonts w:ascii="Arial" w:hAnsi="Arial" w:cs="Arial"/>
          <w:b/>
        </w:rPr>
      </w:pPr>
    </w:p>
    <w:tbl>
      <w:tblPr>
        <w:tblW w:w="5000" w:type="pct"/>
        <w:jc w:val="center"/>
        <w:tblCellMar>
          <w:left w:w="70" w:type="dxa"/>
          <w:right w:w="70" w:type="dxa"/>
        </w:tblCellMar>
        <w:tblLook w:val="04A0" w:firstRow="1" w:lastRow="0" w:firstColumn="1" w:lastColumn="0" w:noHBand="0" w:noVBand="1"/>
      </w:tblPr>
      <w:tblGrid>
        <w:gridCol w:w="851"/>
        <w:gridCol w:w="1245"/>
        <w:gridCol w:w="6164"/>
        <w:gridCol w:w="967"/>
      </w:tblGrid>
      <w:tr w:rsidR="002C38D9" w:rsidRPr="00D170DD" w14:paraId="65A86D60" w14:textId="77777777" w:rsidTr="00E00F52">
        <w:trPr>
          <w:trHeight w:val="676"/>
          <w:jc w:val="center"/>
        </w:trPr>
        <w:tc>
          <w:tcPr>
            <w:tcW w:w="46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86EEE05" w14:textId="77777777" w:rsidR="002C38D9" w:rsidRPr="00D170DD" w:rsidRDefault="002C38D9" w:rsidP="0036552E">
            <w:pPr>
              <w:jc w:val="center"/>
              <w:rPr>
                <w:rFonts w:ascii="Arial" w:hAnsi="Arial" w:cs="Arial"/>
                <w:b/>
                <w:bCs/>
                <w:color w:val="000000"/>
                <w:sz w:val="18"/>
                <w:lang w:eastAsia="es-MX"/>
              </w:rPr>
            </w:pPr>
            <w:bookmarkStart w:id="358" w:name="RANGE!A1:E39"/>
            <w:r w:rsidRPr="00D170DD">
              <w:rPr>
                <w:rFonts w:ascii="Arial" w:hAnsi="Arial" w:cs="Arial"/>
                <w:b/>
                <w:bCs/>
                <w:color w:val="000000"/>
                <w:sz w:val="18"/>
                <w:lang w:eastAsia="es-MX"/>
              </w:rPr>
              <w:t>Rubro 1</w:t>
            </w:r>
            <w:bookmarkEnd w:id="358"/>
          </w:p>
        </w:tc>
        <w:tc>
          <w:tcPr>
            <w:tcW w:w="4015" w:type="pct"/>
            <w:gridSpan w:val="2"/>
            <w:tcBorders>
              <w:top w:val="single" w:sz="4" w:space="0" w:color="auto"/>
              <w:left w:val="nil"/>
              <w:bottom w:val="single" w:sz="4" w:space="0" w:color="auto"/>
              <w:right w:val="single" w:sz="4" w:space="0" w:color="000000"/>
            </w:tcBorders>
            <w:shd w:val="clear" w:color="000000" w:fill="D9D9D9"/>
            <w:vAlign w:val="center"/>
            <w:hideMark/>
          </w:tcPr>
          <w:p w14:paraId="12AE0565" w14:textId="77777777" w:rsidR="002C38D9" w:rsidRDefault="002C38D9" w:rsidP="0036552E">
            <w:pPr>
              <w:jc w:val="center"/>
              <w:rPr>
                <w:rFonts w:ascii="Arial" w:hAnsi="Arial" w:cs="Arial"/>
                <w:b/>
                <w:bCs/>
                <w:sz w:val="18"/>
                <w:lang w:eastAsia="es-MX"/>
              </w:rPr>
            </w:pPr>
            <w:r w:rsidRPr="00D170DD">
              <w:rPr>
                <w:rFonts w:ascii="Arial" w:hAnsi="Arial" w:cs="Arial"/>
                <w:b/>
                <w:bCs/>
                <w:sz w:val="18"/>
                <w:lang w:eastAsia="es-MX"/>
              </w:rPr>
              <w:t>CAPACIDAD DEL LICITANTE</w:t>
            </w:r>
          </w:p>
          <w:p w14:paraId="3911A36C" w14:textId="77777777" w:rsidR="002C38D9" w:rsidRPr="009E0B98" w:rsidRDefault="002C38D9" w:rsidP="0036552E">
            <w:pPr>
              <w:jc w:val="center"/>
              <w:rPr>
                <w:rFonts w:ascii="Arial" w:hAnsi="Arial" w:cs="Arial"/>
                <w:b/>
                <w:bCs/>
                <w:sz w:val="10"/>
                <w:szCs w:val="10"/>
                <w:lang w:eastAsia="es-MX"/>
              </w:rPr>
            </w:pPr>
          </w:p>
          <w:p w14:paraId="74B734C2" w14:textId="77777777" w:rsidR="002C38D9" w:rsidRPr="00D170DD" w:rsidRDefault="002C38D9" w:rsidP="0036552E">
            <w:pPr>
              <w:jc w:val="both"/>
              <w:rPr>
                <w:rFonts w:ascii="Arial" w:hAnsi="Arial" w:cs="Arial"/>
                <w:b/>
                <w:bCs/>
                <w:sz w:val="18"/>
                <w:lang w:eastAsia="es-MX"/>
              </w:rPr>
            </w:pPr>
            <w:r w:rsidRPr="00D170DD">
              <w:rPr>
                <w:rFonts w:ascii="Arial" w:hAnsi="Arial" w:cs="Arial"/>
                <w:b/>
                <w:bCs/>
                <w:sz w:val="18"/>
                <w:lang w:eastAsia="es-MX"/>
              </w:rPr>
              <w:t>Valoración de los recursos humanos y de equipamiento para la prestación del servicio requerido.</w:t>
            </w:r>
          </w:p>
        </w:tc>
        <w:tc>
          <w:tcPr>
            <w:tcW w:w="524" w:type="pct"/>
            <w:tcBorders>
              <w:top w:val="single" w:sz="4" w:space="0" w:color="auto"/>
              <w:left w:val="nil"/>
              <w:bottom w:val="single" w:sz="4" w:space="0" w:color="auto"/>
              <w:right w:val="single" w:sz="4" w:space="0" w:color="auto"/>
            </w:tcBorders>
            <w:shd w:val="clear" w:color="000000" w:fill="DA9694"/>
            <w:vAlign w:val="center"/>
            <w:hideMark/>
          </w:tcPr>
          <w:p w14:paraId="336FDE1A" w14:textId="77777777" w:rsidR="002C38D9" w:rsidRPr="00D170DD" w:rsidRDefault="002C38D9" w:rsidP="0036552E">
            <w:pPr>
              <w:jc w:val="center"/>
              <w:rPr>
                <w:rFonts w:ascii="Arial" w:hAnsi="Arial" w:cs="Arial"/>
                <w:b/>
                <w:bCs/>
                <w:sz w:val="18"/>
                <w:lang w:eastAsia="es-MX"/>
              </w:rPr>
            </w:pPr>
            <w:r>
              <w:rPr>
                <w:rFonts w:ascii="Arial" w:hAnsi="Arial" w:cs="Arial"/>
                <w:b/>
                <w:bCs/>
                <w:sz w:val="18"/>
                <w:lang w:eastAsia="es-MX"/>
              </w:rPr>
              <w:t>24.00</w:t>
            </w:r>
          </w:p>
        </w:tc>
      </w:tr>
      <w:tr w:rsidR="002C38D9" w:rsidRPr="00D170DD" w14:paraId="10658F7C" w14:textId="77777777" w:rsidTr="00E00F52">
        <w:trPr>
          <w:trHeight w:val="204"/>
          <w:tblHeader/>
          <w:jc w:val="center"/>
        </w:trPr>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78E53A" w14:textId="77777777" w:rsidR="002C38D9" w:rsidRPr="00D170DD" w:rsidRDefault="002C38D9" w:rsidP="0036552E">
            <w:pPr>
              <w:jc w:val="center"/>
              <w:rPr>
                <w:rFonts w:ascii="Arial" w:hAnsi="Arial" w:cs="Arial"/>
                <w:i/>
                <w:iCs/>
                <w:color w:val="000000"/>
                <w:sz w:val="18"/>
                <w:lang w:eastAsia="es-MX"/>
              </w:rPr>
            </w:pPr>
            <w:r w:rsidRPr="00D170DD">
              <w:rPr>
                <w:rFonts w:ascii="Arial" w:hAnsi="Arial" w:cs="Arial"/>
                <w:i/>
                <w:iCs/>
                <w:color w:val="000000"/>
                <w:sz w:val="18"/>
                <w:lang w:eastAsia="es-MX"/>
              </w:rPr>
              <w:t>Subrubro</w:t>
            </w:r>
          </w:p>
        </w:tc>
        <w:tc>
          <w:tcPr>
            <w:tcW w:w="842" w:type="pct"/>
            <w:tcBorders>
              <w:top w:val="single" w:sz="4" w:space="0" w:color="auto"/>
              <w:left w:val="nil"/>
              <w:bottom w:val="single" w:sz="4" w:space="0" w:color="auto"/>
              <w:right w:val="single" w:sz="4" w:space="0" w:color="auto"/>
            </w:tcBorders>
            <w:shd w:val="clear" w:color="auto" w:fill="auto"/>
            <w:vAlign w:val="center"/>
            <w:hideMark/>
          </w:tcPr>
          <w:p w14:paraId="7DFEA461" w14:textId="77777777" w:rsidR="002C38D9" w:rsidRPr="00D170DD" w:rsidRDefault="002C38D9" w:rsidP="0036552E">
            <w:pPr>
              <w:jc w:val="center"/>
              <w:rPr>
                <w:rFonts w:ascii="Arial" w:hAnsi="Arial" w:cs="Arial"/>
                <w:i/>
                <w:iCs/>
                <w:color w:val="000000"/>
                <w:sz w:val="18"/>
                <w:lang w:eastAsia="es-MX"/>
              </w:rPr>
            </w:pPr>
            <w:r w:rsidRPr="00D170DD">
              <w:rPr>
                <w:rFonts w:ascii="Arial" w:hAnsi="Arial" w:cs="Arial"/>
                <w:i/>
                <w:iCs/>
                <w:color w:val="000000"/>
                <w:sz w:val="18"/>
                <w:lang w:eastAsia="es-MX"/>
              </w:rPr>
              <w:t>Concepto</w:t>
            </w:r>
          </w:p>
        </w:tc>
        <w:tc>
          <w:tcPr>
            <w:tcW w:w="3173" w:type="pct"/>
            <w:tcBorders>
              <w:top w:val="single" w:sz="4" w:space="0" w:color="auto"/>
              <w:left w:val="nil"/>
              <w:bottom w:val="single" w:sz="4" w:space="0" w:color="auto"/>
              <w:right w:val="single" w:sz="4" w:space="0" w:color="auto"/>
            </w:tcBorders>
            <w:shd w:val="clear" w:color="auto" w:fill="auto"/>
            <w:vAlign w:val="center"/>
            <w:hideMark/>
          </w:tcPr>
          <w:p w14:paraId="2CF513ED" w14:textId="77777777" w:rsidR="002C38D9" w:rsidRPr="00D170DD" w:rsidRDefault="002C38D9" w:rsidP="0036552E">
            <w:pPr>
              <w:jc w:val="center"/>
              <w:rPr>
                <w:rFonts w:ascii="Arial" w:hAnsi="Arial" w:cs="Arial"/>
                <w:i/>
                <w:iCs/>
                <w:color w:val="000000"/>
                <w:sz w:val="18"/>
                <w:lang w:eastAsia="es-MX"/>
              </w:rPr>
            </w:pPr>
            <w:r w:rsidRPr="00D170DD">
              <w:rPr>
                <w:rFonts w:ascii="Arial" w:hAnsi="Arial" w:cs="Arial"/>
                <w:i/>
                <w:iCs/>
                <w:color w:val="000000"/>
                <w:sz w:val="18"/>
                <w:lang w:eastAsia="es-MX"/>
              </w:rPr>
              <w:t>Forma de evaluación</w:t>
            </w:r>
          </w:p>
        </w:tc>
        <w:tc>
          <w:tcPr>
            <w:tcW w:w="524" w:type="pct"/>
            <w:tcBorders>
              <w:top w:val="single" w:sz="4" w:space="0" w:color="auto"/>
              <w:left w:val="nil"/>
              <w:bottom w:val="single" w:sz="4" w:space="0" w:color="auto"/>
              <w:right w:val="single" w:sz="4" w:space="0" w:color="auto"/>
            </w:tcBorders>
            <w:shd w:val="clear" w:color="auto" w:fill="auto"/>
            <w:vAlign w:val="center"/>
            <w:hideMark/>
          </w:tcPr>
          <w:p w14:paraId="510A3A25" w14:textId="77777777" w:rsidR="002C38D9" w:rsidRPr="00D170DD" w:rsidRDefault="002C38D9" w:rsidP="0036552E">
            <w:pPr>
              <w:jc w:val="center"/>
              <w:rPr>
                <w:rFonts w:ascii="Arial" w:hAnsi="Arial" w:cs="Arial"/>
                <w:i/>
                <w:iCs/>
                <w:color w:val="000000"/>
                <w:sz w:val="18"/>
                <w:lang w:eastAsia="es-MX"/>
              </w:rPr>
            </w:pPr>
            <w:r w:rsidRPr="00D170DD">
              <w:rPr>
                <w:rFonts w:ascii="Arial" w:hAnsi="Arial" w:cs="Arial"/>
                <w:i/>
                <w:iCs/>
                <w:color w:val="000000"/>
                <w:sz w:val="18"/>
                <w:lang w:eastAsia="es-MX"/>
              </w:rPr>
              <w:t>Puntos Esperados</w:t>
            </w:r>
          </w:p>
        </w:tc>
      </w:tr>
      <w:tr w:rsidR="002C38D9" w:rsidRPr="00D170DD" w14:paraId="42DAAD71" w14:textId="77777777" w:rsidTr="00E00F52">
        <w:trPr>
          <w:trHeight w:val="1044"/>
          <w:jc w:val="center"/>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33E4D0F" w14:textId="77777777" w:rsidR="002C38D9" w:rsidRPr="00D170DD" w:rsidRDefault="002C38D9" w:rsidP="0036552E">
            <w:pPr>
              <w:jc w:val="center"/>
              <w:rPr>
                <w:rFonts w:ascii="Arial" w:hAnsi="Arial" w:cs="Arial"/>
                <w:b/>
                <w:bCs/>
                <w:color w:val="000000"/>
                <w:sz w:val="18"/>
                <w:lang w:eastAsia="es-MX"/>
              </w:rPr>
            </w:pPr>
            <w:r w:rsidRPr="00D170DD">
              <w:rPr>
                <w:rFonts w:ascii="Arial" w:hAnsi="Arial" w:cs="Arial"/>
                <w:b/>
                <w:bCs/>
                <w:color w:val="000000"/>
                <w:sz w:val="18"/>
                <w:lang w:eastAsia="es-MX"/>
              </w:rPr>
              <w:t>1.1</w:t>
            </w:r>
          </w:p>
        </w:tc>
        <w:tc>
          <w:tcPr>
            <w:tcW w:w="842" w:type="pct"/>
            <w:tcBorders>
              <w:top w:val="single" w:sz="4" w:space="0" w:color="auto"/>
              <w:left w:val="nil"/>
              <w:bottom w:val="single" w:sz="4" w:space="0" w:color="auto"/>
              <w:right w:val="single" w:sz="4" w:space="0" w:color="auto"/>
            </w:tcBorders>
            <w:shd w:val="clear" w:color="000000" w:fill="FFFFFF"/>
            <w:vAlign w:val="center"/>
            <w:hideMark/>
          </w:tcPr>
          <w:p w14:paraId="281EF717" w14:textId="77777777" w:rsidR="002C38D9" w:rsidRPr="00D170DD" w:rsidRDefault="002C38D9" w:rsidP="0036552E">
            <w:pPr>
              <w:rPr>
                <w:rFonts w:ascii="Arial" w:hAnsi="Arial" w:cs="Arial"/>
                <w:b/>
                <w:bCs/>
                <w:color w:val="000000"/>
                <w:sz w:val="18"/>
                <w:lang w:eastAsia="es-MX"/>
              </w:rPr>
            </w:pPr>
            <w:r w:rsidRPr="00D170DD">
              <w:rPr>
                <w:rFonts w:ascii="Arial" w:hAnsi="Arial" w:cs="Arial"/>
                <w:b/>
                <w:bCs/>
                <w:color w:val="000000"/>
                <w:sz w:val="18"/>
                <w:lang w:eastAsia="es-MX"/>
              </w:rPr>
              <w:t>Capacidad de los recursos humanos</w:t>
            </w:r>
          </w:p>
        </w:tc>
        <w:tc>
          <w:tcPr>
            <w:tcW w:w="3173" w:type="pct"/>
            <w:tcBorders>
              <w:top w:val="single" w:sz="4" w:space="0" w:color="auto"/>
              <w:left w:val="nil"/>
              <w:bottom w:val="single" w:sz="4" w:space="0" w:color="auto"/>
              <w:right w:val="single" w:sz="4" w:space="0" w:color="auto"/>
            </w:tcBorders>
            <w:shd w:val="clear" w:color="000000" w:fill="FFFFFF"/>
            <w:vAlign w:val="center"/>
            <w:hideMark/>
          </w:tcPr>
          <w:p w14:paraId="46FA0180" w14:textId="77777777" w:rsidR="002C38D9" w:rsidRPr="00D170DD" w:rsidRDefault="002C38D9" w:rsidP="0036552E">
            <w:pPr>
              <w:jc w:val="center"/>
              <w:rPr>
                <w:rFonts w:ascii="Arial" w:hAnsi="Arial" w:cs="Arial"/>
                <w:b/>
                <w:bCs/>
                <w:color w:val="000000"/>
                <w:sz w:val="18"/>
                <w:lang w:eastAsia="es-MX"/>
              </w:rPr>
            </w:pPr>
            <w:r w:rsidRPr="00D170DD">
              <w:rPr>
                <w:rFonts w:ascii="Arial" w:hAnsi="Arial" w:cs="Arial"/>
                <w:b/>
                <w:bCs/>
                <w:color w:val="000000"/>
                <w:sz w:val="18"/>
                <w:lang w:eastAsia="es-MX"/>
              </w:rPr>
              <w:t>Se evaluará la experiencia, competencia o habilidad en el trabajo y dominio de herramientas del personal que brindará el servicio.</w:t>
            </w:r>
            <w:r w:rsidRPr="00D170DD">
              <w:rPr>
                <w:rFonts w:ascii="Arial" w:hAnsi="Arial" w:cs="Arial"/>
                <w:b/>
                <w:bCs/>
                <w:color w:val="000000"/>
                <w:sz w:val="18"/>
                <w:lang w:eastAsia="es-MX"/>
              </w:rPr>
              <w:br/>
            </w:r>
            <w:r w:rsidRPr="00D170DD">
              <w:rPr>
                <w:rFonts w:ascii="Arial" w:hAnsi="Arial" w:cs="Arial"/>
                <w:color w:val="000000"/>
                <w:sz w:val="18"/>
                <w:lang w:eastAsia="es-MX"/>
              </w:rPr>
              <w:t>Se tomarán en cuenta la experiencia, niveles de preparación y la cantidad de personal que se requiera para prestar el servicio.</w:t>
            </w:r>
          </w:p>
        </w:tc>
        <w:tc>
          <w:tcPr>
            <w:tcW w:w="524" w:type="pct"/>
            <w:tcBorders>
              <w:top w:val="single" w:sz="4" w:space="0" w:color="auto"/>
              <w:left w:val="nil"/>
              <w:bottom w:val="single" w:sz="4" w:space="0" w:color="auto"/>
              <w:right w:val="single" w:sz="4" w:space="0" w:color="auto"/>
            </w:tcBorders>
            <w:shd w:val="clear" w:color="auto" w:fill="auto"/>
            <w:vAlign w:val="center"/>
            <w:hideMark/>
          </w:tcPr>
          <w:p w14:paraId="001864AB" w14:textId="77777777" w:rsidR="002C38D9" w:rsidRPr="00D170DD" w:rsidRDefault="002C38D9" w:rsidP="0036552E">
            <w:pPr>
              <w:jc w:val="center"/>
              <w:rPr>
                <w:rFonts w:ascii="Arial" w:hAnsi="Arial" w:cs="Arial"/>
                <w:b/>
                <w:bCs/>
                <w:color w:val="000000"/>
                <w:sz w:val="18"/>
                <w:lang w:eastAsia="es-MX"/>
              </w:rPr>
            </w:pPr>
            <w:r>
              <w:rPr>
                <w:rFonts w:ascii="Arial" w:hAnsi="Arial" w:cs="Arial"/>
                <w:b/>
                <w:bCs/>
                <w:color w:val="000000"/>
                <w:sz w:val="18"/>
                <w:lang w:eastAsia="es-MX"/>
              </w:rPr>
              <w:t>15.00</w:t>
            </w:r>
          </w:p>
        </w:tc>
      </w:tr>
      <w:tr w:rsidR="002C38D9" w:rsidRPr="00D170DD" w14:paraId="69E86308" w14:textId="77777777" w:rsidTr="00E00F52">
        <w:trPr>
          <w:trHeight w:val="1104"/>
          <w:jc w:val="center"/>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A3CA02B" w14:textId="77777777" w:rsidR="002C38D9" w:rsidRPr="005D6D30" w:rsidRDefault="002C38D9" w:rsidP="0036552E">
            <w:pPr>
              <w:jc w:val="center"/>
              <w:rPr>
                <w:rFonts w:ascii="Arial" w:hAnsi="Arial" w:cs="Arial"/>
                <w:color w:val="000000"/>
                <w:sz w:val="18"/>
                <w:lang w:eastAsia="es-MX"/>
              </w:rPr>
            </w:pPr>
            <w:r w:rsidRPr="005D6D30">
              <w:rPr>
                <w:rFonts w:ascii="Arial" w:hAnsi="Arial" w:cs="Arial"/>
                <w:color w:val="000000"/>
                <w:sz w:val="18"/>
                <w:lang w:eastAsia="es-MX"/>
              </w:rPr>
              <w:t>1.1.1</w:t>
            </w:r>
          </w:p>
        </w:tc>
        <w:tc>
          <w:tcPr>
            <w:tcW w:w="8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2D96A1C" w14:textId="77777777" w:rsidR="002C38D9" w:rsidRPr="005D6D30" w:rsidRDefault="002C38D9" w:rsidP="0036552E">
            <w:pPr>
              <w:rPr>
                <w:rFonts w:ascii="Arial" w:hAnsi="Arial" w:cs="Arial"/>
                <w:color w:val="000000"/>
                <w:sz w:val="18"/>
                <w:lang w:eastAsia="es-MX"/>
              </w:rPr>
            </w:pPr>
            <w:r w:rsidRPr="005D6D30">
              <w:rPr>
                <w:rFonts w:ascii="Arial" w:hAnsi="Arial" w:cs="Arial"/>
                <w:color w:val="000000"/>
                <w:sz w:val="18"/>
                <w:lang w:eastAsia="es-MX"/>
              </w:rPr>
              <w:t>Experiencia</w:t>
            </w:r>
            <w:r w:rsidRPr="005D6D30">
              <w:rPr>
                <w:rFonts w:ascii="Arial" w:hAnsi="Arial" w:cs="Arial"/>
                <w:color w:val="000000"/>
                <w:sz w:val="18"/>
                <w:lang w:eastAsia="es-MX"/>
              </w:rPr>
              <w:br/>
              <w:t>(en asuntos relacionados con la materia del servicio objeto del procedimiento de contratación)</w:t>
            </w:r>
          </w:p>
        </w:tc>
        <w:tc>
          <w:tcPr>
            <w:tcW w:w="317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9C8A1DE" w14:textId="77777777" w:rsidR="002C38D9" w:rsidRPr="005D6D30" w:rsidRDefault="002C38D9" w:rsidP="0036552E">
            <w:pPr>
              <w:overflowPunct w:val="0"/>
              <w:autoSpaceDE w:val="0"/>
              <w:autoSpaceDN w:val="0"/>
              <w:jc w:val="both"/>
              <w:rPr>
                <w:rFonts w:ascii="Arial" w:hAnsi="Arial" w:cs="Arial"/>
                <w:color w:val="000000"/>
                <w:sz w:val="18"/>
                <w:lang w:eastAsia="es-MX"/>
              </w:rPr>
            </w:pPr>
            <w:r w:rsidRPr="005D6D30">
              <w:rPr>
                <w:rFonts w:ascii="Arial" w:hAnsi="Arial" w:cs="Arial"/>
                <w:color w:val="000000"/>
                <w:sz w:val="18"/>
                <w:lang w:eastAsia="es-MX"/>
              </w:rPr>
              <w:t>Para acreditar la experiencia, el Licitante deberá presentar currículos de personal con capacidad de supervisar y contar con la competencia o habilidad técnico-operativa para la prestación del servicio, el cual asignará a la prestación del servicio en caso de resultar adjudicado.</w:t>
            </w:r>
          </w:p>
          <w:p w14:paraId="30F6987E" w14:textId="77777777" w:rsidR="002C38D9" w:rsidRPr="009E0B98" w:rsidRDefault="002C38D9" w:rsidP="0036552E">
            <w:pPr>
              <w:overflowPunct w:val="0"/>
              <w:autoSpaceDE w:val="0"/>
              <w:autoSpaceDN w:val="0"/>
              <w:jc w:val="both"/>
              <w:rPr>
                <w:rFonts w:ascii="Arial" w:hAnsi="Arial" w:cs="Arial"/>
                <w:color w:val="000000"/>
                <w:sz w:val="10"/>
                <w:szCs w:val="10"/>
                <w:lang w:eastAsia="es-MX"/>
              </w:rPr>
            </w:pPr>
          </w:p>
          <w:p w14:paraId="7F44E140" w14:textId="77777777" w:rsidR="002C38D9" w:rsidRPr="005D6D30" w:rsidRDefault="002C38D9" w:rsidP="002C38D9">
            <w:pPr>
              <w:pStyle w:val="Prrafodelista"/>
              <w:widowControl/>
              <w:numPr>
                <w:ilvl w:val="0"/>
                <w:numId w:val="142"/>
              </w:numPr>
              <w:ind w:left="321" w:hanging="321"/>
              <w:contextualSpacing w:val="0"/>
              <w:jc w:val="both"/>
              <w:rPr>
                <w:rFonts w:ascii="Arial" w:hAnsi="Arial" w:cs="Arial"/>
                <w:color w:val="000000"/>
                <w:sz w:val="18"/>
                <w:lang w:val="es-MX" w:eastAsia="es-MX"/>
              </w:rPr>
            </w:pPr>
            <w:r w:rsidRPr="005D6D30">
              <w:rPr>
                <w:rFonts w:ascii="Arial" w:hAnsi="Arial" w:cs="Arial"/>
                <w:color w:val="000000"/>
                <w:sz w:val="18"/>
                <w:lang w:val="es-MX" w:eastAsia="es-MX"/>
              </w:rPr>
              <w:t>El Licitante deberá presentar currículos de personal para los siguientes roles:</w:t>
            </w:r>
          </w:p>
          <w:p w14:paraId="10825F65" w14:textId="77777777" w:rsidR="002C38D9" w:rsidRPr="009E0B98" w:rsidRDefault="002C38D9" w:rsidP="0036552E">
            <w:pPr>
              <w:jc w:val="both"/>
              <w:rPr>
                <w:rFonts w:ascii="Arial" w:hAnsi="Arial" w:cs="Arial"/>
                <w:color w:val="000000"/>
                <w:sz w:val="10"/>
                <w:szCs w:val="10"/>
                <w:lang w:eastAsia="es-MX"/>
              </w:rPr>
            </w:pPr>
          </w:p>
          <w:tbl>
            <w:tblPr>
              <w:tblStyle w:val="Tablaconcuadrcula"/>
              <w:tblpPr w:leftFromText="141" w:rightFromText="141" w:vertAnchor="text" w:horzAnchor="margin" w:tblpXSpec="center" w:tblpY="1"/>
              <w:tblOverlap w:val="never"/>
              <w:tblW w:w="0" w:type="auto"/>
              <w:tblLook w:val="04A0" w:firstRow="1" w:lastRow="0" w:firstColumn="1" w:lastColumn="0" w:noHBand="0" w:noVBand="1"/>
            </w:tblPr>
            <w:tblGrid>
              <w:gridCol w:w="3114"/>
              <w:gridCol w:w="1276"/>
            </w:tblGrid>
            <w:tr w:rsidR="002C38D9" w:rsidRPr="005D6D30" w14:paraId="561BA95C" w14:textId="77777777" w:rsidTr="0036552E">
              <w:trPr>
                <w:trHeight w:val="243"/>
              </w:trPr>
              <w:tc>
                <w:tcPr>
                  <w:tcW w:w="3114" w:type="dxa"/>
                  <w:shd w:val="clear" w:color="auto" w:fill="000000" w:themeFill="text1"/>
                </w:tcPr>
                <w:p w14:paraId="74926501" w14:textId="77777777" w:rsidR="002C38D9" w:rsidRPr="005D6D30" w:rsidRDefault="002C38D9" w:rsidP="0036552E">
                  <w:pPr>
                    <w:jc w:val="center"/>
                    <w:rPr>
                      <w:rFonts w:ascii="Arial" w:hAnsi="Arial" w:cs="Arial"/>
                      <w:b/>
                      <w:sz w:val="18"/>
                      <w:szCs w:val="18"/>
                    </w:rPr>
                  </w:pPr>
                  <w:r w:rsidRPr="005D6D30">
                    <w:rPr>
                      <w:rFonts w:ascii="Arial" w:hAnsi="Arial" w:cs="Arial"/>
                      <w:b/>
                      <w:sz w:val="18"/>
                      <w:szCs w:val="18"/>
                    </w:rPr>
                    <w:t>Puesto</w:t>
                  </w:r>
                </w:p>
              </w:tc>
              <w:tc>
                <w:tcPr>
                  <w:tcW w:w="1276" w:type="dxa"/>
                  <w:shd w:val="clear" w:color="auto" w:fill="000000" w:themeFill="text1"/>
                </w:tcPr>
                <w:p w14:paraId="2F39C3DC" w14:textId="77777777" w:rsidR="002C38D9" w:rsidRPr="005D6D30" w:rsidRDefault="002C38D9" w:rsidP="0036552E">
                  <w:pPr>
                    <w:jc w:val="center"/>
                    <w:rPr>
                      <w:rFonts w:ascii="Arial" w:hAnsi="Arial" w:cs="Arial"/>
                      <w:b/>
                      <w:sz w:val="18"/>
                      <w:szCs w:val="18"/>
                    </w:rPr>
                  </w:pPr>
                  <w:r w:rsidRPr="005D6D30">
                    <w:rPr>
                      <w:rFonts w:ascii="Arial" w:hAnsi="Arial" w:cs="Arial"/>
                      <w:b/>
                      <w:sz w:val="18"/>
                      <w:szCs w:val="18"/>
                    </w:rPr>
                    <w:t>Cantidad</w:t>
                  </w:r>
                </w:p>
              </w:tc>
            </w:tr>
            <w:tr w:rsidR="002C38D9" w:rsidRPr="005D6D30" w14:paraId="77AB611A" w14:textId="77777777" w:rsidTr="0036552E">
              <w:trPr>
                <w:trHeight w:val="58"/>
              </w:trPr>
              <w:tc>
                <w:tcPr>
                  <w:tcW w:w="3114" w:type="dxa"/>
                </w:tcPr>
                <w:p w14:paraId="7E3D1179" w14:textId="77777777" w:rsidR="002C38D9" w:rsidRPr="005D6D30" w:rsidRDefault="002C38D9" w:rsidP="0036552E">
                  <w:pPr>
                    <w:jc w:val="both"/>
                    <w:rPr>
                      <w:rFonts w:ascii="Arial" w:hAnsi="Arial" w:cs="Arial"/>
                      <w:sz w:val="18"/>
                      <w:szCs w:val="18"/>
                    </w:rPr>
                  </w:pPr>
                  <w:r w:rsidRPr="005D6D30">
                    <w:rPr>
                      <w:rFonts w:ascii="Arial" w:hAnsi="Arial" w:cs="Arial"/>
                      <w:sz w:val="18"/>
                      <w:szCs w:val="18"/>
                    </w:rPr>
                    <w:t xml:space="preserve">Supervisor general de operaciones </w:t>
                  </w:r>
                </w:p>
              </w:tc>
              <w:tc>
                <w:tcPr>
                  <w:tcW w:w="1276" w:type="dxa"/>
                  <w:vAlign w:val="center"/>
                </w:tcPr>
                <w:p w14:paraId="07D4541C" w14:textId="77777777" w:rsidR="002C38D9" w:rsidRPr="005D6D30" w:rsidRDefault="002C38D9" w:rsidP="0036552E">
                  <w:pPr>
                    <w:jc w:val="center"/>
                    <w:rPr>
                      <w:rFonts w:ascii="Arial" w:hAnsi="Arial" w:cs="Arial"/>
                      <w:sz w:val="18"/>
                      <w:szCs w:val="18"/>
                    </w:rPr>
                  </w:pPr>
                  <w:r w:rsidRPr="005D6D30">
                    <w:rPr>
                      <w:rFonts w:ascii="Arial" w:hAnsi="Arial" w:cs="Arial"/>
                      <w:sz w:val="18"/>
                      <w:szCs w:val="18"/>
                    </w:rPr>
                    <w:t>1</w:t>
                  </w:r>
                </w:p>
              </w:tc>
            </w:tr>
            <w:tr w:rsidR="002C38D9" w:rsidRPr="005D6D30" w14:paraId="7AE644B9" w14:textId="77777777" w:rsidTr="0036552E">
              <w:trPr>
                <w:trHeight w:val="58"/>
              </w:trPr>
              <w:tc>
                <w:tcPr>
                  <w:tcW w:w="3114" w:type="dxa"/>
                </w:tcPr>
                <w:p w14:paraId="04B925B9" w14:textId="77777777" w:rsidR="002C38D9" w:rsidRPr="005D6D30" w:rsidRDefault="002C38D9" w:rsidP="0036552E">
                  <w:pPr>
                    <w:jc w:val="both"/>
                    <w:rPr>
                      <w:rFonts w:ascii="Arial" w:hAnsi="Arial" w:cs="Arial"/>
                      <w:sz w:val="18"/>
                      <w:szCs w:val="18"/>
                    </w:rPr>
                  </w:pPr>
                  <w:r w:rsidRPr="005D6D30">
                    <w:rPr>
                      <w:rFonts w:ascii="Arial" w:hAnsi="Arial" w:cs="Arial"/>
                      <w:sz w:val="18"/>
                      <w:szCs w:val="18"/>
                    </w:rPr>
                    <w:t>Nutriólogo para el diseño de menús</w:t>
                  </w:r>
                </w:p>
              </w:tc>
              <w:tc>
                <w:tcPr>
                  <w:tcW w:w="1276" w:type="dxa"/>
                  <w:vAlign w:val="center"/>
                </w:tcPr>
                <w:p w14:paraId="4DE8E6AC" w14:textId="77777777" w:rsidR="002C38D9" w:rsidRPr="005D6D30" w:rsidRDefault="002C38D9" w:rsidP="0036552E">
                  <w:pPr>
                    <w:jc w:val="center"/>
                    <w:rPr>
                      <w:rFonts w:ascii="Arial" w:hAnsi="Arial" w:cs="Arial"/>
                      <w:sz w:val="18"/>
                      <w:szCs w:val="18"/>
                    </w:rPr>
                  </w:pPr>
                  <w:r w:rsidRPr="005D6D30">
                    <w:rPr>
                      <w:rFonts w:ascii="Arial" w:hAnsi="Arial" w:cs="Arial"/>
                      <w:sz w:val="18"/>
                      <w:szCs w:val="18"/>
                    </w:rPr>
                    <w:t>1</w:t>
                  </w:r>
                </w:p>
              </w:tc>
            </w:tr>
            <w:tr w:rsidR="002C38D9" w:rsidRPr="005D6D30" w14:paraId="7D6A87CA" w14:textId="77777777" w:rsidTr="0036552E">
              <w:trPr>
                <w:trHeight w:val="243"/>
              </w:trPr>
              <w:tc>
                <w:tcPr>
                  <w:tcW w:w="3114" w:type="dxa"/>
                </w:tcPr>
                <w:p w14:paraId="6EE77127" w14:textId="77777777" w:rsidR="002C38D9" w:rsidRPr="005D6D30" w:rsidRDefault="002C38D9" w:rsidP="0036552E">
                  <w:pPr>
                    <w:jc w:val="both"/>
                    <w:rPr>
                      <w:rFonts w:ascii="Arial" w:hAnsi="Arial" w:cs="Arial"/>
                      <w:sz w:val="18"/>
                      <w:szCs w:val="18"/>
                    </w:rPr>
                  </w:pPr>
                  <w:r w:rsidRPr="005D6D30">
                    <w:rPr>
                      <w:rFonts w:ascii="Arial" w:hAnsi="Arial" w:cs="Arial"/>
                      <w:sz w:val="18"/>
                      <w:szCs w:val="18"/>
                    </w:rPr>
                    <w:t xml:space="preserve">Supervisor auxiliar de operaciones </w:t>
                  </w:r>
                </w:p>
              </w:tc>
              <w:tc>
                <w:tcPr>
                  <w:tcW w:w="1276" w:type="dxa"/>
                  <w:vAlign w:val="center"/>
                </w:tcPr>
                <w:p w14:paraId="3FECE06D" w14:textId="77777777" w:rsidR="002C38D9" w:rsidRPr="005D6D30" w:rsidRDefault="002C38D9" w:rsidP="0036552E">
                  <w:pPr>
                    <w:jc w:val="center"/>
                    <w:rPr>
                      <w:rFonts w:ascii="Arial" w:hAnsi="Arial" w:cs="Arial"/>
                      <w:sz w:val="18"/>
                      <w:szCs w:val="18"/>
                    </w:rPr>
                  </w:pPr>
                  <w:r>
                    <w:rPr>
                      <w:rFonts w:ascii="Arial" w:hAnsi="Arial" w:cs="Arial"/>
                      <w:sz w:val="18"/>
                      <w:szCs w:val="18"/>
                    </w:rPr>
                    <w:t>1</w:t>
                  </w:r>
                </w:p>
              </w:tc>
            </w:tr>
            <w:tr w:rsidR="002C38D9" w:rsidRPr="005D6D30" w14:paraId="3239942E" w14:textId="77777777" w:rsidTr="0036552E">
              <w:trPr>
                <w:trHeight w:val="243"/>
              </w:trPr>
              <w:tc>
                <w:tcPr>
                  <w:tcW w:w="3114" w:type="dxa"/>
                </w:tcPr>
                <w:p w14:paraId="7AE85A8C" w14:textId="77777777" w:rsidR="002C38D9" w:rsidRPr="005D6D30" w:rsidRDefault="002C38D9" w:rsidP="0036552E">
                  <w:pPr>
                    <w:jc w:val="both"/>
                    <w:rPr>
                      <w:rFonts w:ascii="Arial" w:hAnsi="Arial" w:cs="Arial"/>
                      <w:sz w:val="18"/>
                      <w:szCs w:val="18"/>
                    </w:rPr>
                  </w:pPr>
                  <w:r w:rsidRPr="005D6D30">
                    <w:rPr>
                      <w:rFonts w:ascii="Arial" w:hAnsi="Arial" w:cs="Arial"/>
                      <w:sz w:val="18"/>
                      <w:szCs w:val="18"/>
                    </w:rPr>
                    <w:t xml:space="preserve">Chef </w:t>
                  </w:r>
                </w:p>
              </w:tc>
              <w:tc>
                <w:tcPr>
                  <w:tcW w:w="1276" w:type="dxa"/>
                  <w:vAlign w:val="center"/>
                </w:tcPr>
                <w:p w14:paraId="3EE6AAF7" w14:textId="77777777" w:rsidR="002C38D9" w:rsidRPr="005D6D30" w:rsidRDefault="002C38D9" w:rsidP="0036552E">
                  <w:pPr>
                    <w:jc w:val="center"/>
                    <w:rPr>
                      <w:rFonts w:ascii="Arial" w:hAnsi="Arial" w:cs="Arial"/>
                      <w:sz w:val="18"/>
                      <w:szCs w:val="18"/>
                    </w:rPr>
                  </w:pPr>
                  <w:r>
                    <w:rPr>
                      <w:rFonts w:ascii="Arial" w:hAnsi="Arial" w:cs="Arial"/>
                      <w:sz w:val="18"/>
                      <w:szCs w:val="18"/>
                    </w:rPr>
                    <w:t>1</w:t>
                  </w:r>
                </w:p>
              </w:tc>
            </w:tr>
          </w:tbl>
          <w:p w14:paraId="65F6895E" w14:textId="77777777" w:rsidR="002C38D9" w:rsidRPr="005D6D30" w:rsidRDefault="002C38D9" w:rsidP="0036552E">
            <w:pPr>
              <w:jc w:val="both"/>
              <w:rPr>
                <w:rFonts w:ascii="Arial" w:hAnsi="Arial" w:cs="Arial"/>
                <w:color w:val="000000"/>
                <w:sz w:val="18"/>
                <w:lang w:eastAsia="es-MX"/>
              </w:rPr>
            </w:pPr>
          </w:p>
          <w:p w14:paraId="3E00C120" w14:textId="77777777" w:rsidR="002C38D9" w:rsidRPr="005D6D30" w:rsidRDefault="002C38D9" w:rsidP="0036552E">
            <w:pPr>
              <w:pStyle w:val="Prrafodelista"/>
              <w:widowControl/>
              <w:ind w:left="321"/>
              <w:contextualSpacing w:val="0"/>
              <w:jc w:val="both"/>
              <w:rPr>
                <w:rFonts w:ascii="Arial" w:hAnsi="Arial" w:cs="Arial"/>
                <w:color w:val="000000"/>
                <w:sz w:val="18"/>
                <w:lang w:val="es-MX" w:eastAsia="es-MX"/>
              </w:rPr>
            </w:pPr>
          </w:p>
          <w:p w14:paraId="3DFDCAA2" w14:textId="77777777" w:rsidR="002C38D9" w:rsidRPr="005D6D30" w:rsidRDefault="002C38D9" w:rsidP="0036552E">
            <w:pPr>
              <w:ind w:left="1068"/>
              <w:jc w:val="both"/>
              <w:rPr>
                <w:rFonts w:ascii="Arial" w:hAnsi="Arial" w:cs="Arial"/>
                <w:color w:val="000000"/>
                <w:sz w:val="18"/>
                <w:lang w:eastAsia="es-MX"/>
              </w:rPr>
            </w:pPr>
          </w:p>
          <w:p w14:paraId="4C5372CE" w14:textId="77777777" w:rsidR="002C38D9" w:rsidRPr="005D6D30" w:rsidRDefault="002C38D9" w:rsidP="0036552E">
            <w:pPr>
              <w:ind w:left="1068"/>
              <w:jc w:val="both"/>
              <w:rPr>
                <w:rFonts w:ascii="Arial" w:hAnsi="Arial" w:cs="Arial"/>
                <w:color w:val="000000"/>
                <w:sz w:val="18"/>
                <w:lang w:eastAsia="es-MX"/>
              </w:rPr>
            </w:pPr>
          </w:p>
          <w:p w14:paraId="38682D64" w14:textId="77777777" w:rsidR="002C38D9" w:rsidRPr="005D6D30" w:rsidRDefault="002C38D9" w:rsidP="0036552E">
            <w:pPr>
              <w:ind w:left="1068"/>
              <w:jc w:val="both"/>
              <w:rPr>
                <w:rFonts w:ascii="Arial" w:hAnsi="Arial" w:cs="Arial"/>
                <w:color w:val="000000"/>
                <w:sz w:val="18"/>
                <w:lang w:eastAsia="es-MX"/>
              </w:rPr>
            </w:pPr>
          </w:p>
          <w:p w14:paraId="0FA22607" w14:textId="77777777" w:rsidR="002C38D9" w:rsidRPr="005D6D30" w:rsidRDefault="002C38D9" w:rsidP="0036552E">
            <w:pPr>
              <w:ind w:left="1068"/>
              <w:jc w:val="both"/>
              <w:rPr>
                <w:rFonts w:ascii="Arial" w:hAnsi="Arial" w:cs="Arial"/>
                <w:color w:val="000000"/>
                <w:sz w:val="18"/>
                <w:lang w:eastAsia="es-MX"/>
              </w:rPr>
            </w:pPr>
          </w:p>
          <w:p w14:paraId="5A99A612" w14:textId="77777777" w:rsidR="002C38D9" w:rsidRPr="005D6D30" w:rsidRDefault="002C38D9" w:rsidP="0036552E">
            <w:pPr>
              <w:ind w:left="1068"/>
              <w:jc w:val="both"/>
              <w:rPr>
                <w:rFonts w:ascii="Arial" w:hAnsi="Arial" w:cs="Arial"/>
                <w:color w:val="000000"/>
                <w:sz w:val="18"/>
                <w:lang w:eastAsia="es-MX"/>
              </w:rPr>
            </w:pPr>
          </w:p>
          <w:p w14:paraId="5384DDF9" w14:textId="77777777" w:rsidR="002C38D9" w:rsidRPr="005D6D30" w:rsidRDefault="002C38D9" w:rsidP="002C38D9">
            <w:pPr>
              <w:pStyle w:val="Prrafodelista"/>
              <w:numPr>
                <w:ilvl w:val="0"/>
                <w:numId w:val="142"/>
              </w:numPr>
              <w:ind w:left="321" w:hanging="284"/>
              <w:jc w:val="both"/>
              <w:rPr>
                <w:rFonts w:ascii="Arial" w:hAnsi="Arial" w:cs="Arial"/>
                <w:color w:val="000000"/>
                <w:sz w:val="18"/>
                <w:lang w:val="es-MX" w:eastAsia="es-MX"/>
              </w:rPr>
            </w:pPr>
            <w:r w:rsidRPr="005D6D30">
              <w:rPr>
                <w:rFonts w:ascii="Arial" w:hAnsi="Arial" w:cs="Arial"/>
                <w:color w:val="000000"/>
                <w:sz w:val="18"/>
                <w:lang w:eastAsia="es-MX"/>
              </w:rPr>
              <w:t>Los currículos serán tomados en cuenta para la obtención de puntos, únicamente si incluyen</w:t>
            </w:r>
            <w:r w:rsidRPr="005D6D30">
              <w:rPr>
                <w:rFonts w:ascii="Arial" w:hAnsi="Arial" w:cs="Arial"/>
                <w:color w:val="000000"/>
                <w:sz w:val="18"/>
                <w:lang w:val="es-MX" w:eastAsia="es-MX"/>
              </w:rPr>
              <w:t>:</w:t>
            </w:r>
          </w:p>
          <w:p w14:paraId="2B4486B4" w14:textId="77777777" w:rsidR="002C38D9" w:rsidRPr="009E0B98" w:rsidRDefault="002C38D9" w:rsidP="0036552E">
            <w:pPr>
              <w:pStyle w:val="Prrafodelista"/>
              <w:ind w:left="321"/>
              <w:jc w:val="both"/>
              <w:rPr>
                <w:rFonts w:ascii="Arial" w:hAnsi="Arial" w:cs="Arial"/>
                <w:color w:val="000000"/>
                <w:sz w:val="10"/>
                <w:szCs w:val="10"/>
                <w:lang w:val="es-MX" w:eastAsia="es-MX"/>
              </w:rPr>
            </w:pPr>
          </w:p>
          <w:p w14:paraId="7EF07AC8" w14:textId="77777777" w:rsidR="002C38D9" w:rsidRPr="005D6D30" w:rsidRDefault="002C38D9" w:rsidP="002C38D9">
            <w:pPr>
              <w:numPr>
                <w:ilvl w:val="0"/>
                <w:numId w:val="143"/>
              </w:numPr>
              <w:ind w:left="604" w:hanging="210"/>
              <w:jc w:val="both"/>
              <w:rPr>
                <w:rFonts w:ascii="Arial" w:hAnsi="Arial" w:cs="Arial"/>
                <w:color w:val="000000"/>
                <w:sz w:val="18"/>
                <w:lang w:eastAsia="es-MX"/>
              </w:rPr>
            </w:pPr>
            <w:r w:rsidRPr="005D6D30">
              <w:rPr>
                <w:rFonts w:ascii="Arial" w:hAnsi="Arial" w:cs="Arial"/>
                <w:color w:val="000000"/>
                <w:sz w:val="18"/>
                <w:lang w:eastAsia="es-MX"/>
              </w:rPr>
              <w:t xml:space="preserve">Nombre, edad, nacionalidad, grado académico, tiempo de experiencia y servicios de alimentación en los que ha participado, así como: </w:t>
            </w:r>
          </w:p>
          <w:p w14:paraId="6AA3513A" w14:textId="77777777" w:rsidR="002C38D9" w:rsidRPr="005D6D30" w:rsidRDefault="002C38D9" w:rsidP="002C38D9">
            <w:pPr>
              <w:pStyle w:val="Prrafodelista"/>
              <w:numPr>
                <w:ilvl w:val="0"/>
                <w:numId w:val="144"/>
              </w:numPr>
              <w:ind w:left="888" w:hanging="218"/>
              <w:contextualSpacing w:val="0"/>
              <w:jc w:val="both"/>
              <w:rPr>
                <w:rFonts w:ascii="Arial" w:hAnsi="Arial" w:cs="Arial"/>
                <w:color w:val="000000"/>
                <w:sz w:val="18"/>
                <w:lang w:eastAsia="es-MX"/>
              </w:rPr>
            </w:pPr>
            <w:r w:rsidRPr="005D6D30">
              <w:rPr>
                <w:rFonts w:ascii="Arial" w:hAnsi="Arial" w:cs="Arial"/>
                <w:color w:val="000000"/>
                <w:sz w:val="18"/>
                <w:lang w:eastAsia="es-MX"/>
              </w:rPr>
              <w:t>Nombre de la empresa en la que labora o laboraba.</w:t>
            </w:r>
          </w:p>
          <w:p w14:paraId="1670009B" w14:textId="77777777" w:rsidR="002C38D9" w:rsidRPr="005D6D30" w:rsidRDefault="002C38D9" w:rsidP="002C38D9">
            <w:pPr>
              <w:pStyle w:val="Prrafodelista"/>
              <w:numPr>
                <w:ilvl w:val="0"/>
                <w:numId w:val="144"/>
              </w:numPr>
              <w:ind w:left="888" w:hanging="218"/>
              <w:contextualSpacing w:val="0"/>
              <w:jc w:val="both"/>
              <w:rPr>
                <w:rFonts w:ascii="Arial" w:hAnsi="Arial" w:cs="Arial"/>
                <w:color w:val="000000"/>
                <w:sz w:val="18"/>
                <w:lang w:eastAsia="es-MX"/>
              </w:rPr>
            </w:pPr>
            <w:r w:rsidRPr="005D6D30">
              <w:rPr>
                <w:rFonts w:ascii="Arial" w:hAnsi="Arial" w:cs="Arial"/>
                <w:color w:val="000000"/>
                <w:sz w:val="18"/>
                <w:lang w:eastAsia="es-MX"/>
              </w:rPr>
              <w:t>Nombre del cliente (empresa, dependencia o entidad) a quien se prestó el servicio.</w:t>
            </w:r>
          </w:p>
          <w:p w14:paraId="61D3E850" w14:textId="77777777" w:rsidR="002C38D9" w:rsidRPr="005D6D30" w:rsidRDefault="002C38D9" w:rsidP="002C38D9">
            <w:pPr>
              <w:pStyle w:val="Prrafodelista"/>
              <w:numPr>
                <w:ilvl w:val="0"/>
                <w:numId w:val="144"/>
              </w:numPr>
              <w:ind w:left="888" w:hanging="218"/>
              <w:contextualSpacing w:val="0"/>
              <w:jc w:val="both"/>
              <w:rPr>
                <w:rFonts w:ascii="Arial" w:hAnsi="Arial" w:cs="Arial"/>
                <w:color w:val="000000"/>
                <w:sz w:val="18"/>
                <w:lang w:eastAsia="es-MX"/>
              </w:rPr>
            </w:pPr>
            <w:r w:rsidRPr="005D6D30">
              <w:rPr>
                <w:rFonts w:ascii="Arial" w:hAnsi="Arial" w:cs="Arial"/>
                <w:color w:val="000000"/>
                <w:sz w:val="18"/>
                <w:lang w:eastAsia="es-MX"/>
              </w:rPr>
              <w:t>Periodo que prestó sus servicios.</w:t>
            </w:r>
          </w:p>
          <w:p w14:paraId="19843323" w14:textId="77777777" w:rsidR="002C38D9" w:rsidRPr="005D6D30" w:rsidRDefault="002C38D9" w:rsidP="002C38D9">
            <w:pPr>
              <w:pStyle w:val="Prrafodelista"/>
              <w:numPr>
                <w:ilvl w:val="0"/>
                <w:numId w:val="144"/>
              </w:numPr>
              <w:ind w:left="888" w:hanging="218"/>
              <w:contextualSpacing w:val="0"/>
              <w:jc w:val="both"/>
              <w:rPr>
                <w:rFonts w:ascii="Arial" w:hAnsi="Arial" w:cs="Arial"/>
                <w:color w:val="000000"/>
                <w:sz w:val="18"/>
                <w:lang w:eastAsia="es-MX"/>
              </w:rPr>
            </w:pPr>
            <w:r w:rsidRPr="005D6D30">
              <w:rPr>
                <w:rFonts w:ascii="Arial" w:hAnsi="Arial" w:cs="Arial"/>
                <w:color w:val="000000"/>
                <w:sz w:val="18"/>
                <w:lang w:eastAsia="es-MX"/>
              </w:rPr>
              <w:t>Rol y actividades principales que desempeñó en los puestos que laboró.</w:t>
            </w:r>
          </w:p>
          <w:p w14:paraId="7FAA72AB" w14:textId="77777777" w:rsidR="002C38D9" w:rsidRPr="005D6D30" w:rsidRDefault="002C38D9" w:rsidP="002C38D9">
            <w:pPr>
              <w:numPr>
                <w:ilvl w:val="0"/>
                <w:numId w:val="143"/>
              </w:numPr>
              <w:ind w:left="604" w:hanging="210"/>
              <w:jc w:val="both"/>
              <w:rPr>
                <w:rFonts w:ascii="Arial" w:hAnsi="Arial" w:cs="Arial"/>
                <w:color w:val="000000"/>
                <w:sz w:val="18"/>
                <w:lang w:eastAsia="es-MX"/>
              </w:rPr>
            </w:pPr>
            <w:r w:rsidRPr="005D6D30">
              <w:rPr>
                <w:rFonts w:ascii="Arial" w:hAnsi="Arial" w:cs="Arial"/>
                <w:color w:val="000000"/>
                <w:sz w:val="18"/>
                <w:lang w:eastAsia="es-MX"/>
              </w:rPr>
              <w:t>Firma autógrafa del titular del currículo en cada una de las hojas que lo integran o por lo menos en la última hoja.</w:t>
            </w:r>
          </w:p>
          <w:p w14:paraId="48FE09B9" w14:textId="77777777" w:rsidR="002C38D9" w:rsidRPr="005D6D30" w:rsidRDefault="002C38D9" w:rsidP="002C38D9">
            <w:pPr>
              <w:numPr>
                <w:ilvl w:val="0"/>
                <w:numId w:val="143"/>
              </w:numPr>
              <w:ind w:left="604" w:hanging="210"/>
              <w:jc w:val="both"/>
              <w:rPr>
                <w:rFonts w:ascii="Arial" w:hAnsi="Arial" w:cs="Arial"/>
                <w:color w:val="000000"/>
                <w:sz w:val="18"/>
                <w:lang w:eastAsia="es-MX"/>
              </w:rPr>
            </w:pPr>
            <w:r w:rsidRPr="005D6D30">
              <w:rPr>
                <w:rFonts w:ascii="Arial" w:hAnsi="Arial" w:cs="Arial"/>
                <w:color w:val="000000"/>
                <w:sz w:val="18"/>
                <w:lang w:eastAsia="es-MX"/>
              </w:rPr>
              <w:t>Copia simple de la identificación oficial del titular del currículo.</w:t>
            </w:r>
          </w:p>
          <w:p w14:paraId="54C7E4EF" w14:textId="77777777" w:rsidR="002C38D9" w:rsidRPr="005D6D30" w:rsidRDefault="002C38D9" w:rsidP="002C38D9">
            <w:pPr>
              <w:numPr>
                <w:ilvl w:val="0"/>
                <w:numId w:val="143"/>
              </w:numPr>
              <w:ind w:left="604" w:hanging="210"/>
              <w:jc w:val="both"/>
              <w:rPr>
                <w:rFonts w:ascii="Arial" w:hAnsi="Arial" w:cs="Arial"/>
                <w:color w:val="000000" w:themeColor="text1"/>
                <w:sz w:val="18"/>
                <w:lang w:eastAsia="es-MX"/>
              </w:rPr>
            </w:pPr>
            <w:r w:rsidRPr="005D6D30">
              <w:rPr>
                <w:rFonts w:ascii="Arial" w:hAnsi="Arial" w:cs="Arial"/>
                <w:color w:val="000000" w:themeColor="text1"/>
                <w:sz w:val="18"/>
              </w:rPr>
              <w:t>Acompañar copia de las constancias con valor oficial de su preparación técnico-operativa actual, así como de los documentos a que haga referencia en el curriculum.</w:t>
            </w:r>
          </w:p>
          <w:p w14:paraId="13A67FCA" w14:textId="77777777" w:rsidR="002C38D9" w:rsidRPr="005D6D30" w:rsidRDefault="002C38D9" w:rsidP="0036552E">
            <w:pPr>
              <w:ind w:left="1068"/>
              <w:jc w:val="both"/>
              <w:rPr>
                <w:rFonts w:ascii="Arial" w:hAnsi="Arial" w:cs="Arial"/>
                <w:color w:val="000000"/>
                <w:sz w:val="10"/>
                <w:szCs w:val="10"/>
                <w:lang w:eastAsia="es-MX"/>
              </w:rPr>
            </w:pPr>
          </w:p>
          <w:p w14:paraId="75812F7D" w14:textId="77777777" w:rsidR="002C38D9" w:rsidRPr="005D6D30" w:rsidRDefault="002C38D9" w:rsidP="002C38D9">
            <w:pPr>
              <w:pStyle w:val="Prrafodelista"/>
              <w:widowControl/>
              <w:numPr>
                <w:ilvl w:val="0"/>
                <w:numId w:val="142"/>
              </w:numPr>
              <w:ind w:left="321" w:hanging="321"/>
              <w:contextualSpacing w:val="0"/>
              <w:jc w:val="both"/>
              <w:rPr>
                <w:rFonts w:ascii="Arial" w:hAnsi="Arial" w:cs="Arial"/>
                <w:color w:val="000000"/>
                <w:sz w:val="18"/>
                <w:lang w:val="es-MX" w:eastAsia="es-MX"/>
              </w:rPr>
            </w:pPr>
            <w:r w:rsidRPr="005D6D30">
              <w:rPr>
                <w:rFonts w:ascii="Arial" w:hAnsi="Arial" w:cs="Arial"/>
                <w:color w:val="000000"/>
                <w:sz w:val="18"/>
                <w:lang w:val="es-MX" w:eastAsia="es-MX"/>
              </w:rPr>
              <w:lastRenderedPageBreak/>
              <w:t>Una constancia expedida por el representante legal del Licitante, en la que indique, que ha corroborado la veracidad de la información de cada currículo presentado.</w:t>
            </w:r>
            <w:r w:rsidRPr="005D6D30" w:rsidDel="008367AB">
              <w:rPr>
                <w:rFonts w:ascii="Arial" w:hAnsi="Arial" w:cs="Arial"/>
                <w:color w:val="000000"/>
                <w:sz w:val="18"/>
                <w:lang w:val="es-MX" w:eastAsia="es-MX"/>
              </w:rPr>
              <w:t xml:space="preserve"> </w:t>
            </w:r>
          </w:p>
          <w:p w14:paraId="7807B6B5" w14:textId="77777777" w:rsidR="002C38D9" w:rsidRPr="005D6D30" w:rsidRDefault="002C38D9" w:rsidP="0036552E">
            <w:pPr>
              <w:pStyle w:val="Prrafodelista"/>
              <w:widowControl/>
              <w:contextualSpacing w:val="0"/>
              <w:jc w:val="both"/>
              <w:rPr>
                <w:rFonts w:ascii="Arial" w:hAnsi="Arial" w:cs="Arial"/>
                <w:color w:val="000000"/>
                <w:sz w:val="10"/>
                <w:szCs w:val="10"/>
                <w:lang w:val="es-MX" w:eastAsia="es-MX"/>
              </w:rPr>
            </w:pPr>
          </w:p>
          <w:p w14:paraId="5AF937F6" w14:textId="77777777" w:rsidR="002C38D9" w:rsidRPr="005D6D30" w:rsidRDefault="002C38D9" w:rsidP="0036552E">
            <w:pPr>
              <w:jc w:val="both"/>
              <w:rPr>
                <w:rFonts w:ascii="Arial" w:hAnsi="Arial" w:cs="Arial"/>
                <w:color w:val="000000"/>
                <w:sz w:val="18"/>
                <w:lang w:eastAsia="es-MX"/>
              </w:rPr>
            </w:pPr>
            <w:r w:rsidRPr="005D6D30">
              <w:rPr>
                <w:rFonts w:ascii="Arial" w:hAnsi="Arial" w:cs="Arial"/>
                <w:color w:val="000000"/>
                <w:sz w:val="18"/>
                <w:lang w:eastAsia="es-MX"/>
              </w:rPr>
              <w:t>Adicionalmente, el Licitante deberá presentar una relación de los currículos que se entreguen, indicando:</w:t>
            </w:r>
          </w:p>
          <w:p w14:paraId="25E4BC19" w14:textId="77777777" w:rsidR="002C38D9" w:rsidRPr="005D6D30" w:rsidRDefault="002C38D9" w:rsidP="0036552E">
            <w:pPr>
              <w:jc w:val="both"/>
              <w:rPr>
                <w:rFonts w:ascii="Arial" w:hAnsi="Arial" w:cs="Arial"/>
                <w:color w:val="000000"/>
                <w:sz w:val="10"/>
                <w:szCs w:val="10"/>
                <w:lang w:eastAsia="es-MX"/>
              </w:rPr>
            </w:pPr>
          </w:p>
          <w:p w14:paraId="5310DBDB" w14:textId="77777777" w:rsidR="002C38D9" w:rsidRPr="005D6D30" w:rsidRDefault="002C38D9" w:rsidP="002C38D9">
            <w:pPr>
              <w:numPr>
                <w:ilvl w:val="0"/>
                <w:numId w:val="141"/>
              </w:numPr>
              <w:ind w:left="632" w:hanging="210"/>
              <w:jc w:val="both"/>
              <w:rPr>
                <w:rFonts w:ascii="Arial" w:hAnsi="Arial" w:cs="Arial"/>
                <w:color w:val="000000"/>
                <w:sz w:val="18"/>
                <w:lang w:eastAsia="es-MX"/>
              </w:rPr>
            </w:pPr>
            <w:r w:rsidRPr="005D6D30">
              <w:rPr>
                <w:rFonts w:ascii="Arial" w:hAnsi="Arial" w:cs="Arial"/>
                <w:color w:val="000000"/>
                <w:sz w:val="18"/>
                <w:lang w:eastAsia="es-MX"/>
              </w:rPr>
              <w:t>Número consecutivo.</w:t>
            </w:r>
          </w:p>
          <w:p w14:paraId="48CF330E" w14:textId="77777777" w:rsidR="002C38D9" w:rsidRPr="005D6D30" w:rsidRDefault="002C38D9" w:rsidP="002C38D9">
            <w:pPr>
              <w:numPr>
                <w:ilvl w:val="0"/>
                <w:numId w:val="141"/>
              </w:numPr>
              <w:ind w:left="632" w:hanging="210"/>
              <w:jc w:val="both"/>
              <w:rPr>
                <w:rFonts w:ascii="Arial" w:hAnsi="Arial" w:cs="Arial"/>
                <w:color w:val="000000"/>
                <w:sz w:val="18"/>
                <w:lang w:eastAsia="es-MX"/>
              </w:rPr>
            </w:pPr>
            <w:r w:rsidRPr="005D6D30">
              <w:rPr>
                <w:rFonts w:ascii="Arial" w:hAnsi="Arial" w:cs="Arial"/>
                <w:color w:val="000000"/>
                <w:sz w:val="18"/>
                <w:lang w:eastAsia="es-MX"/>
              </w:rPr>
              <w:t>Nombre completo.</w:t>
            </w:r>
          </w:p>
          <w:p w14:paraId="4FE67966" w14:textId="77777777" w:rsidR="002C38D9" w:rsidRPr="005D6D30" w:rsidRDefault="002C38D9" w:rsidP="002C38D9">
            <w:pPr>
              <w:numPr>
                <w:ilvl w:val="0"/>
                <w:numId w:val="141"/>
              </w:numPr>
              <w:ind w:left="632" w:hanging="210"/>
              <w:jc w:val="both"/>
              <w:rPr>
                <w:rFonts w:ascii="Arial" w:hAnsi="Arial" w:cs="Arial"/>
                <w:color w:val="000000"/>
                <w:sz w:val="18"/>
                <w:lang w:eastAsia="es-MX"/>
              </w:rPr>
            </w:pPr>
            <w:r w:rsidRPr="005D6D30">
              <w:rPr>
                <w:rFonts w:ascii="Arial" w:hAnsi="Arial" w:cs="Arial"/>
                <w:color w:val="000000"/>
                <w:sz w:val="18"/>
                <w:lang w:eastAsia="es-MX"/>
              </w:rPr>
              <w:t>Cantidad de fojas que componen su currículo.</w:t>
            </w:r>
          </w:p>
          <w:p w14:paraId="57CC2BAC" w14:textId="77777777" w:rsidR="002C38D9" w:rsidRPr="005D6D30" w:rsidRDefault="002C38D9" w:rsidP="002C38D9">
            <w:pPr>
              <w:numPr>
                <w:ilvl w:val="0"/>
                <w:numId w:val="141"/>
              </w:numPr>
              <w:ind w:left="632" w:hanging="210"/>
              <w:jc w:val="both"/>
              <w:rPr>
                <w:rFonts w:ascii="Arial" w:hAnsi="Arial" w:cs="Arial"/>
                <w:color w:val="000000"/>
                <w:sz w:val="18"/>
                <w:lang w:eastAsia="es-MX"/>
              </w:rPr>
            </w:pPr>
            <w:r w:rsidRPr="005D6D30">
              <w:rPr>
                <w:rFonts w:ascii="Arial" w:hAnsi="Arial" w:cs="Arial"/>
                <w:color w:val="000000"/>
                <w:sz w:val="18"/>
                <w:lang w:eastAsia="es-MX"/>
              </w:rPr>
              <w:t>Indicador de folio donde inicia el currículo.</w:t>
            </w:r>
          </w:p>
          <w:p w14:paraId="4EB45BB8" w14:textId="77777777" w:rsidR="002C38D9" w:rsidRPr="005D6D30" w:rsidRDefault="002C38D9" w:rsidP="002C38D9">
            <w:pPr>
              <w:numPr>
                <w:ilvl w:val="0"/>
                <w:numId w:val="141"/>
              </w:numPr>
              <w:ind w:left="632" w:hanging="210"/>
              <w:jc w:val="both"/>
              <w:rPr>
                <w:rFonts w:ascii="Arial" w:hAnsi="Arial" w:cs="Arial"/>
                <w:color w:val="000000"/>
                <w:sz w:val="18"/>
                <w:lang w:eastAsia="es-MX"/>
              </w:rPr>
            </w:pPr>
            <w:r w:rsidRPr="005D6D30">
              <w:rPr>
                <w:rFonts w:ascii="Arial" w:hAnsi="Arial" w:cs="Arial"/>
                <w:color w:val="000000"/>
                <w:sz w:val="18"/>
                <w:lang w:eastAsia="es-MX"/>
              </w:rPr>
              <w:t>Indicador de folio donde termina el currículo.</w:t>
            </w:r>
          </w:p>
          <w:p w14:paraId="782F93CE" w14:textId="77777777" w:rsidR="002C38D9" w:rsidRPr="005D6D30" w:rsidRDefault="002C38D9" w:rsidP="002C38D9">
            <w:pPr>
              <w:numPr>
                <w:ilvl w:val="0"/>
                <w:numId w:val="141"/>
              </w:numPr>
              <w:ind w:left="632" w:hanging="210"/>
              <w:jc w:val="both"/>
              <w:rPr>
                <w:rFonts w:ascii="Arial" w:hAnsi="Arial" w:cs="Arial"/>
                <w:color w:val="000000"/>
                <w:sz w:val="18"/>
                <w:lang w:eastAsia="es-MX"/>
              </w:rPr>
            </w:pPr>
            <w:r w:rsidRPr="005D6D30">
              <w:rPr>
                <w:rFonts w:ascii="Arial" w:hAnsi="Arial" w:cs="Arial"/>
                <w:color w:val="000000"/>
                <w:sz w:val="18"/>
                <w:lang w:eastAsia="es-MX"/>
              </w:rPr>
              <w:t>Rol y principales actividades que tendrá la persona en el servicio objeto de la presente convocatoria.</w:t>
            </w:r>
          </w:p>
          <w:p w14:paraId="5446509A" w14:textId="77777777" w:rsidR="002C38D9" w:rsidRPr="005D6D30" w:rsidRDefault="002C38D9" w:rsidP="002C38D9">
            <w:pPr>
              <w:numPr>
                <w:ilvl w:val="0"/>
                <w:numId w:val="141"/>
              </w:numPr>
              <w:ind w:left="632" w:hanging="210"/>
              <w:jc w:val="both"/>
              <w:rPr>
                <w:rFonts w:ascii="Arial" w:hAnsi="Arial" w:cs="Arial"/>
                <w:color w:val="000000"/>
                <w:sz w:val="18"/>
                <w:lang w:eastAsia="es-MX"/>
              </w:rPr>
            </w:pPr>
            <w:r w:rsidRPr="005D6D30">
              <w:rPr>
                <w:rFonts w:ascii="Arial" w:hAnsi="Arial" w:cs="Arial"/>
                <w:color w:val="000000"/>
                <w:sz w:val="18"/>
                <w:lang w:eastAsia="es-MX"/>
              </w:rPr>
              <w:t>En su caso, profesión de acuerdo a su cédula profesional</w:t>
            </w:r>
          </w:p>
          <w:p w14:paraId="288F0D12" w14:textId="77777777" w:rsidR="002C38D9" w:rsidRPr="005D6D30" w:rsidRDefault="002C38D9" w:rsidP="002C38D9">
            <w:pPr>
              <w:numPr>
                <w:ilvl w:val="0"/>
                <w:numId w:val="141"/>
              </w:numPr>
              <w:ind w:left="632" w:hanging="210"/>
              <w:jc w:val="both"/>
              <w:rPr>
                <w:rFonts w:ascii="Arial" w:hAnsi="Arial" w:cs="Arial"/>
                <w:color w:val="000000"/>
                <w:sz w:val="18"/>
                <w:lang w:eastAsia="es-MX"/>
              </w:rPr>
            </w:pPr>
            <w:r w:rsidRPr="005D6D30">
              <w:rPr>
                <w:rFonts w:ascii="Arial" w:hAnsi="Arial" w:cs="Arial"/>
                <w:color w:val="000000"/>
                <w:sz w:val="18"/>
                <w:lang w:eastAsia="es-MX"/>
              </w:rPr>
              <w:t>Cantidad de fojas que componen cedula profesional.</w:t>
            </w:r>
          </w:p>
          <w:p w14:paraId="12F53F50" w14:textId="77777777" w:rsidR="002C38D9" w:rsidRPr="005D6D30" w:rsidRDefault="002C38D9" w:rsidP="002C38D9">
            <w:pPr>
              <w:numPr>
                <w:ilvl w:val="0"/>
                <w:numId w:val="141"/>
              </w:numPr>
              <w:ind w:left="632" w:hanging="210"/>
              <w:jc w:val="both"/>
              <w:rPr>
                <w:rFonts w:ascii="Arial" w:hAnsi="Arial" w:cs="Arial"/>
                <w:color w:val="000000"/>
                <w:sz w:val="18"/>
                <w:lang w:eastAsia="es-MX"/>
              </w:rPr>
            </w:pPr>
            <w:r w:rsidRPr="005D6D30">
              <w:rPr>
                <w:rFonts w:ascii="Arial" w:hAnsi="Arial" w:cs="Arial"/>
                <w:color w:val="000000"/>
                <w:sz w:val="18"/>
                <w:lang w:eastAsia="es-MX"/>
              </w:rPr>
              <w:t>Indicador de folio donde inicia la cédula profesional.</w:t>
            </w:r>
          </w:p>
          <w:p w14:paraId="658A9662" w14:textId="77777777" w:rsidR="002C38D9" w:rsidRPr="005D6D30" w:rsidRDefault="002C38D9" w:rsidP="002C38D9">
            <w:pPr>
              <w:numPr>
                <w:ilvl w:val="0"/>
                <w:numId w:val="141"/>
              </w:numPr>
              <w:ind w:left="632" w:hanging="210"/>
              <w:jc w:val="both"/>
              <w:rPr>
                <w:rFonts w:ascii="Arial" w:hAnsi="Arial" w:cs="Arial"/>
                <w:color w:val="000000"/>
                <w:sz w:val="18"/>
                <w:lang w:eastAsia="es-MX"/>
              </w:rPr>
            </w:pPr>
            <w:r w:rsidRPr="005D6D30">
              <w:rPr>
                <w:rFonts w:ascii="Arial" w:hAnsi="Arial" w:cs="Arial"/>
                <w:color w:val="000000"/>
                <w:sz w:val="18"/>
                <w:lang w:eastAsia="es-MX"/>
              </w:rPr>
              <w:t>Indicador de folio donde termina la cédula profesional.</w:t>
            </w:r>
          </w:p>
          <w:p w14:paraId="10B821E5" w14:textId="77777777" w:rsidR="002C38D9" w:rsidRPr="005D6D30" w:rsidRDefault="002C38D9" w:rsidP="0036552E">
            <w:pPr>
              <w:ind w:left="714"/>
              <w:jc w:val="both"/>
              <w:rPr>
                <w:rFonts w:ascii="Arial" w:hAnsi="Arial" w:cs="Arial"/>
                <w:color w:val="000000"/>
                <w:sz w:val="10"/>
                <w:szCs w:val="10"/>
                <w:lang w:eastAsia="es-MX"/>
              </w:rPr>
            </w:pPr>
          </w:p>
          <w:p w14:paraId="02F8FE13" w14:textId="77777777" w:rsidR="002C38D9" w:rsidRPr="005D6D30" w:rsidRDefault="002C38D9" w:rsidP="0036552E">
            <w:pPr>
              <w:jc w:val="both"/>
              <w:rPr>
                <w:rFonts w:ascii="Arial" w:hAnsi="Arial" w:cs="Arial"/>
                <w:color w:val="000000"/>
                <w:sz w:val="18"/>
                <w:lang w:eastAsia="es-MX"/>
              </w:rPr>
            </w:pPr>
            <w:r w:rsidRPr="005D6D30">
              <w:rPr>
                <w:rFonts w:ascii="Arial" w:hAnsi="Arial" w:cs="Arial"/>
                <w:color w:val="000000"/>
                <w:sz w:val="18"/>
                <w:lang w:eastAsia="es-MX"/>
              </w:rPr>
              <w:t>En caso de que el Licitante integre en su expediente un número de currículos mayor al máximo solicitado, se tomará en cuenta el orden definido en la relación que entregue el Licitante como parte de su propuesta; a falta de ésta, y con base en los números de folio o de acuerdo con el orden de documentos integrados de su propuesta, se considerarán las primeras fojas que cubran el máximo de currículos solicitados.</w:t>
            </w:r>
          </w:p>
          <w:p w14:paraId="2537D501" w14:textId="77777777" w:rsidR="002C38D9" w:rsidRPr="005D6D30" w:rsidRDefault="002C38D9" w:rsidP="0036552E">
            <w:pPr>
              <w:jc w:val="both"/>
              <w:rPr>
                <w:rFonts w:ascii="Arial" w:hAnsi="Arial" w:cs="Arial"/>
                <w:color w:val="000000"/>
                <w:sz w:val="10"/>
                <w:szCs w:val="10"/>
                <w:lang w:eastAsia="es-MX"/>
              </w:rPr>
            </w:pPr>
          </w:p>
          <w:p w14:paraId="69F34062" w14:textId="77777777" w:rsidR="002C38D9" w:rsidRPr="005D6D30" w:rsidRDefault="002C38D9" w:rsidP="0036552E">
            <w:pPr>
              <w:jc w:val="both"/>
              <w:rPr>
                <w:rFonts w:ascii="Arial" w:hAnsi="Arial" w:cs="Arial"/>
                <w:b/>
                <w:color w:val="000000"/>
                <w:sz w:val="18"/>
                <w:lang w:eastAsia="es-MX"/>
              </w:rPr>
            </w:pPr>
            <w:r w:rsidRPr="005D6D30">
              <w:rPr>
                <w:rFonts w:ascii="Arial" w:hAnsi="Arial" w:cs="Arial"/>
                <w:b/>
                <w:color w:val="000000"/>
                <w:sz w:val="18"/>
                <w:lang w:eastAsia="es-MX"/>
              </w:rPr>
              <w:t>Los puntos se asignarán de acuerdo a lo siguiente:</w:t>
            </w:r>
          </w:p>
          <w:p w14:paraId="33F9E936" w14:textId="77777777" w:rsidR="002C38D9" w:rsidRPr="009E0B98" w:rsidRDefault="002C38D9" w:rsidP="0036552E">
            <w:pPr>
              <w:jc w:val="both"/>
              <w:rPr>
                <w:rFonts w:ascii="Arial" w:hAnsi="Arial" w:cs="Arial"/>
                <w:b/>
                <w:color w:val="000000"/>
                <w:sz w:val="10"/>
                <w:szCs w:val="10"/>
                <w:lang w:eastAsia="es-MX"/>
              </w:rPr>
            </w:pPr>
          </w:p>
          <w:tbl>
            <w:tblPr>
              <w:tblStyle w:val="Tablaconcuadrcula"/>
              <w:tblpPr w:leftFromText="141" w:rightFromText="141" w:vertAnchor="text" w:horzAnchor="margin" w:tblpXSpec="center" w:tblpY="1"/>
              <w:tblOverlap w:val="never"/>
              <w:tblW w:w="0" w:type="auto"/>
              <w:tblLook w:val="04A0" w:firstRow="1" w:lastRow="0" w:firstColumn="1" w:lastColumn="0" w:noHBand="0" w:noVBand="1"/>
            </w:tblPr>
            <w:tblGrid>
              <w:gridCol w:w="4401"/>
              <w:gridCol w:w="1613"/>
            </w:tblGrid>
            <w:tr w:rsidR="002C38D9" w:rsidRPr="005D6D30" w14:paraId="49F648C8" w14:textId="77777777" w:rsidTr="0036552E">
              <w:trPr>
                <w:trHeight w:val="243"/>
              </w:trPr>
              <w:tc>
                <w:tcPr>
                  <w:tcW w:w="6658" w:type="dxa"/>
                  <w:shd w:val="clear" w:color="auto" w:fill="000000" w:themeFill="text1"/>
                </w:tcPr>
                <w:p w14:paraId="15748EE4" w14:textId="77777777" w:rsidR="002C38D9" w:rsidRPr="005D6D30" w:rsidRDefault="002C38D9" w:rsidP="0036552E">
                  <w:pPr>
                    <w:jc w:val="center"/>
                    <w:rPr>
                      <w:rFonts w:ascii="Arial" w:hAnsi="Arial" w:cs="Arial"/>
                      <w:b/>
                      <w:sz w:val="18"/>
                      <w:szCs w:val="18"/>
                    </w:rPr>
                  </w:pPr>
                  <w:r w:rsidRPr="005D6D30">
                    <w:rPr>
                      <w:rFonts w:ascii="Arial" w:hAnsi="Arial" w:cs="Arial"/>
                      <w:b/>
                      <w:sz w:val="18"/>
                      <w:szCs w:val="18"/>
                    </w:rPr>
                    <w:t>Puesto</w:t>
                  </w:r>
                </w:p>
              </w:tc>
              <w:tc>
                <w:tcPr>
                  <w:tcW w:w="1984" w:type="dxa"/>
                  <w:shd w:val="clear" w:color="auto" w:fill="000000" w:themeFill="text1"/>
                </w:tcPr>
                <w:p w14:paraId="339A853D" w14:textId="77777777" w:rsidR="002C38D9" w:rsidRPr="005D6D30" w:rsidRDefault="002C38D9" w:rsidP="0036552E">
                  <w:pPr>
                    <w:jc w:val="center"/>
                    <w:rPr>
                      <w:rFonts w:ascii="Arial" w:hAnsi="Arial" w:cs="Arial"/>
                      <w:b/>
                      <w:sz w:val="18"/>
                      <w:szCs w:val="18"/>
                    </w:rPr>
                  </w:pPr>
                  <w:r w:rsidRPr="005D6D30">
                    <w:rPr>
                      <w:rFonts w:ascii="Arial" w:hAnsi="Arial" w:cs="Arial"/>
                      <w:b/>
                      <w:sz w:val="18"/>
                      <w:szCs w:val="18"/>
                    </w:rPr>
                    <w:t>Cantidad de currículos a presentar</w:t>
                  </w:r>
                </w:p>
              </w:tc>
            </w:tr>
            <w:tr w:rsidR="002C38D9" w:rsidRPr="005D6D30" w14:paraId="40F6C5C5" w14:textId="77777777" w:rsidTr="0036552E">
              <w:trPr>
                <w:trHeight w:val="58"/>
              </w:trPr>
              <w:tc>
                <w:tcPr>
                  <w:tcW w:w="6658" w:type="dxa"/>
                </w:tcPr>
                <w:p w14:paraId="0852EF69" w14:textId="77777777" w:rsidR="002C38D9" w:rsidRPr="005D6D30" w:rsidRDefault="002C38D9" w:rsidP="0036552E">
                  <w:pPr>
                    <w:jc w:val="both"/>
                    <w:rPr>
                      <w:rFonts w:ascii="Arial" w:hAnsi="Arial" w:cs="Arial"/>
                      <w:sz w:val="18"/>
                      <w:szCs w:val="18"/>
                    </w:rPr>
                  </w:pPr>
                  <w:r w:rsidRPr="005D6D30">
                    <w:rPr>
                      <w:rFonts w:ascii="Arial" w:hAnsi="Arial" w:cs="Arial"/>
                      <w:sz w:val="18"/>
                      <w:szCs w:val="18"/>
                    </w:rPr>
                    <w:t>Supervisor general de operac</w:t>
                  </w:r>
                  <w:r>
                    <w:rPr>
                      <w:rFonts w:ascii="Arial" w:hAnsi="Arial" w:cs="Arial"/>
                      <w:sz w:val="18"/>
                      <w:szCs w:val="18"/>
                    </w:rPr>
                    <w:t>iones</w:t>
                  </w:r>
                </w:p>
              </w:tc>
              <w:tc>
                <w:tcPr>
                  <w:tcW w:w="1984" w:type="dxa"/>
                  <w:vAlign w:val="center"/>
                </w:tcPr>
                <w:p w14:paraId="70B73EF2" w14:textId="77777777" w:rsidR="002C38D9" w:rsidRPr="005D6D30" w:rsidRDefault="002C38D9" w:rsidP="0036552E">
                  <w:pPr>
                    <w:jc w:val="center"/>
                    <w:rPr>
                      <w:rFonts w:ascii="Arial" w:hAnsi="Arial" w:cs="Arial"/>
                      <w:sz w:val="18"/>
                      <w:szCs w:val="18"/>
                    </w:rPr>
                  </w:pPr>
                  <w:r w:rsidRPr="005D6D30">
                    <w:rPr>
                      <w:rFonts w:ascii="Arial" w:hAnsi="Arial" w:cs="Arial"/>
                      <w:sz w:val="18"/>
                      <w:szCs w:val="18"/>
                    </w:rPr>
                    <w:t>1</w:t>
                  </w:r>
                </w:p>
              </w:tc>
            </w:tr>
            <w:tr w:rsidR="002C38D9" w:rsidRPr="005D6D30" w14:paraId="169CDC52" w14:textId="77777777" w:rsidTr="0036552E">
              <w:trPr>
                <w:trHeight w:val="58"/>
              </w:trPr>
              <w:tc>
                <w:tcPr>
                  <w:tcW w:w="6658" w:type="dxa"/>
                </w:tcPr>
                <w:p w14:paraId="560DFA25" w14:textId="77777777" w:rsidR="002C38D9" w:rsidRPr="005D6D30" w:rsidRDefault="002C38D9" w:rsidP="0036552E">
                  <w:pPr>
                    <w:jc w:val="both"/>
                    <w:rPr>
                      <w:rFonts w:ascii="Arial" w:hAnsi="Arial" w:cs="Arial"/>
                      <w:sz w:val="18"/>
                      <w:szCs w:val="18"/>
                    </w:rPr>
                  </w:pPr>
                  <w:r w:rsidRPr="005D6D30">
                    <w:rPr>
                      <w:rFonts w:ascii="Arial" w:hAnsi="Arial" w:cs="Arial"/>
                      <w:sz w:val="18"/>
                      <w:szCs w:val="18"/>
                    </w:rPr>
                    <w:t>Nutriólogo para el diseño de menús</w:t>
                  </w:r>
                </w:p>
              </w:tc>
              <w:tc>
                <w:tcPr>
                  <w:tcW w:w="1984" w:type="dxa"/>
                  <w:vAlign w:val="center"/>
                </w:tcPr>
                <w:p w14:paraId="714246A3" w14:textId="77777777" w:rsidR="002C38D9" w:rsidRPr="005D6D30" w:rsidRDefault="002C38D9" w:rsidP="0036552E">
                  <w:pPr>
                    <w:jc w:val="center"/>
                    <w:rPr>
                      <w:rFonts w:ascii="Arial" w:hAnsi="Arial" w:cs="Arial"/>
                      <w:sz w:val="18"/>
                      <w:szCs w:val="18"/>
                    </w:rPr>
                  </w:pPr>
                  <w:r w:rsidRPr="005D6D30">
                    <w:rPr>
                      <w:rFonts w:ascii="Arial" w:hAnsi="Arial" w:cs="Arial"/>
                      <w:sz w:val="18"/>
                      <w:szCs w:val="18"/>
                    </w:rPr>
                    <w:t>1</w:t>
                  </w:r>
                </w:p>
              </w:tc>
            </w:tr>
            <w:tr w:rsidR="002C38D9" w:rsidRPr="005D6D30" w14:paraId="45B44904" w14:textId="77777777" w:rsidTr="0036552E">
              <w:trPr>
                <w:trHeight w:val="243"/>
              </w:trPr>
              <w:tc>
                <w:tcPr>
                  <w:tcW w:w="6658" w:type="dxa"/>
                </w:tcPr>
                <w:p w14:paraId="1ABCE812" w14:textId="77777777" w:rsidR="002C38D9" w:rsidRPr="005D6D30" w:rsidRDefault="002C38D9" w:rsidP="0036552E">
                  <w:pPr>
                    <w:jc w:val="both"/>
                    <w:rPr>
                      <w:rFonts w:ascii="Arial" w:hAnsi="Arial" w:cs="Arial"/>
                      <w:sz w:val="18"/>
                      <w:szCs w:val="18"/>
                    </w:rPr>
                  </w:pPr>
                  <w:r w:rsidRPr="005D6D30">
                    <w:rPr>
                      <w:rFonts w:ascii="Arial" w:hAnsi="Arial" w:cs="Arial"/>
                      <w:sz w:val="18"/>
                      <w:szCs w:val="18"/>
                    </w:rPr>
                    <w:t xml:space="preserve">Supervisor auxiliar de operaciones </w:t>
                  </w:r>
                </w:p>
              </w:tc>
              <w:tc>
                <w:tcPr>
                  <w:tcW w:w="1984" w:type="dxa"/>
                  <w:vAlign w:val="center"/>
                </w:tcPr>
                <w:p w14:paraId="5C1FA971" w14:textId="77777777" w:rsidR="002C38D9" w:rsidRPr="005D6D30" w:rsidRDefault="002C38D9" w:rsidP="0036552E">
                  <w:pPr>
                    <w:jc w:val="center"/>
                    <w:rPr>
                      <w:rFonts w:ascii="Arial" w:hAnsi="Arial" w:cs="Arial"/>
                      <w:sz w:val="18"/>
                      <w:szCs w:val="18"/>
                    </w:rPr>
                  </w:pPr>
                  <w:r>
                    <w:rPr>
                      <w:rFonts w:ascii="Arial" w:hAnsi="Arial" w:cs="Arial"/>
                      <w:sz w:val="18"/>
                      <w:szCs w:val="18"/>
                    </w:rPr>
                    <w:t>1</w:t>
                  </w:r>
                </w:p>
              </w:tc>
            </w:tr>
            <w:tr w:rsidR="002C38D9" w:rsidRPr="005D6D30" w14:paraId="2361AA75" w14:textId="77777777" w:rsidTr="0036552E">
              <w:trPr>
                <w:trHeight w:val="243"/>
              </w:trPr>
              <w:tc>
                <w:tcPr>
                  <w:tcW w:w="6658" w:type="dxa"/>
                </w:tcPr>
                <w:p w14:paraId="3061E6AF" w14:textId="77777777" w:rsidR="002C38D9" w:rsidRPr="005D6D30" w:rsidRDefault="002C38D9" w:rsidP="0036552E">
                  <w:pPr>
                    <w:jc w:val="both"/>
                    <w:rPr>
                      <w:rFonts w:ascii="Arial" w:hAnsi="Arial" w:cs="Arial"/>
                      <w:sz w:val="18"/>
                      <w:szCs w:val="18"/>
                    </w:rPr>
                  </w:pPr>
                  <w:r w:rsidRPr="005D6D30">
                    <w:rPr>
                      <w:rFonts w:ascii="Arial" w:hAnsi="Arial" w:cs="Arial"/>
                      <w:sz w:val="18"/>
                      <w:szCs w:val="18"/>
                    </w:rPr>
                    <w:t xml:space="preserve">Chef </w:t>
                  </w:r>
                </w:p>
              </w:tc>
              <w:tc>
                <w:tcPr>
                  <w:tcW w:w="1984" w:type="dxa"/>
                  <w:vAlign w:val="center"/>
                </w:tcPr>
                <w:p w14:paraId="36DBA54F" w14:textId="77777777" w:rsidR="002C38D9" w:rsidRPr="005D6D30" w:rsidRDefault="002C38D9" w:rsidP="0036552E">
                  <w:pPr>
                    <w:jc w:val="center"/>
                    <w:rPr>
                      <w:rFonts w:ascii="Arial" w:hAnsi="Arial" w:cs="Arial"/>
                      <w:sz w:val="18"/>
                      <w:szCs w:val="18"/>
                    </w:rPr>
                  </w:pPr>
                  <w:r>
                    <w:rPr>
                      <w:rFonts w:ascii="Arial" w:hAnsi="Arial" w:cs="Arial"/>
                      <w:sz w:val="18"/>
                      <w:szCs w:val="18"/>
                    </w:rPr>
                    <w:t>1</w:t>
                  </w:r>
                </w:p>
              </w:tc>
            </w:tr>
          </w:tbl>
          <w:p w14:paraId="74D50D69" w14:textId="77777777" w:rsidR="002C38D9" w:rsidRPr="005D6D30" w:rsidRDefault="002C38D9" w:rsidP="0036552E">
            <w:pPr>
              <w:jc w:val="both"/>
              <w:rPr>
                <w:rFonts w:ascii="Arial" w:hAnsi="Arial" w:cs="Arial"/>
                <w:b/>
                <w:color w:val="000000"/>
                <w:sz w:val="18"/>
                <w:lang w:eastAsia="es-MX"/>
              </w:rPr>
            </w:pPr>
          </w:p>
          <w:p w14:paraId="2C707D37" w14:textId="77777777" w:rsidR="002C38D9" w:rsidRPr="009E0B98" w:rsidRDefault="002C38D9" w:rsidP="0036552E">
            <w:pPr>
              <w:jc w:val="both"/>
              <w:rPr>
                <w:rFonts w:ascii="Arial" w:hAnsi="Arial" w:cs="Arial"/>
                <w:color w:val="000000"/>
                <w:sz w:val="10"/>
                <w:szCs w:val="10"/>
                <w:lang w:eastAsia="es-MX"/>
              </w:rPr>
            </w:pPr>
          </w:p>
          <w:tbl>
            <w:tblPr>
              <w:tblStyle w:val="Tablaconcuadrcula"/>
              <w:tblW w:w="5000" w:type="pct"/>
              <w:jc w:val="center"/>
              <w:tblLook w:val="04A0" w:firstRow="1" w:lastRow="0" w:firstColumn="1" w:lastColumn="0" w:noHBand="0" w:noVBand="1"/>
            </w:tblPr>
            <w:tblGrid>
              <w:gridCol w:w="2816"/>
              <w:gridCol w:w="2071"/>
              <w:gridCol w:w="1127"/>
            </w:tblGrid>
            <w:tr w:rsidR="002C38D9" w:rsidRPr="005D6D30" w14:paraId="0EF900D9" w14:textId="77777777" w:rsidTr="0036552E">
              <w:trPr>
                <w:jc w:val="center"/>
              </w:trPr>
              <w:tc>
                <w:tcPr>
                  <w:tcW w:w="2341" w:type="pct"/>
                  <w:shd w:val="clear" w:color="auto" w:fill="DBE5F1" w:themeFill="accent1" w:themeFillTint="33"/>
                  <w:vAlign w:val="center"/>
                </w:tcPr>
                <w:p w14:paraId="72807B6C" w14:textId="77777777" w:rsidR="002C38D9" w:rsidRPr="009E0B98" w:rsidRDefault="002C38D9" w:rsidP="0036552E">
                  <w:pPr>
                    <w:jc w:val="center"/>
                    <w:rPr>
                      <w:rFonts w:ascii="Arial" w:hAnsi="Arial" w:cs="Arial"/>
                      <w:b/>
                      <w:color w:val="000000"/>
                      <w:sz w:val="16"/>
                      <w:szCs w:val="16"/>
                    </w:rPr>
                  </w:pPr>
                  <w:r w:rsidRPr="009E0B98">
                    <w:rPr>
                      <w:rFonts w:ascii="Arial" w:hAnsi="Arial" w:cs="Arial"/>
                      <w:b/>
                      <w:color w:val="000000"/>
                      <w:sz w:val="16"/>
                      <w:szCs w:val="16"/>
                    </w:rPr>
                    <w:t>Personal / Rol</w:t>
                  </w:r>
                </w:p>
              </w:tc>
              <w:tc>
                <w:tcPr>
                  <w:tcW w:w="1722" w:type="pct"/>
                  <w:shd w:val="clear" w:color="auto" w:fill="DBE5F1" w:themeFill="accent1" w:themeFillTint="33"/>
                  <w:vAlign w:val="center"/>
                </w:tcPr>
                <w:p w14:paraId="460BD346" w14:textId="77777777" w:rsidR="002C38D9" w:rsidRPr="009E0B98" w:rsidRDefault="002C38D9" w:rsidP="0036552E">
                  <w:pPr>
                    <w:jc w:val="center"/>
                    <w:rPr>
                      <w:rFonts w:ascii="Arial" w:hAnsi="Arial" w:cs="Arial"/>
                      <w:b/>
                      <w:color w:val="000000"/>
                      <w:sz w:val="16"/>
                      <w:szCs w:val="16"/>
                    </w:rPr>
                  </w:pPr>
                  <w:r w:rsidRPr="009E0B98">
                    <w:rPr>
                      <w:rFonts w:ascii="Arial" w:hAnsi="Arial" w:cs="Arial"/>
                      <w:b/>
                      <w:color w:val="000000"/>
                      <w:sz w:val="16"/>
                      <w:szCs w:val="16"/>
                    </w:rPr>
                    <w:t>Total de meses de experiencia acreditados en el rol</w:t>
                  </w:r>
                </w:p>
              </w:tc>
              <w:tc>
                <w:tcPr>
                  <w:tcW w:w="938" w:type="pct"/>
                  <w:shd w:val="clear" w:color="auto" w:fill="DBE5F1" w:themeFill="accent1" w:themeFillTint="33"/>
                  <w:vAlign w:val="center"/>
                </w:tcPr>
                <w:p w14:paraId="4EB4F3C7" w14:textId="77777777" w:rsidR="002C38D9" w:rsidRPr="009E0B98" w:rsidRDefault="002C38D9" w:rsidP="0036552E">
                  <w:pPr>
                    <w:jc w:val="center"/>
                    <w:rPr>
                      <w:rFonts w:ascii="Arial" w:hAnsi="Arial" w:cs="Arial"/>
                      <w:b/>
                      <w:color w:val="000000"/>
                      <w:sz w:val="16"/>
                      <w:szCs w:val="16"/>
                    </w:rPr>
                  </w:pPr>
                  <w:r w:rsidRPr="009E0B98">
                    <w:rPr>
                      <w:rFonts w:ascii="Arial" w:hAnsi="Arial" w:cs="Arial"/>
                      <w:b/>
                      <w:color w:val="000000"/>
                      <w:sz w:val="16"/>
                      <w:szCs w:val="16"/>
                    </w:rPr>
                    <w:t>Total de puntos</w:t>
                  </w:r>
                </w:p>
              </w:tc>
            </w:tr>
            <w:tr w:rsidR="002C38D9" w:rsidRPr="005D6D30" w14:paraId="659F7B72" w14:textId="77777777" w:rsidTr="0036552E">
              <w:trPr>
                <w:trHeight w:val="181"/>
                <w:jc w:val="center"/>
              </w:trPr>
              <w:tc>
                <w:tcPr>
                  <w:tcW w:w="2341" w:type="pct"/>
                  <w:vMerge w:val="restart"/>
                  <w:vAlign w:val="center"/>
                </w:tcPr>
                <w:p w14:paraId="01A2395C" w14:textId="77777777" w:rsidR="002C38D9" w:rsidRPr="005D6D30" w:rsidRDefault="002C38D9" w:rsidP="0036552E">
                  <w:pPr>
                    <w:jc w:val="both"/>
                    <w:rPr>
                      <w:rFonts w:ascii="Arial" w:hAnsi="Arial" w:cs="Arial"/>
                      <w:color w:val="000000"/>
                      <w:sz w:val="18"/>
                    </w:rPr>
                  </w:pPr>
                  <w:r w:rsidRPr="005D6D30">
                    <w:rPr>
                      <w:rFonts w:ascii="Arial" w:hAnsi="Arial" w:cs="Arial"/>
                      <w:color w:val="000000"/>
                      <w:sz w:val="18"/>
                    </w:rPr>
                    <w:t>Su</w:t>
                  </w:r>
                  <w:r>
                    <w:rPr>
                      <w:rFonts w:ascii="Arial" w:hAnsi="Arial" w:cs="Arial"/>
                      <w:color w:val="000000"/>
                      <w:sz w:val="18"/>
                    </w:rPr>
                    <w:t>pervisor general de operaciones.</w:t>
                  </w:r>
                </w:p>
              </w:tc>
              <w:tc>
                <w:tcPr>
                  <w:tcW w:w="1722" w:type="pct"/>
                  <w:vAlign w:val="center"/>
                </w:tcPr>
                <w:p w14:paraId="477F3E8F" w14:textId="77777777" w:rsidR="002C38D9" w:rsidRPr="005D6D30" w:rsidRDefault="002C38D9" w:rsidP="0036552E">
                  <w:pPr>
                    <w:overflowPunct w:val="0"/>
                    <w:autoSpaceDE w:val="0"/>
                    <w:autoSpaceDN w:val="0"/>
                    <w:jc w:val="center"/>
                    <w:rPr>
                      <w:rFonts w:ascii="Arial" w:hAnsi="Arial" w:cs="Arial"/>
                      <w:color w:val="000000"/>
                      <w:sz w:val="18"/>
                    </w:rPr>
                  </w:pPr>
                  <w:r w:rsidRPr="005D6D30">
                    <w:rPr>
                      <w:rFonts w:ascii="Arial" w:hAnsi="Arial" w:cs="Arial"/>
                      <w:color w:val="000000"/>
                      <w:sz w:val="18"/>
                    </w:rPr>
                    <w:t>De 12 a 36 meses</w:t>
                  </w:r>
                </w:p>
              </w:tc>
              <w:tc>
                <w:tcPr>
                  <w:tcW w:w="938" w:type="pct"/>
                  <w:vAlign w:val="center"/>
                </w:tcPr>
                <w:p w14:paraId="778FE05E" w14:textId="77777777" w:rsidR="002C38D9" w:rsidRPr="005D6D30" w:rsidRDefault="002C38D9" w:rsidP="0036552E">
                  <w:pPr>
                    <w:overflowPunct w:val="0"/>
                    <w:autoSpaceDE w:val="0"/>
                    <w:autoSpaceDN w:val="0"/>
                    <w:jc w:val="center"/>
                    <w:rPr>
                      <w:rFonts w:ascii="Arial" w:hAnsi="Arial" w:cs="Arial"/>
                      <w:b/>
                      <w:color w:val="000000"/>
                      <w:sz w:val="18"/>
                    </w:rPr>
                  </w:pPr>
                  <w:r>
                    <w:rPr>
                      <w:rFonts w:ascii="Arial" w:hAnsi="Arial" w:cs="Arial"/>
                      <w:b/>
                      <w:color w:val="000000"/>
                      <w:sz w:val="18"/>
                    </w:rPr>
                    <w:t>1</w:t>
                  </w:r>
                  <w:r w:rsidRPr="005D6D30">
                    <w:rPr>
                      <w:rFonts w:ascii="Arial" w:hAnsi="Arial" w:cs="Arial"/>
                      <w:b/>
                      <w:color w:val="000000"/>
                      <w:sz w:val="18"/>
                    </w:rPr>
                    <w:t>.</w:t>
                  </w:r>
                  <w:r>
                    <w:rPr>
                      <w:rFonts w:ascii="Arial" w:hAnsi="Arial" w:cs="Arial"/>
                      <w:b/>
                      <w:color w:val="000000"/>
                      <w:sz w:val="18"/>
                    </w:rPr>
                    <w:t>00</w:t>
                  </w:r>
                </w:p>
              </w:tc>
            </w:tr>
            <w:tr w:rsidR="002C38D9" w:rsidRPr="005D6D30" w14:paraId="6E67A977" w14:textId="77777777" w:rsidTr="0036552E">
              <w:trPr>
                <w:jc w:val="center"/>
              </w:trPr>
              <w:tc>
                <w:tcPr>
                  <w:tcW w:w="2341" w:type="pct"/>
                  <w:vMerge/>
                  <w:vAlign w:val="center"/>
                </w:tcPr>
                <w:p w14:paraId="324FA3A6" w14:textId="77777777" w:rsidR="002C38D9" w:rsidRPr="005D6D30" w:rsidRDefault="002C38D9" w:rsidP="0036552E">
                  <w:pPr>
                    <w:jc w:val="both"/>
                    <w:rPr>
                      <w:rFonts w:ascii="Arial" w:hAnsi="Arial" w:cs="Arial"/>
                      <w:color w:val="000000"/>
                      <w:sz w:val="18"/>
                    </w:rPr>
                  </w:pPr>
                </w:p>
              </w:tc>
              <w:tc>
                <w:tcPr>
                  <w:tcW w:w="1722" w:type="pct"/>
                  <w:vAlign w:val="center"/>
                </w:tcPr>
                <w:p w14:paraId="3445EBFA" w14:textId="77777777" w:rsidR="002C38D9" w:rsidRPr="005D6D30" w:rsidRDefault="002C38D9" w:rsidP="0036552E">
                  <w:pPr>
                    <w:overflowPunct w:val="0"/>
                    <w:autoSpaceDE w:val="0"/>
                    <w:autoSpaceDN w:val="0"/>
                    <w:jc w:val="center"/>
                    <w:rPr>
                      <w:rFonts w:ascii="Arial" w:hAnsi="Arial" w:cs="Arial"/>
                      <w:color w:val="000000"/>
                      <w:sz w:val="18"/>
                    </w:rPr>
                  </w:pPr>
                  <w:r w:rsidRPr="005D6D30">
                    <w:rPr>
                      <w:rFonts w:ascii="Arial" w:hAnsi="Arial" w:cs="Arial"/>
                      <w:color w:val="000000"/>
                      <w:sz w:val="18"/>
                    </w:rPr>
                    <w:t>Mayor a 36 meses</w:t>
                  </w:r>
                </w:p>
              </w:tc>
              <w:tc>
                <w:tcPr>
                  <w:tcW w:w="938" w:type="pct"/>
                  <w:vAlign w:val="center"/>
                </w:tcPr>
                <w:p w14:paraId="797A9309" w14:textId="77777777" w:rsidR="002C38D9" w:rsidRPr="005D6D30" w:rsidRDefault="002C38D9" w:rsidP="0036552E">
                  <w:pPr>
                    <w:overflowPunct w:val="0"/>
                    <w:autoSpaceDE w:val="0"/>
                    <w:autoSpaceDN w:val="0"/>
                    <w:jc w:val="center"/>
                    <w:rPr>
                      <w:rFonts w:ascii="Arial" w:hAnsi="Arial" w:cs="Arial"/>
                      <w:b/>
                      <w:color w:val="000000"/>
                      <w:sz w:val="18"/>
                    </w:rPr>
                  </w:pPr>
                  <w:r>
                    <w:rPr>
                      <w:rFonts w:ascii="Arial" w:hAnsi="Arial" w:cs="Arial"/>
                      <w:b/>
                      <w:color w:val="000000"/>
                      <w:sz w:val="18"/>
                    </w:rPr>
                    <w:t>2</w:t>
                  </w:r>
                  <w:r w:rsidRPr="005D6D30">
                    <w:rPr>
                      <w:rFonts w:ascii="Arial" w:hAnsi="Arial" w:cs="Arial"/>
                      <w:b/>
                      <w:color w:val="000000"/>
                      <w:sz w:val="18"/>
                    </w:rPr>
                    <w:t>.00</w:t>
                  </w:r>
                </w:p>
              </w:tc>
            </w:tr>
          </w:tbl>
          <w:p w14:paraId="19DD3B56" w14:textId="77777777" w:rsidR="002C38D9" w:rsidRDefault="002C38D9" w:rsidP="0036552E">
            <w:pPr>
              <w:jc w:val="both"/>
              <w:rPr>
                <w:rFonts w:ascii="Arial" w:hAnsi="Arial" w:cs="Arial"/>
                <w:color w:val="000000"/>
                <w:sz w:val="18"/>
                <w:lang w:eastAsia="es-MX"/>
              </w:rPr>
            </w:pPr>
          </w:p>
          <w:p w14:paraId="573A0485" w14:textId="77777777" w:rsidR="002C38D9" w:rsidRDefault="002C38D9" w:rsidP="0036552E">
            <w:pPr>
              <w:jc w:val="both"/>
              <w:rPr>
                <w:rFonts w:ascii="Arial" w:hAnsi="Arial" w:cs="Arial"/>
                <w:color w:val="000000"/>
                <w:sz w:val="18"/>
              </w:rPr>
            </w:pPr>
            <w:r w:rsidRPr="005D6D30">
              <w:rPr>
                <w:rFonts w:ascii="Arial" w:hAnsi="Arial" w:cs="Arial"/>
                <w:color w:val="000000"/>
                <w:sz w:val="18"/>
                <w:lang w:eastAsia="es-MX"/>
              </w:rPr>
              <w:t xml:space="preserve">El máximo de puntos a asignar para el </w:t>
            </w:r>
            <w:r w:rsidRPr="005D6D30">
              <w:rPr>
                <w:rFonts w:ascii="Arial" w:hAnsi="Arial" w:cs="Arial"/>
                <w:color w:val="000000"/>
                <w:sz w:val="18"/>
              </w:rPr>
              <w:t xml:space="preserve">Supervisor general de operaciones es de </w:t>
            </w:r>
            <w:r>
              <w:rPr>
                <w:rFonts w:ascii="Arial" w:hAnsi="Arial" w:cs="Arial"/>
                <w:color w:val="000000"/>
                <w:sz w:val="18"/>
              </w:rPr>
              <w:t>2</w:t>
            </w:r>
            <w:r w:rsidRPr="005D6D30">
              <w:rPr>
                <w:rFonts w:ascii="Arial" w:hAnsi="Arial" w:cs="Arial"/>
                <w:color w:val="000000"/>
                <w:sz w:val="18"/>
              </w:rPr>
              <w:t>.00 (sólo se requiere uno)</w:t>
            </w:r>
            <w:r>
              <w:rPr>
                <w:rFonts w:ascii="Arial" w:hAnsi="Arial" w:cs="Arial"/>
                <w:color w:val="000000"/>
                <w:sz w:val="18"/>
              </w:rPr>
              <w:t>.</w:t>
            </w:r>
          </w:p>
          <w:p w14:paraId="67CC3795" w14:textId="77777777" w:rsidR="002C38D9" w:rsidRPr="009E0B98" w:rsidRDefault="002C38D9" w:rsidP="0036552E">
            <w:pPr>
              <w:jc w:val="both"/>
              <w:rPr>
                <w:rFonts w:ascii="Arial" w:hAnsi="Arial" w:cs="Arial"/>
                <w:color w:val="000000"/>
                <w:sz w:val="10"/>
                <w:szCs w:val="10"/>
                <w:lang w:eastAsia="es-MX"/>
              </w:rPr>
            </w:pPr>
          </w:p>
          <w:p w14:paraId="207D4418" w14:textId="77777777" w:rsidR="002C38D9" w:rsidRPr="009E0B98" w:rsidRDefault="002C38D9" w:rsidP="0036552E">
            <w:pPr>
              <w:jc w:val="both"/>
              <w:rPr>
                <w:rFonts w:ascii="Arial" w:hAnsi="Arial" w:cs="Arial"/>
                <w:color w:val="000000"/>
                <w:sz w:val="10"/>
                <w:szCs w:val="10"/>
              </w:rPr>
            </w:pPr>
          </w:p>
          <w:tbl>
            <w:tblPr>
              <w:tblStyle w:val="Tablaconcuadrcula"/>
              <w:tblW w:w="5000" w:type="pct"/>
              <w:jc w:val="center"/>
              <w:tblLook w:val="04A0" w:firstRow="1" w:lastRow="0" w:firstColumn="1" w:lastColumn="0" w:noHBand="0" w:noVBand="1"/>
            </w:tblPr>
            <w:tblGrid>
              <w:gridCol w:w="3485"/>
              <w:gridCol w:w="1416"/>
              <w:gridCol w:w="1113"/>
            </w:tblGrid>
            <w:tr w:rsidR="002C38D9" w:rsidRPr="005D6D30" w14:paraId="3C6F203F" w14:textId="77777777" w:rsidTr="0036552E">
              <w:trPr>
                <w:jc w:val="center"/>
              </w:trPr>
              <w:tc>
                <w:tcPr>
                  <w:tcW w:w="2898" w:type="pct"/>
                  <w:shd w:val="clear" w:color="auto" w:fill="DBE5F1" w:themeFill="accent1" w:themeFillTint="33"/>
                  <w:vAlign w:val="center"/>
                </w:tcPr>
                <w:p w14:paraId="00AA14F4" w14:textId="77777777" w:rsidR="002C38D9" w:rsidRPr="003924E4" w:rsidRDefault="002C38D9" w:rsidP="0036552E">
                  <w:pPr>
                    <w:jc w:val="center"/>
                    <w:rPr>
                      <w:rFonts w:ascii="Arial" w:hAnsi="Arial" w:cs="Arial"/>
                      <w:b/>
                      <w:color w:val="000000"/>
                      <w:sz w:val="17"/>
                      <w:szCs w:val="17"/>
                    </w:rPr>
                  </w:pPr>
                  <w:r w:rsidRPr="003924E4">
                    <w:rPr>
                      <w:rFonts w:ascii="Arial" w:hAnsi="Arial" w:cs="Arial"/>
                      <w:b/>
                      <w:color w:val="000000"/>
                      <w:sz w:val="17"/>
                      <w:szCs w:val="17"/>
                    </w:rPr>
                    <w:t>Personal / Rol</w:t>
                  </w:r>
                </w:p>
              </w:tc>
              <w:tc>
                <w:tcPr>
                  <w:tcW w:w="1177" w:type="pct"/>
                  <w:shd w:val="clear" w:color="auto" w:fill="DBE5F1" w:themeFill="accent1" w:themeFillTint="33"/>
                  <w:vAlign w:val="center"/>
                </w:tcPr>
                <w:p w14:paraId="17F28C04" w14:textId="77777777" w:rsidR="002C38D9" w:rsidRPr="003924E4" w:rsidRDefault="002C38D9" w:rsidP="0036552E">
                  <w:pPr>
                    <w:jc w:val="center"/>
                    <w:rPr>
                      <w:rFonts w:ascii="Arial" w:hAnsi="Arial" w:cs="Arial"/>
                      <w:b/>
                      <w:color w:val="000000"/>
                      <w:sz w:val="17"/>
                      <w:szCs w:val="17"/>
                    </w:rPr>
                  </w:pPr>
                  <w:r w:rsidRPr="003924E4">
                    <w:rPr>
                      <w:rFonts w:ascii="Arial" w:hAnsi="Arial" w:cs="Arial"/>
                      <w:b/>
                      <w:color w:val="000000"/>
                      <w:sz w:val="17"/>
                      <w:szCs w:val="17"/>
                    </w:rPr>
                    <w:t>Total de meses de experiencia acreditados en el rol</w:t>
                  </w:r>
                </w:p>
              </w:tc>
              <w:tc>
                <w:tcPr>
                  <w:tcW w:w="925" w:type="pct"/>
                  <w:shd w:val="clear" w:color="auto" w:fill="DBE5F1" w:themeFill="accent1" w:themeFillTint="33"/>
                  <w:vAlign w:val="center"/>
                </w:tcPr>
                <w:p w14:paraId="4EF231D9" w14:textId="77777777" w:rsidR="002C38D9" w:rsidRPr="003924E4" w:rsidRDefault="002C38D9" w:rsidP="0036552E">
                  <w:pPr>
                    <w:jc w:val="center"/>
                    <w:rPr>
                      <w:rFonts w:ascii="Arial" w:hAnsi="Arial" w:cs="Arial"/>
                      <w:b/>
                      <w:color w:val="000000"/>
                      <w:sz w:val="17"/>
                      <w:szCs w:val="17"/>
                    </w:rPr>
                  </w:pPr>
                  <w:r w:rsidRPr="003924E4">
                    <w:rPr>
                      <w:rFonts w:ascii="Arial" w:hAnsi="Arial" w:cs="Arial"/>
                      <w:b/>
                      <w:color w:val="000000"/>
                      <w:sz w:val="17"/>
                      <w:szCs w:val="17"/>
                    </w:rPr>
                    <w:t>Total de puntos</w:t>
                  </w:r>
                </w:p>
              </w:tc>
            </w:tr>
            <w:tr w:rsidR="002C38D9" w:rsidRPr="005D6D30" w14:paraId="6BFF0672" w14:textId="77777777" w:rsidTr="0036552E">
              <w:trPr>
                <w:trHeight w:val="193"/>
                <w:jc w:val="center"/>
              </w:trPr>
              <w:tc>
                <w:tcPr>
                  <w:tcW w:w="2898" w:type="pct"/>
                  <w:vMerge w:val="restart"/>
                  <w:vAlign w:val="center"/>
                </w:tcPr>
                <w:p w14:paraId="0E34DAEB" w14:textId="77777777" w:rsidR="002C38D9" w:rsidRPr="005D6D30" w:rsidRDefault="002C38D9" w:rsidP="0036552E">
                  <w:pPr>
                    <w:jc w:val="both"/>
                    <w:rPr>
                      <w:rFonts w:ascii="Arial" w:hAnsi="Arial" w:cs="Arial"/>
                      <w:color w:val="000000"/>
                      <w:sz w:val="18"/>
                    </w:rPr>
                  </w:pPr>
                  <w:r w:rsidRPr="005D6D30">
                    <w:rPr>
                      <w:rFonts w:ascii="Arial" w:hAnsi="Arial" w:cs="Arial"/>
                      <w:sz w:val="18"/>
                      <w:szCs w:val="18"/>
                    </w:rPr>
                    <w:t>Nutriólogo para el diseño de menús</w:t>
                  </w:r>
                </w:p>
              </w:tc>
              <w:tc>
                <w:tcPr>
                  <w:tcW w:w="1177" w:type="pct"/>
                  <w:vAlign w:val="center"/>
                </w:tcPr>
                <w:p w14:paraId="1CBF2E88" w14:textId="77777777" w:rsidR="002C38D9" w:rsidRPr="005D6D30" w:rsidRDefault="002C38D9" w:rsidP="0036552E">
                  <w:pPr>
                    <w:overflowPunct w:val="0"/>
                    <w:autoSpaceDE w:val="0"/>
                    <w:autoSpaceDN w:val="0"/>
                    <w:jc w:val="center"/>
                    <w:rPr>
                      <w:rFonts w:ascii="Arial" w:hAnsi="Arial" w:cs="Arial"/>
                      <w:color w:val="000000"/>
                      <w:sz w:val="18"/>
                    </w:rPr>
                  </w:pPr>
                  <w:r w:rsidRPr="005D6D30">
                    <w:rPr>
                      <w:rFonts w:ascii="Arial" w:hAnsi="Arial" w:cs="Arial"/>
                      <w:color w:val="000000"/>
                      <w:sz w:val="18"/>
                    </w:rPr>
                    <w:t>De 12 a 24 meses</w:t>
                  </w:r>
                </w:p>
              </w:tc>
              <w:tc>
                <w:tcPr>
                  <w:tcW w:w="925" w:type="pct"/>
                  <w:vAlign w:val="center"/>
                </w:tcPr>
                <w:p w14:paraId="6D68E3FB" w14:textId="77777777" w:rsidR="002C38D9" w:rsidRPr="005D6D30" w:rsidRDefault="002C38D9" w:rsidP="0036552E">
                  <w:pPr>
                    <w:overflowPunct w:val="0"/>
                    <w:autoSpaceDE w:val="0"/>
                    <w:autoSpaceDN w:val="0"/>
                    <w:jc w:val="center"/>
                    <w:rPr>
                      <w:rFonts w:ascii="Arial" w:hAnsi="Arial" w:cs="Arial"/>
                      <w:b/>
                      <w:color w:val="000000"/>
                      <w:sz w:val="18"/>
                    </w:rPr>
                  </w:pPr>
                  <w:r>
                    <w:rPr>
                      <w:rFonts w:ascii="Arial" w:hAnsi="Arial" w:cs="Arial"/>
                      <w:b/>
                      <w:color w:val="000000"/>
                      <w:sz w:val="18"/>
                    </w:rPr>
                    <w:t>1.00</w:t>
                  </w:r>
                </w:p>
              </w:tc>
            </w:tr>
            <w:tr w:rsidR="002C38D9" w:rsidRPr="005D6D30" w14:paraId="135E07FC" w14:textId="77777777" w:rsidTr="0036552E">
              <w:trPr>
                <w:jc w:val="center"/>
              </w:trPr>
              <w:tc>
                <w:tcPr>
                  <w:tcW w:w="2898" w:type="pct"/>
                  <w:vMerge/>
                  <w:vAlign w:val="center"/>
                </w:tcPr>
                <w:p w14:paraId="31A743C4" w14:textId="77777777" w:rsidR="002C38D9" w:rsidRPr="005D6D30" w:rsidRDefault="002C38D9" w:rsidP="0036552E">
                  <w:pPr>
                    <w:jc w:val="both"/>
                    <w:rPr>
                      <w:rFonts w:ascii="Arial" w:hAnsi="Arial" w:cs="Arial"/>
                      <w:color w:val="000000"/>
                      <w:sz w:val="18"/>
                    </w:rPr>
                  </w:pPr>
                </w:p>
              </w:tc>
              <w:tc>
                <w:tcPr>
                  <w:tcW w:w="1177" w:type="pct"/>
                  <w:vAlign w:val="center"/>
                </w:tcPr>
                <w:p w14:paraId="78DF95E2" w14:textId="77777777" w:rsidR="002C38D9" w:rsidRPr="005D6D30" w:rsidRDefault="002C38D9" w:rsidP="0036552E">
                  <w:pPr>
                    <w:overflowPunct w:val="0"/>
                    <w:autoSpaceDE w:val="0"/>
                    <w:autoSpaceDN w:val="0"/>
                    <w:jc w:val="center"/>
                    <w:rPr>
                      <w:rFonts w:ascii="Arial" w:hAnsi="Arial" w:cs="Arial"/>
                      <w:color w:val="000000"/>
                      <w:sz w:val="18"/>
                    </w:rPr>
                  </w:pPr>
                  <w:r w:rsidRPr="005D6D30">
                    <w:rPr>
                      <w:rFonts w:ascii="Arial" w:hAnsi="Arial" w:cs="Arial"/>
                      <w:color w:val="000000"/>
                      <w:sz w:val="18"/>
                    </w:rPr>
                    <w:t>Mayor a 24 meses</w:t>
                  </w:r>
                </w:p>
              </w:tc>
              <w:tc>
                <w:tcPr>
                  <w:tcW w:w="925" w:type="pct"/>
                  <w:vAlign w:val="center"/>
                </w:tcPr>
                <w:p w14:paraId="3485FD95" w14:textId="77777777" w:rsidR="002C38D9" w:rsidRPr="005D6D30" w:rsidRDefault="002C38D9" w:rsidP="0036552E">
                  <w:pPr>
                    <w:overflowPunct w:val="0"/>
                    <w:autoSpaceDE w:val="0"/>
                    <w:autoSpaceDN w:val="0"/>
                    <w:jc w:val="center"/>
                    <w:rPr>
                      <w:rFonts w:ascii="Arial" w:hAnsi="Arial" w:cs="Arial"/>
                      <w:b/>
                      <w:color w:val="000000"/>
                      <w:sz w:val="18"/>
                    </w:rPr>
                  </w:pPr>
                  <w:r>
                    <w:rPr>
                      <w:rFonts w:ascii="Arial" w:hAnsi="Arial" w:cs="Arial"/>
                      <w:b/>
                      <w:color w:val="000000"/>
                      <w:sz w:val="18"/>
                    </w:rPr>
                    <w:t>2</w:t>
                  </w:r>
                  <w:r w:rsidRPr="005D6D30">
                    <w:rPr>
                      <w:rFonts w:ascii="Arial" w:hAnsi="Arial" w:cs="Arial"/>
                      <w:b/>
                      <w:color w:val="000000"/>
                      <w:sz w:val="18"/>
                    </w:rPr>
                    <w:t>.00</w:t>
                  </w:r>
                </w:p>
              </w:tc>
            </w:tr>
          </w:tbl>
          <w:p w14:paraId="196513A2" w14:textId="77777777" w:rsidR="002C38D9" w:rsidRPr="009E0B98" w:rsidRDefault="002C38D9" w:rsidP="0036552E">
            <w:pPr>
              <w:jc w:val="both"/>
              <w:rPr>
                <w:rFonts w:ascii="Arial" w:hAnsi="Arial" w:cs="Arial"/>
                <w:color w:val="000000"/>
                <w:sz w:val="10"/>
                <w:szCs w:val="10"/>
                <w:lang w:eastAsia="es-MX"/>
              </w:rPr>
            </w:pPr>
          </w:p>
          <w:p w14:paraId="55AEF375" w14:textId="77777777" w:rsidR="002C38D9" w:rsidRPr="005D6D30" w:rsidRDefault="002C38D9" w:rsidP="0036552E">
            <w:pPr>
              <w:jc w:val="both"/>
              <w:rPr>
                <w:rFonts w:ascii="Arial" w:hAnsi="Arial" w:cs="Arial"/>
                <w:color w:val="000000"/>
                <w:sz w:val="18"/>
              </w:rPr>
            </w:pPr>
            <w:r w:rsidRPr="005D6D30">
              <w:rPr>
                <w:rFonts w:ascii="Arial" w:hAnsi="Arial" w:cs="Arial"/>
                <w:color w:val="000000"/>
                <w:sz w:val="18"/>
                <w:lang w:eastAsia="es-MX"/>
              </w:rPr>
              <w:t xml:space="preserve">El máximo de puntos a asignar para el </w:t>
            </w:r>
            <w:r w:rsidRPr="005D6D30">
              <w:rPr>
                <w:rFonts w:ascii="Arial" w:hAnsi="Arial" w:cs="Arial"/>
                <w:color w:val="000000"/>
                <w:sz w:val="18"/>
              </w:rPr>
              <w:t xml:space="preserve">nutriólogo para el diseño de menús es de </w:t>
            </w:r>
            <w:r>
              <w:rPr>
                <w:rFonts w:ascii="Arial" w:hAnsi="Arial" w:cs="Arial"/>
                <w:color w:val="000000"/>
                <w:sz w:val="18"/>
              </w:rPr>
              <w:t>2</w:t>
            </w:r>
            <w:r w:rsidRPr="005D6D30">
              <w:rPr>
                <w:rFonts w:ascii="Arial" w:hAnsi="Arial" w:cs="Arial"/>
                <w:color w:val="000000"/>
                <w:sz w:val="18"/>
              </w:rPr>
              <w:t>.00 (sólo se requiere uno)</w:t>
            </w:r>
          </w:p>
          <w:p w14:paraId="33BEC5E4" w14:textId="77777777" w:rsidR="002C38D9" w:rsidRPr="009E0B98" w:rsidRDefault="002C38D9" w:rsidP="0036552E">
            <w:pPr>
              <w:jc w:val="both"/>
              <w:rPr>
                <w:rFonts w:ascii="Arial" w:hAnsi="Arial" w:cs="Arial"/>
                <w:color w:val="000000"/>
                <w:sz w:val="10"/>
                <w:szCs w:val="10"/>
                <w:lang w:eastAsia="es-MX"/>
              </w:rPr>
            </w:pPr>
          </w:p>
          <w:tbl>
            <w:tblPr>
              <w:tblStyle w:val="Tablaconcuadrcula"/>
              <w:tblW w:w="5000" w:type="pct"/>
              <w:jc w:val="center"/>
              <w:tblLook w:val="04A0" w:firstRow="1" w:lastRow="0" w:firstColumn="1" w:lastColumn="0" w:noHBand="0" w:noVBand="1"/>
            </w:tblPr>
            <w:tblGrid>
              <w:gridCol w:w="3294"/>
              <w:gridCol w:w="1674"/>
              <w:gridCol w:w="1046"/>
            </w:tblGrid>
            <w:tr w:rsidR="002C38D9" w:rsidRPr="005D6D30" w14:paraId="097F7F22" w14:textId="77777777" w:rsidTr="0036552E">
              <w:trPr>
                <w:jc w:val="center"/>
              </w:trPr>
              <w:tc>
                <w:tcPr>
                  <w:tcW w:w="2738" w:type="pct"/>
                  <w:shd w:val="clear" w:color="auto" w:fill="DBE5F1" w:themeFill="accent1" w:themeFillTint="33"/>
                  <w:vAlign w:val="center"/>
                </w:tcPr>
                <w:p w14:paraId="38BA955E" w14:textId="77777777" w:rsidR="002C38D9" w:rsidRPr="003924E4" w:rsidRDefault="002C38D9" w:rsidP="0036552E">
                  <w:pPr>
                    <w:jc w:val="center"/>
                    <w:rPr>
                      <w:rFonts w:ascii="Arial" w:hAnsi="Arial" w:cs="Arial"/>
                      <w:b/>
                      <w:color w:val="000000"/>
                      <w:sz w:val="17"/>
                      <w:szCs w:val="17"/>
                    </w:rPr>
                  </w:pPr>
                  <w:r w:rsidRPr="003924E4">
                    <w:rPr>
                      <w:rFonts w:ascii="Arial" w:hAnsi="Arial" w:cs="Arial"/>
                      <w:b/>
                      <w:color w:val="000000"/>
                      <w:sz w:val="17"/>
                      <w:szCs w:val="17"/>
                    </w:rPr>
                    <w:t>Personal / Rol</w:t>
                  </w:r>
                </w:p>
              </w:tc>
              <w:tc>
                <w:tcPr>
                  <w:tcW w:w="1392" w:type="pct"/>
                  <w:shd w:val="clear" w:color="auto" w:fill="DBE5F1" w:themeFill="accent1" w:themeFillTint="33"/>
                  <w:vAlign w:val="center"/>
                </w:tcPr>
                <w:p w14:paraId="6901134F" w14:textId="77777777" w:rsidR="002C38D9" w:rsidRPr="003924E4" w:rsidRDefault="002C38D9" w:rsidP="0036552E">
                  <w:pPr>
                    <w:jc w:val="center"/>
                    <w:rPr>
                      <w:rFonts w:ascii="Arial" w:hAnsi="Arial" w:cs="Arial"/>
                      <w:b/>
                      <w:color w:val="000000"/>
                      <w:sz w:val="17"/>
                      <w:szCs w:val="17"/>
                    </w:rPr>
                  </w:pPr>
                  <w:r w:rsidRPr="003924E4">
                    <w:rPr>
                      <w:rFonts w:ascii="Arial" w:hAnsi="Arial" w:cs="Arial"/>
                      <w:b/>
                      <w:color w:val="000000"/>
                      <w:sz w:val="17"/>
                      <w:szCs w:val="17"/>
                    </w:rPr>
                    <w:t>Total de meses de experiencia acreditados en el rol</w:t>
                  </w:r>
                </w:p>
              </w:tc>
              <w:tc>
                <w:tcPr>
                  <w:tcW w:w="870" w:type="pct"/>
                  <w:shd w:val="clear" w:color="auto" w:fill="DBE5F1" w:themeFill="accent1" w:themeFillTint="33"/>
                  <w:vAlign w:val="center"/>
                </w:tcPr>
                <w:p w14:paraId="694EA792" w14:textId="77777777" w:rsidR="002C38D9" w:rsidRPr="003924E4" w:rsidRDefault="002C38D9" w:rsidP="0036552E">
                  <w:pPr>
                    <w:jc w:val="center"/>
                    <w:rPr>
                      <w:rFonts w:ascii="Arial" w:hAnsi="Arial" w:cs="Arial"/>
                      <w:b/>
                      <w:color w:val="000000"/>
                      <w:sz w:val="17"/>
                      <w:szCs w:val="17"/>
                    </w:rPr>
                  </w:pPr>
                  <w:r w:rsidRPr="003924E4">
                    <w:rPr>
                      <w:rFonts w:ascii="Arial" w:hAnsi="Arial" w:cs="Arial"/>
                      <w:b/>
                      <w:color w:val="000000"/>
                      <w:sz w:val="17"/>
                      <w:szCs w:val="17"/>
                    </w:rPr>
                    <w:t>Total de puntos</w:t>
                  </w:r>
                </w:p>
              </w:tc>
            </w:tr>
            <w:tr w:rsidR="002C38D9" w:rsidRPr="005D6D30" w14:paraId="21B5458F" w14:textId="77777777" w:rsidTr="0036552E">
              <w:trPr>
                <w:trHeight w:val="272"/>
                <w:jc w:val="center"/>
              </w:trPr>
              <w:tc>
                <w:tcPr>
                  <w:tcW w:w="2738" w:type="pct"/>
                  <w:vMerge w:val="restart"/>
                  <w:vAlign w:val="center"/>
                </w:tcPr>
                <w:p w14:paraId="7B3CEED3" w14:textId="77777777" w:rsidR="002C38D9" w:rsidRPr="005D6D30" w:rsidRDefault="002C38D9" w:rsidP="0036552E">
                  <w:pPr>
                    <w:jc w:val="both"/>
                    <w:rPr>
                      <w:rFonts w:ascii="Arial" w:hAnsi="Arial" w:cs="Arial"/>
                      <w:color w:val="000000"/>
                      <w:sz w:val="18"/>
                    </w:rPr>
                  </w:pPr>
                  <w:r w:rsidRPr="005D6D30">
                    <w:rPr>
                      <w:rFonts w:ascii="Arial" w:hAnsi="Arial" w:cs="Arial"/>
                      <w:color w:val="000000"/>
                      <w:sz w:val="18"/>
                    </w:rPr>
                    <w:t>Supervisor auxiliar de operaciones</w:t>
                  </w:r>
                </w:p>
              </w:tc>
              <w:tc>
                <w:tcPr>
                  <w:tcW w:w="1392" w:type="pct"/>
                  <w:vAlign w:val="center"/>
                </w:tcPr>
                <w:p w14:paraId="6BA30CAF" w14:textId="77777777" w:rsidR="002C38D9" w:rsidRPr="005D6D30" w:rsidRDefault="002C38D9" w:rsidP="0036552E">
                  <w:pPr>
                    <w:overflowPunct w:val="0"/>
                    <w:autoSpaceDE w:val="0"/>
                    <w:autoSpaceDN w:val="0"/>
                    <w:jc w:val="center"/>
                    <w:rPr>
                      <w:rFonts w:ascii="Arial" w:hAnsi="Arial" w:cs="Arial"/>
                      <w:color w:val="000000"/>
                      <w:sz w:val="18"/>
                    </w:rPr>
                  </w:pPr>
                  <w:r w:rsidRPr="005D6D30">
                    <w:rPr>
                      <w:rFonts w:ascii="Arial" w:hAnsi="Arial" w:cs="Arial"/>
                      <w:color w:val="000000"/>
                      <w:sz w:val="18"/>
                    </w:rPr>
                    <w:t>De 12 a 24 meses</w:t>
                  </w:r>
                </w:p>
              </w:tc>
              <w:tc>
                <w:tcPr>
                  <w:tcW w:w="870" w:type="pct"/>
                  <w:vAlign w:val="center"/>
                </w:tcPr>
                <w:p w14:paraId="692A957A" w14:textId="77777777" w:rsidR="002C38D9" w:rsidRPr="005D6D30" w:rsidRDefault="002C38D9" w:rsidP="0036552E">
                  <w:pPr>
                    <w:overflowPunct w:val="0"/>
                    <w:autoSpaceDE w:val="0"/>
                    <w:autoSpaceDN w:val="0"/>
                    <w:jc w:val="center"/>
                    <w:rPr>
                      <w:rFonts w:ascii="Arial" w:hAnsi="Arial" w:cs="Arial"/>
                      <w:b/>
                      <w:color w:val="000000"/>
                      <w:sz w:val="18"/>
                    </w:rPr>
                  </w:pPr>
                  <w:r w:rsidRPr="005D6D30">
                    <w:rPr>
                      <w:rFonts w:ascii="Arial" w:hAnsi="Arial" w:cs="Arial"/>
                      <w:b/>
                      <w:color w:val="000000"/>
                      <w:sz w:val="18"/>
                    </w:rPr>
                    <w:t>0.</w:t>
                  </w:r>
                  <w:r>
                    <w:rPr>
                      <w:rFonts w:ascii="Arial" w:hAnsi="Arial" w:cs="Arial"/>
                      <w:b/>
                      <w:color w:val="000000"/>
                      <w:sz w:val="18"/>
                    </w:rPr>
                    <w:t>50</w:t>
                  </w:r>
                </w:p>
              </w:tc>
            </w:tr>
            <w:tr w:rsidR="002C38D9" w:rsidRPr="005D6D30" w14:paraId="39108DFB" w14:textId="77777777" w:rsidTr="0036552E">
              <w:trPr>
                <w:jc w:val="center"/>
              </w:trPr>
              <w:tc>
                <w:tcPr>
                  <w:tcW w:w="2738" w:type="pct"/>
                  <w:vMerge/>
                  <w:vAlign w:val="center"/>
                </w:tcPr>
                <w:p w14:paraId="423A496E" w14:textId="77777777" w:rsidR="002C38D9" w:rsidRPr="005D6D30" w:rsidRDefault="002C38D9" w:rsidP="0036552E">
                  <w:pPr>
                    <w:jc w:val="both"/>
                    <w:rPr>
                      <w:rFonts w:ascii="Arial" w:hAnsi="Arial" w:cs="Arial"/>
                      <w:color w:val="000000"/>
                      <w:sz w:val="18"/>
                    </w:rPr>
                  </w:pPr>
                </w:p>
              </w:tc>
              <w:tc>
                <w:tcPr>
                  <w:tcW w:w="1392" w:type="pct"/>
                  <w:vAlign w:val="center"/>
                </w:tcPr>
                <w:p w14:paraId="511FC991" w14:textId="77777777" w:rsidR="002C38D9" w:rsidRPr="005D6D30" w:rsidRDefault="002C38D9" w:rsidP="0036552E">
                  <w:pPr>
                    <w:overflowPunct w:val="0"/>
                    <w:autoSpaceDE w:val="0"/>
                    <w:autoSpaceDN w:val="0"/>
                    <w:jc w:val="center"/>
                    <w:rPr>
                      <w:rFonts w:ascii="Arial" w:hAnsi="Arial" w:cs="Arial"/>
                      <w:color w:val="000000"/>
                      <w:sz w:val="18"/>
                    </w:rPr>
                  </w:pPr>
                  <w:r w:rsidRPr="005D6D30">
                    <w:rPr>
                      <w:rFonts w:ascii="Arial" w:hAnsi="Arial" w:cs="Arial"/>
                      <w:color w:val="000000"/>
                      <w:sz w:val="18"/>
                    </w:rPr>
                    <w:t>Mayor a 24 meses</w:t>
                  </w:r>
                </w:p>
              </w:tc>
              <w:tc>
                <w:tcPr>
                  <w:tcW w:w="870" w:type="pct"/>
                  <w:vAlign w:val="center"/>
                </w:tcPr>
                <w:p w14:paraId="4B8499E4" w14:textId="77777777" w:rsidR="002C38D9" w:rsidRPr="005D6D30" w:rsidRDefault="002C38D9" w:rsidP="0036552E">
                  <w:pPr>
                    <w:overflowPunct w:val="0"/>
                    <w:autoSpaceDE w:val="0"/>
                    <w:autoSpaceDN w:val="0"/>
                    <w:jc w:val="center"/>
                    <w:rPr>
                      <w:rFonts w:ascii="Arial" w:hAnsi="Arial" w:cs="Arial"/>
                      <w:b/>
                      <w:color w:val="000000"/>
                      <w:sz w:val="18"/>
                    </w:rPr>
                  </w:pPr>
                  <w:r>
                    <w:rPr>
                      <w:rFonts w:ascii="Arial" w:hAnsi="Arial" w:cs="Arial"/>
                      <w:b/>
                      <w:color w:val="000000"/>
                      <w:sz w:val="18"/>
                    </w:rPr>
                    <w:t>1</w:t>
                  </w:r>
                  <w:r w:rsidRPr="005D6D30">
                    <w:rPr>
                      <w:rFonts w:ascii="Arial" w:hAnsi="Arial" w:cs="Arial"/>
                      <w:b/>
                      <w:color w:val="000000"/>
                      <w:sz w:val="18"/>
                    </w:rPr>
                    <w:t>.</w:t>
                  </w:r>
                  <w:r>
                    <w:rPr>
                      <w:rFonts w:ascii="Arial" w:hAnsi="Arial" w:cs="Arial"/>
                      <w:b/>
                      <w:color w:val="000000"/>
                      <w:sz w:val="18"/>
                    </w:rPr>
                    <w:t>00</w:t>
                  </w:r>
                </w:p>
              </w:tc>
            </w:tr>
          </w:tbl>
          <w:p w14:paraId="4B239AF8" w14:textId="77777777" w:rsidR="002C38D9" w:rsidRPr="009E0B98" w:rsidRDefault="002C38D9" w:rsidP="0036552E">
            <w:pPr>
              <w:jc w:val="both"/>
              <w:rPr>
                <w:rFonts w:ascii="Arial" w:hAnsi="Arial" w:cs="Arial"/>
                <w:color w:val="000000"/>
                <w:sz w:val="10"/>
                <w:szCs w:val="10"/>
                <w:lang w:eastAsia="es-MX"/>
              </w:rPr>
            </w:pPr>
          </w:p>
          <w:p w14:paraId="2FFCEC32" w14:textId="77777777" w:rsidR="002C38D9" w:rsidRPr="005D6D30" w:rsidRDefault="002C38D9" w:rsidP="0036552E">
            <w:pPr>
              <w:jc w:val="both"/>
              <w:rPr>
                <w:rFonts w:ascii="Arial" w:hAnsi="Arial" w:cs="Arial"/>
                <w:color w:val="000000"/>
                <w:sz w:val="18"/>
                <w:lang w:eastAsia="es-MX"/>
              </w:rPr>
            </w:pPr>
            <w:r>
              <w:rPr>
                <w:rFonts w:ascii="Arial" w:hAnsi="Arial" w:cs="Arial"/>
                <w:color w:val="000000"/>
                <w:sz w:val="18"/>
                <w:lang w:eastAsia="es-MX"/>
              </w:rPr>
              <w:t>El máximo de puntos a asignar para el supervisor auxiliar de operaciones es de 1.00</w:t>
            </w:r>
            <w:r w:rsidRPr="005D6D30">
              <w:rPr>
                <w:rFonts w:ascii="Arial" w:hAnsi="Arial" w:cs="Arial"/>
                <w:color w:val="000000"/>
                <w:sz w:val="18"/>
                <w:lang w:eastAsia="es-MX"/>
              </w:rPr>
              <w:t xml:space="preserve"> (</w:t>
            </w:r>
            <w:r>
              <w:rPr>
                <w:rFonts w:ascii="Arial" w:hAnsi="Arial" w:cs="Arial"/>
                <w:color w:val="000000"/>
                <w:sz w:val="18"/>
                <w:lang w:eastAsia="es-MX"/>
              </w:rPr>
              <w:t>solo se requiere uno</w:t>
            </w:r>
            <w:r w:rsidRPr="005D6D30">
              <w:rPr>
                <w:rFonts w:ascii="Arial" w:hAnsi="Arial" w:cs="Arial"/>
                <w:color w:val="000000"/>
                <w:sz w:val="18"/>
                <w:lang w:eastAsia="es-MX"/>
              </w:rPr>
              <w:t xml:space="preserve">) </w:t>
            </w:r>
          </w:p>
          <w:p w14:paraId="14FDF450" w14:textId="77777777" w:rsidR="002C38D9" w:rsidRPr="005D6D30" w:rsidRDefault="002C38D9" w:rsidP="0036552E">
            <w:pPr>
              <w:jc w:val="both"/>
              <w:rPr>
                <w:rFonts w:ascii="Arial" w:hAnsi="Arial" w:cs="Arial"/>
                <w:color w:val="000000"/>
                <w:sz w:val="18"/>
                <w:lang w:eastAsia="es-MX"/>
              </w:rPr>
            </w:pPr>
          </w:p>
          <w:tbl>
            <w:tblPr>
              <w:tblStyle w:val="Tablaconcuadrcula"/>
              <w:tblW w:w="5000" w:type="pct"/>
              <w:jc w:val="center"/>
              <w:tblLook w:val="04A0" w:firstRow="1" w:lastRow="0" w:firstColumn="1" w:lastColumn="0" w:noHBand="0" w:noVBand="1"/>
            </w:tblPr>
            <w:tblGrid>
              <w:gridCol w:w="3237"/>
              <w:gridCol w:w="1645"/>
              <w:gridCol w:w="1132"/>
            </w:tblGrid>
            <w:tr w:rsidR="002C38D9" w:rsidRPr="005D6D30" w14:paraId="22B0ED2C" w14:textId="77777777" w:rsidTr="0036552E">
              <w:trPr>
                <w:jc w:val="center"/>
              </w:trPr>
              <w:tc>
                <w:tcPr>
                  <w:tcW w:w="2691" w:type="pct"/>
                  <w:shd w:val="clear" w:color="auto" w:fill="DBE5F1" w:themeFill="accent1" w:themeFillTint="33"/>
                  <w:vAlign w:val="center"/>
                </w:tcPr>
                <w:p w14:paraId="6D9252BD" w14:textId="77777777" w:rsidR="002C38D9" w:rsidRPr="003924E4" w:rsidRDefault="002C38D9" w:rsidP="0036552E">
                  <w:pPr>
                    <w:jc w:val="center"/>
                    <w:rPr>
                      <w:rFonts w:ascii="Arial" w:hAnsi="Arial" w:cs="Arial"/>
                      <w:b/>
                      <w:color w:val="000000"/>
                      <w:sz w:val="17"/>
                      <w:szCs w:val="17"/>
                    </w:rPr>
                  </w:pPr>
                  <w:r w:rsidRPr="003924E4">
                    <w:rPr>
                      <w:rFonts w:ascii="Arial" w:hAnsi="Arial" w:cs="Arial"/>
                      <w:b/>
                      <w:color w:val="000000"/>
                      <w:sz w:val="17"/>
                      <w:szCs w:val="17"/>
                    </w:rPr>
                    <w:t>Personal / Rol</w:t>
                  </w:r>
                </w:p>
              </w:tc>
              <w:tc>
                <w:tcPr>
                  <w:tcW w:w="1368" w:type="pct"/>
                  <w:shd w:val="clear" w:color="auto" w:fill="DBE5F1" w:themeFill="accent1" w:themeFillTint="33"/>
                  <w:vAlign w:val="center"/>
                </w:tcPr>
                <w:p w14:paraId="217D06E9" w14:textId="77777777" w:rsidR="002C38D9" w:rsidRPr="003924E4" w:rsidRDefault="002C38D9" w:rsidP="0036552E">
                  <w:pPr>
                    <w:jc w:val="center"/>
                    <w:rPr>
                      <w:rFonts w:ascii="Arial" w:hAnsi="Arial" w:cs="Arial"/>
                      <w:b/>
                      <w:color w:val="000000"/>
                      <w:sz w:val="17"/>
                      <w:szCs w:val="17"/>
                    </w:rPr>
                  </w:pPr>
                  <w:r w:rsidRPr="003924E4">
                    <w:rPr>
                      <w:rFonts w:ascii="Arial" w:hAnsi="Arial" w:cs="Arial"/>
                      <w:b/>
                      <w:color w:val="000000"/>
                      <w:sz w:val="17"/>
                      <w:szCs w:val="17"/>
                    </w:rPr>
                    <w:t>Total de meses de experiencia acreditados en el rol</w:t>
                  </w:r>
                </w:p>
              </w:tc>
              <w:tc>
                <w:tcPr>
                  <w:tcW w:w="941" w:type="pct"/>
                  <w:shd w:val="clear" w:color="auto" w:fill="DBE5F1" w:themeFill="accent1" w:themeFillTint="33"/>
                  <w:vAlign w:val="center"/>
                </w:tcPr>
                <w:p w14:paraId="547EE200" w14:textId="77777777" w:rsidR="002C38D9" w:rsidRPr="003924E4" w:rsidRDefault="002C38D9" w:rsidP="0036552E">
                  <w:pPr>
                    <w:jc w:val="center"/>
                    <w:rPr>
                      <w:rFonts w:ascii="Arial" w:hAnsi="Arial" w:cs="Arial"/>
                      <w:b/>
                      <w:color w:val="000000"/>
                      <w:sz w:val="17"/>
                      <w:szCs w:val="17"/>
                    </w:rPr>
                  </w:pPr>
                  <w:r w:rsidRPr="003924E4">
                    <w:rPr>
                      <w:rFonts w:ascii="Arial" w:hAnsi="Arial" w:cs="Arial"/>
                      <w:b/>
                      <w:color w:val="000000"/>
                      <w:sz w:val="17"/>
                      <w:szCs w:val="17"/>
                    </w:rPr>
                    <w:t>Total de puntos</w:t>
                  </w:r>
                </w:p>
              </w:tc>
            </w:tr>
            <w:tr w:rsidR="002C38D9" w:rsidRPr="005D6D30" w14:paraId="655C0262" w14:textId="77777777" w:rsidTr="0036552E">
              <w:trPr>
                <w:trHeight w:val="185"/>
                <w:jc w:val="center"/>
              </w:trPr>
              <w:tc>
                <w:tcPr>
                  <w:tcW w:w="2691" w:type="pct"/>
                  <w:vMerge w:val="restart"/>
                  <w:vAlign w:val="center"/>
                </w:tcPr>
                <w:p w14:paraId="78877C49" w14:textId="77777777" w:rsidR="002C38D9" w:rsidRPr="005D6D30" w:rsidRDefault="002C38D9" w:rsidP="0036552E">
                  <w:pPr>
                    <w:jc w:val="both"/>
                    <w:rPr>
                      <w:rFonts w:ascii="Arial" w:hAnsi="Arial" w:cs="Arial"/>
                      <w:color w:val="000000"/>
                      <w:sz w:val="18"/>
                    </w:rPr>
                  </w:pPr>
                  <w:r w:rsidRPr="005D6D30">
                    <w:rPr>
                      <w:rFonts w:ascii="Arial" w:hAnsi="Arial" w:cs="Arial"/>
                      <w:color w:val="000000"/>
                      <w:sz w:val="18"/>
                    </w:rPr>
                    <w:t>Chef</w:t>
                  </w:r>
                </w:p>
              </w:tc>
              <w:tc>
                <w:tcPr>
                  <w:tcW w:w="1368" w:type="pct"/>
                  <w:vAlign w:val="center"/>
                </w:tcPr>
                <w:p w14:paraId="00B7EB6B" w14:textId="77777777" w:rsidR="002C38D9" w:rsidRPr="005D6D30" w:rsidRDefault="002C38D9" w:rsidP="0036552E">
                  <w:pPr>
                    <w:overflowPunct w:val="0"/>
                    <w:autoSpaceDE w:val="0"/>
                    <w:autoSpaceDN w:val="0"/>
                    <w:jc w:val="center"/>
                    <w:rPr>
                      <w:rFonts w:ascii="Arial" w:hAnsi="Arial" w:cs="Arial"/>
                      <w:color w:val="000000"/>
                      <w:sz w:val="18"/>
                    </w:rPr>
                  </w:pPr>
                  <w:r w:rsidRPr="005D6D30">
                    <w:rPr>
                      <w:rFonts w:ascii="Arial" w:hAnsi="Arial" w:cs="Arial"/>
                      <w:color w:val="000000"/>
                      <w:sz w:val="18"/>
                    </w:rPr>
                    <w:t>De 12 a 24 meses</w:t>
                  </w:r>
                </w:p>
              </w:tc>
              <w:tc>
                <w:tcPr>
                  <w:tcW w:w="941" w:type="pct"/>
                  <w:vAlign w:val="center"/>
                </w:tcPr>
                <w:p w14:paraId="2ACF14C1" w14:textId="77777777" w:rsidR="002C38D9" w:rsidRPr="005D6D30" w:rsidRDefault="002C38D9" w:rsidP="0036552E">
                  <w:pPr>
                    <w:overflowPunct w:val="0"/>
                    <w:autoSpaceDE w:val="0"/>
                    <w:autoSpaceDN w:val="0"/>
                    <w:jc w:val="center"/>
                    <w:rPr>
                      <w:rFonts w:ascii="Arial" w:hAnsi="Arial" w:cs="Arial"/>
                      <w:b/>
                      <w:color w:val="000000"/>
                      <w:sz w:val="18"/>
                    </w:rPr>
                  </w:pPr>
                  <w:r>
                    <w:rPr>
                      <w:rFonts w:ascii="Arial" w:hAnsi="Arial" w:cs="Arial"/>
                      <w:b/>
                      <w:color w:val="000000"/>
                      <w:sz w:val="18"/>
                    </w:rPr>
                    <w:t>1.00</w:t>
                  </w:r>
                </w:p>
              </w:tc>
            </w:tr>
            <w:tr w:rsidR="002C38D9" w:rsidRPr="005D6D30" w14:paraId="54E9EEB4" w14:textId="77777777" w:rsidTr="0036552E">
              <w:trPr>
                <w:jc w:val="center"/>
              </w:trPr>
              <w:tc>
                <w:tcPr>
                  <w:tcW w:w="2691" w:type="pct"/>
                  <w:vMerge/>
                  <w:vAlign w:val="center"/>
                </w:tcPr>
                <w:p w14:paraId="15D45FE1" w14:textId="77777777" w:rsidR="002C38D9" w:rsidRPr="005D6D30" w:rsidRDefault="002C38D9" w:rsidP="0036552E">
                  <w:pPr>
                    <w:jc w:val="both"/>
                    <w:rPr>
                      <w:rFonts w:ascii="Arial" w:hAnsi="Arial" w:cs="Arial"/>
                      <w:color w:val="000000"/>
                      <w:sz w:val="18"/>
                    </w:rPr>
                  </w:pPr>
                </w:p>
              </w:tc>
              <w:tc>
                <w:tcPr>
                  <w:tcW w:w="1368" w:type="pct"/>
                  <w:vAlign w:val="center"/>
                </w:tcPr>
                <w:p w14:paraId="0F6EF6AF" w14:textId="77777777" w:rsidR="002C38D9" w:rsidRPr="005D6D30" w:rsidRDefault="002C38D9" w:rsidP="0036552E">
                  <w:pPr>
                    <w:overflowPunct w:val="0"/>
                    <w:autoSpaceDE w:val="0"/>
                    <w:autoSpaceDN w:val="0"/>
                    <w:jc w:val="center"/>
                    <w:rPr>
                      <w:rFonts w:ascii="Arial" w:hAnsi="Arial" w:cs="Arial"/>
                      <w:color w:val="000000"/>
                      <w:sz w:val="18"/>
                    </w:rPr>
                  </w:pPr>
                  <w:r w:rsidRPr="005D6D30">
                    <w:rPr>
                      <w:rFonts w:ascii="Arial" w:hAnsi="Arial" w:cs="Arial"/>
                      <w:color w:val="000000"/>
                      <w:sz w:val="18"/>
                    </w:rPr>
                    <w:t>Mayor a 24 meses</w:t>
                  </w:r>
                </w:p>
              </w:tc>
              <w:tc>
                <w:tcPr>
                  <w:tcW w:w="941" w:type="pct"/>
                  <w:vAlign w:val="center"/>
                </w:tcPr>
                <w:p w14:paraId="2EFA570A" w14:textId="77777777" w:rsidR="002C38D9" w:rsidRPr="005D6D30" w:rsidRDefault="002C38D9" w:rsidP="0036552E">
                  <w:pPr>
                    <w:overflowPunct w:val="0"/>
                    <w:autoSpaceDE w:val="0"/>
                    <w:autoSpaceDN w:val="0"/>
                    <w:jc w:val="center"/>
                    <w:rPr>
                      <w:rFonts w:ascii="Arial" w:hAnsi="Arial" w:cs="Arial"/>
                      <w:b/>
                      <w:color w:val="000000"/>
                      <w:sz w:val="18"/>
                    </w:rPr>
                  </w:pPr>
                  <w:r>
                    <w:rPr>
                      <w:rFonts w:ascii="Arial" w:hAnsi="Arial" w:cs="Arial"/>
                      <w:b/>
                      <w:color w:val="000000"/>
                      <w:sz w:val="18"/>
                    </w:rPr>
                    <w:t>2</w:t>
                  </w:r>
                  <w:r w:rsidRPr="005D6D30">
                    <w:rPr>
                      <w:rFonts w:ascii="Arial" w:hAnsi="Arial" w:cs="Arial"/>
                      <w:b/>
                      <w:color w:val="000000"/>
                      <w:sz w:val="18"/>
                    </w:rPr>
                    <w:t>.</w:t>
                  </w:r>
                  <w:r>
                    <w:rPr>
                      <w:rFonts w:ascii="Arial" w:hAnsi="Arial" w:cs="Arial"/>
                      <w:b/>
                      <w:color w:val="000000"/>
                      <w:sz w:val="18"/>
                    </w:rPr>
                    <w:t>00</w:t>
                  </w:r>
                </w:p>
              </w:tc>
            </w:tr>
          </w:tbl>
          <w:p w14:paraId="2D774197" w14:textId="77777777" w:rsidR="002C38D9" w:rsidRPr="003924E4" w:rsidRDefault="002C38D9" w:rsidP="0036552E">
            <w:pPr>
              <w:jc w:val="both"/>
              <w:rPr>
                <w:rFonts w:ascii="Arial" w:hAnsi="Arial" w:cs="Arial"/>
                <w:color w:val="000000"/>
                <w:sz w:val="8"/>
                <w:szCs w:val="8"/>
                <w:lang w:eastAsia="es-MX"/>
              </w:rPr>
            </w:pPr>
          </w:p>
          <w:p w14:paraId="531BFB4C" w14:textId="77777777" w:rsidR="002C38D9" w:rsidRPr="005D6D30" w:rsidRDefault="002C38D9" w:rsidP="0036552E">
            <w:pPr>
              <w:jc w:val="both"/>
              <w:rPr>
                <w:rFonts w:ascii="Arial" w:hAnsi="Arial" w:cs="Arial"/>
                <w:color w:val="000000"/>
                <w:sz w:val="18"/>
                <w:lang w:eastAsia="es-MX"/>
              </w:rPr>
            </w:pPr>
            <w:r>
              <w:rPr>
                <w:rFonts w:ascii="Arial" w:hAnsi="Arial" w:cs="Arial"/>
                <w:color w:val="000000"/>
                <w:sz w:val="18"/>
                <w:lang w:eastAsia="es-MX"/>
              </w:rPr>
              <w:t>El máximo de puntos a asignar para el chef es de 2.00. (solo se requiere uno)</w:t>
            </w:r>
          </w:p>
          <w:p w14:paraId="73846A59" w14:textId="77777777" w:rsidR="002C38D9" w:rsidRPr="003924E4" w:rsidRDefault="002C38D9" w:rsidP="0036552E">
            <w:pPr>
              <w:jc w:val="both"/>
              <w:rPr>
                <w:rFonts w:ascii="Arial" w:hAnsi="Arial" w:cs="Arial"/>
                <w:color w:val="000000"/>
                <w:sz w:val="8"/>
                <w:szCs w:val="8"/>
                <w:lang w:eastAsia="es-MX"/>
              </w:rPr>
            </w:pPr>
          </w:p>
          <w:p w14:paraId="39F0CD12" w14:textId="77777777" w:rsidR="002C38D9" w:rsidRDefault="002C38D9" w:rsidP="0036552E">
            <w:pPr>
              <w:jc w:val="both"/>
              <w:rPr>
                <w:rFonts w:ascii="Arial" w:hAnsi="Arial" w:cs="Arial"/>
                <w:color w:val="000000" w:themeColor="text1"/>
                <w:sz w:val="18"/>
                <w:lang w:eastAsia="es-MX"/>
              </w:rPr>
            </w:pPr>
            <w:r w:rsidRPr="005D6D30">
              <w:rPr>
                <w:rFonts w:ascii="Arial" w:hAnsi="Arial" w:cs="Arial"/>
                <w:color w:val="000000"/>
                <w:sz w:val="18"/>
                <w:lang w:eastAsia="es-MX"/>
              </w:rPr>
              <w:t>El person</w:t>
            </w:r>
            <w:r w:rsidRPr="005D6D30">
              <w:rPr>
                <w:rFonts w:ascii="Arial" w:hAnsi="Arial" w:cs="Arial"/>
                <w:color w:val="000000" w:themeColor="text1"/>
                <w:sz w:val="18"/>
                <w:lang w:eastAsia="es-MX"/>
              </w:rPr>
              <w:t>al propuesto para este subrubro deberá ser considerado para el sub</w:t>
            </w:r>
            <w:r>
              <w:rPr>
                <w:rFonts w:ascii="Arial" w:hAnsi="Arial" w:cs="Arial"/>
                <w:color w:val="000000" w:themeColor="text1"/>
                <w:sz w:val="18"/>
                <w:lang w:eastAsia="es-MX"/>
              </w:rPr>
              <w:t>rubro 3.1.3 de la presente tabla.</w:t>
            </w:r>
          </w:p>
          <w:p w14:paraId="65F80560" w14:textId="77777777" w:rsidR="002C38D9" w:rsidRPr="009E0B98" w:rsidRDefault="002C38D9" w:rsidP="0036552E">
            <w:pPr>
              <w:jc w:val="both"/>
              <w:rPr>
                <w:rFonts w:ascii="Arial" w:hAnsi="Arial" w:cs="Arial"/>
                <w:color w:val="000000" w:themeColor="text1"/>
                <w:sz w:val="18"/>
                <w:lang w:eastAsia="es-MX"/>
              </w:rPr>
            </w:pPr>
          </w:p>
        </w:tc>
        <w:tc>
          <w:tcPr>
            <w:tcW w:w="52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6F32BE8" w14:textId="77777777" w:rsidR="002C38D9" w:rsidRPr="005D6D30" w:rsidRDefault="002C38D9" w:rsidP="0036552E">
            <w:pPr>
              <w:jc w:val="center"/>
              <w:rPr>
                <w:rFonts w:ascii="Arial" w:hAnsi="Arial" w:cs="Arial"/>
                <w:b/>
                <w:bCs/>
                <w:color w:val="000000"/>
                <w:sz w:val="18"/>
                <w:lang w:eastAsia="es-MX"/>
              </w:rPr>
            </w:pPr>
            <w:r w:rsidRPr="005D6D30">
              <w:rPr>
                <w:rFonts w:ascii="Arial" w:hAnsi="Arial" w:cs="Arial"/>
                <w:b/>
                <w:bCs/>
                <w:color w:val="000000"/>
                <w:sz w:val="18"/>
                <w:lang w:eastAsia="es-MX"/>
              </w:rPr>
              <w:lastRenderedPageBreak/>
              <w:t>7.00</w:t>
            </w:r>
          </w:p>
        </w:tc>
      </w:tr>
      <w:tr w:rsidR="002C38D9" w:rsidRPr="00D170DD" w14:paraId="32F9609E" w14:textId="77777777" w:rsidTr="00E00F52">
        <w:trPr>
          <w:trHeight w:val="836"/>
          <w:jc w:val="center"/>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32C1E93" w14:textId="77777777" w:rsidR="002C38D9" w:rsidRPr="005D6D30" w:rsidRDefault="002C38D9" w:rsidP="0036552E">
            <w:pPr>
              <w:jc w:val="center"/>
              <w:rPr>
                <w:rFonts w:ascii="Arial" w:hAnsi="Arial" w:cs="Arial"/>
                <w:color w:val="000000"/>
                <w:sz w:val="18"/>
                <w:lang w:eastAsia="es-MX"/>
              </w:rPr>
            </w:pPr>
            <w:r w:rsidRPr="005D6D30">
              <w:rPr>
                <w:rFonts w:ascii="Arial" w:hAnsi="Arial" w:cs="Arial"/>
                <w:color w:val="000000"/>
                <w:sz w:val="18"/>
                <w:lang w:eastAsia="es-MX"/>
              </w:rPr>
              <w:lastRenderedPageBreak/>
              <w:t>1.1.2</w:t>
            </w:r>
          </w:p>
        </w:tc>
        <w:tc>
          <w:tcPr>
            <w:tcW w:w="842" w:type="pct"/>
            <w:tcBorders>
              <w:top w:val="single" w:sz="4" w:space="0" w:color="auto"/>
              <w:left w:val="nil"/>
              <w:bottom w:val="single" w:sz="4" w:space="0" w:color="auto"/>
              <w:right w:val="single" w:sz="4" w:space="0" w:color="auto"/>
            </w:tcBorders>
            <w:shd w:val="clear" w:color="000000" w:fill="FFFFFF"/>
            <w:vAlign w:val="center"/>
            <w:hideMark/>
          </w:tcPr>
          <w:p w14:paraId="1E9D99C3" w14:textId="77777777" w:rsidR="002C38D9" w:rsidRPr="005D6D30" w:rsidRDefault="002C38D9" w:rsidP="0036552E">
            <w:pPr>
              <w:rPr>
                <w:rFonts w:ascii="Arial" w:hAnsi="Arial" w:cs="Arial"/>
                <w:color w:val="000000"/>
                <w:sz w:val="18"/>
                <w:lang w:eastAsia="es-MX"/>
              </w:rPr>
            </w:pPr>
            <w:r w:rsidRPr="005D6D30">
              <w:rPr>
                <w:rFonts w:ascii="Arial" w:hAnsi="Arial" w:cs="Arial"/>
                <w:color w:val="000000"/>
                <w:sz w:val="18"/>
                <w:lang w:eastAsia="es-MX"/>
              </w:rPr>
              <w:t>Competencia o habilidad en el trabajo</w:t>
            </w:r>
            <w:r w:rsidRPr="005D6D30">
              <w:rPr>
                <w:rFonts w:ascii="Arial" w:hAnsi="Arial" w:cs="Arial"/>
                <w:color w:val="000000"/>
                <w:sz w:val="18"/>
                <w:lang w:eastAsia="es-MX"/>
              </w:rPr>
              <w:br/>
              <w:t>(de acuerdo a sus conocimientos académicos y/o profesionales)</w:t>
            </w:r>
          </w:p>
        </w:tc>
        <w:tc>
          <w:tcPr>
            <w:tcW w:w="3173" w:type="pct"/>
            <w:tcBorders>
              <w:top w:val="single" w:sz="4" w:space="0" w:color="auto"/>
              <w:left w:val="nil"/>
              <w:bottom w:val="single" w:sz="4" w:space="0" w:color="auto"/>
              <w:right w:val="single" w:sz="4" w:space="0" w:color="auto"/>
            </w:tcBorders>
            <w:shd w:val="clear" w:color="000000" w:fill="FFFFFF"/>
            <w:vAlign w:val="center"/>
            <w:hideMark/>
          </w:tcPr>
          <w:p w14:paraId="1F2095B3" w14:textId="77777777" w:rsidR="002C38D9" w:rsidRPr="005D6D30" w:rsidRDefault="002C38D9" w:rsidP="0036552E">
            <w:pPr>
              <w:jc w:val="both"/>
              <w:rPr>
                <w:rFonts w:ascii="Arial" w:hAnsi="Arial" w:cs="Arial"/>
                <w:sz w:val="18"/>
              </w:rPr>
            </w:pPr>
            <w:r w:rsidRPr="005D6D30">
              <w:rPr>
                <w:rFonts w:ascii="Arial" w:hAnsi="Arial" w:cs="Arial"/>
                <w:sz w:val="18"/>
              </w:rPr>
              <w:t>En relación con el personal propuesto en el rubro “1.1.1 Experiencia”, el Licitante deberá acreditar los niveles de preparación que sustenten el conocimiento del personal, el cual será asignado a la prestación del servicio, en caso de resultar adjudicado.</w:t>
            </w:r>
          </w:p>
          <w:p w14:paraId="401BAEEC" w14:textId="77777777" w:rsidR="002C38D9" w:rsidRPr="005D6D30" w:rsidRDefault="002C38D9" w:rsidP="0036552E">
            <w:pPr>
              <w:jc w:val="both"/>
              <w:rPr>
                <w:rFonts w:ascii="Arial" w:hAnsi="Arial" w:cs="Arial"/>
                <w:sz w:val="10"/>
                <w:szCs w:val="10"/>
              </w:rPr>
            </w:pPr>
          </w:p>
          <w:p w14:paraId="011264BC" w14:textId="77777777" w:rsidR="002C38D9" w:rsidRPr="005D6D30" w:rsidRDefault="002C38D9" w:rsidP="0036552E">
            <w:pPr>
              <w:jc w:val="both"/>
              <w:rPr>
                <w:rFonts w:ascii="Arial" w:hAnsi="Arial" w:cs="Arial"/>
                <w:sz w:val="18"/>
                <w:szCs w:val="18"/>
              </w:rPr>
            </w:pPr>
            <w:r w:rsidRPr="005D6D30">
              <w:rPr>
                <w:rFonts w:ascii="Arial" w:hAnsi="Arial" w:cs="Arial"/>
                <w:color w:val="000000"/>
                <w:sz w:val="18"/>
                <w:lang w:eastAsia="es-MX"/>
              </w:rPr>
              <w:t xml:space="preserve">Para ser tomados en cuenta en la asignación de puntos, </w:t>
            </w:r>
            <w:r w:rsidRPr="005D6D30">
              <w:rPr>
                <w:rFonts w:ascii="Arial" w:hAnsi="Arial" w:cs="Arial"/>
                <w:color w:val="000000"/>
                <w:sz w:val="18"/>
                <w:szCs w:val="18"/>
              </w:rPr>
              <w:t xml:space="preserve">El LICITANTE deberá de acreditar que </w:t>
            </w:r>
            <w:r w:rsidRPr="005D6D30">
              <w:rPr>
                <w:rFonts w:ascii="Arial" w:hAnsi="Arial" w:cs="Arial"/>
                <w:sz w:val="18"/>
                <w:szCs w:val="18"/>
              </w:rPr>
              <w:t>el personal que ocupara los puestos de Supervisor general de operaciones, Nutriólogo para diseño de menús, Supervisor auxiliar de operaciones y el Chef, que asignará para la prestación del servicio que se solicita cuentan con los conocimientos necesarios para la prestación del servicio conforme se describe a continuación:</w:t>
            </w:r>
          </w:p>
          <w:p w14:paraId="39AF4156" w14:textId="77777777" w:rsidR="002C38D9" w:rsidRPr="005D6D30" w:rsidRDefault="002C38D9" w:rsidP="0036552E">
            <w:pPr>
              <w:jc w:val="both"/>
              <w:rPr>
                <w:rFonts w:ascii="Arial" w:hAnsi="Arial" w:cs="Arial"/>
                <w:sz w:val="10"/>
                <w:szCs w:val="10"/>
              </w:rPr>
            </w:pPr>
          </w:p>
          <w:p w14:paraId="136A4D33" w14:textId="77777777" w:rsidR="002C38D9" w:rsidRPr="005D6D30" w:rsidRDefault="002C38D9" w:rsidP="0036552E">
            <w:pPr>
              <w:jc w:val="both"/>
              <w:rPr>
                <w:rFonts w:ascii="Arial" w:hAnsi="Arial" w:cs="Arial"/>
                <w:sz w:val="18"/>
                <w:szCs w:val="18"/>
              </w:rPr>
            </w:pPr>
            <w:r w:rsidRPr="005D6D30">
              <w:rPr>
                <w:rFonts w:ascii="Arial" w:hAnsi="Arial" w:cs="Arial"/>
                <w:b/>
                <w:sz w:val="18"/>
                <w:szCs w:val="18"/>
              </w:rPr>
              <w:t>Supervisor general de operaciones:</w:t>
            </w:r>
            <w:r w:rsidRPr="005D6D30">
              <w:rPr>
                <w:rFonts w:ascii="Arial" w:hAnsi="Arial" w:cs="Arial"/>
                <w:sz w:val="18"/>
                <w:szCs w:val="18"/>
              </w:rPr>
              <w:t xml:space="preserve"> Profesionista  con grado de licenciatura en Administración de Empresas, Nutrición, Ingeniería en alimentos o Químico en Alimentos o cualquier carrera relacionada en el ámbito gastronómico,  Así como, al menos un curso de manejo higiénico de alimentos para la obtención del Distintivo H.</w:t>
            </w:r>
          </w:p>
          <w:p w14:paraId="70204B02" w14:textId="77777777" w:rsidR="002C38D9" w:rsidRPr="005D6D30" w:rsidRDefault="002C38D9" w:rsidP="0036552E">
            <w:pPr>
              <w:jc w:val="both"/>
              <w:rPr>
                <w:rFonts w:ascii="Arial" w:hAnsi="Arial" w:cs="Arial"/>
                <w:sz w:val="10"/>
                <w:szCs w:val="10"/>
              </w:rPr>
            </w:pPr>
          </w:p>
          <w:p w14:paraId="21EA6F62" w14:textId="77777777" w:rsidR="002C38D9" w:rsidRPr="005D6D30" w:rsidRDefault="002C38D9" w:rsidP="0036552E">
            <w:pPr>
              <w:jc w:val="both"/>
              <w:rPr>
                <w:rFonts w:ascii="Arial" w:hAnsi="Arial" w:cs="Arial"/>
                <w:sz w:val="18"/>
                <w:szCs w:val="18"/>
              </w:rPr>
            </w:pPr>
            <w:r w:rsidRPr="005D6D30">
              <w:rPr>
                <w:rFonts w:ascii="Arial" w:hAnsi="Arial" w:cs="Arial"/>
                <w:b/>
                <w:sz w:val="18"/>
                <w:szCs w:val="18"/>
              </w:rPr>
              <w:t>Nutriólogo para diseño de menús:</w:t>
            </w:r>
            <w:r w:rsidRPr="005D6D30">
              <w:rPr>
                <w:rFonts w:ascii="Arial" w:hAnsi="Arial" w:cs="Arial"/>
                <w:sz w:val="18"/>
                <w:szCs w:val="18"/>
              </w:rPr>
              <w:t xml:space="preserve"> Profesionista de nivel licenciatura en Nutrición. Así como, al menos un curso de manejo higiénico de alimentos para la obtención del Distintivo H.</w:t>
            </w:r>
          </w:p>
          <w:p w14:paraId="39BFCC8E" w14:textId="77777777" w:rsidR="002C38D9" w:rsidRPr="005D6D30" w:rsidRDefault="002C38D9" w:rsidP="0036552E">
            <w:pPr>
              <w:jc w:val="both"/>
              <w:rPr>
                <w:rFonts w:ascii="Arial" w:hAnsi="Arial" w:cs="Arial"/>
                <w:sz w:val="10"/>
                <w:szCs w:val="10"/>
              </w:rPr>
            </w:pPr>
          </w:p>
          <w:p w14:paraId="0E174825" w14:textId="77777777" w:rsidR="002C38D9" w:rsidRPr="005D6D30" w:rsidRDefault="002C38D9" w:rsidP="0036552E">
            <w:pPr>
              <w:jc w:val="both"/>
              <w:rPr>
                <w:rFonts w:ascii="Arial" w:hAnsi="Arial" w:cs="Arial"/>
                <w:sz w:val="18"/>
                <w:szCs w:val="18"/>
              </w:rPr>
            </w:pPr>
            <w:r w:rsidRPr="005D6D30">
              <w:rPr>
                <w:rFonts w:ascii="Arial" w:hAnsi="Arial" w:cs="Arial"/>
                <w:b/>
                <w:sz w:val="18"/>
                <w:szCs w:val="18"/>
              </w:rPr>
              <w:t>Supervisor auxiliar de operaciones:</w:t>
            </w:r>
            <w:r w:rsidRPr="005D6D30">
              <w:rPr>
                <w:rFonts w:ascii="Arial" w:hAnsi="Arial" w:cs="Arial"/>
                <w:sz w:val="18"/>
                <w:szCs w:val="18"/>
              </w:rPr>
              <w:t xml:space="preserve"> Profesionista de nivel licenciatura o ingeniería bioquímica, profesional técnico en alimentos y /o bebidas, gastronomía o administración. Así como, al menos un curso de manejo higiénico de alimentos para la obtención del Distintivo H.</w:t>
            </w:r>
          </w:p>
          <w:p w14:paraId="2E375DC7" w14:textId="77777777" w:rsidR="002C38D9" w:rsidRPr="005D6D30" w:rsidRDefault="002C38D9" w:rsidP="0036552E">
            <w:pPr>
              <w:jc w:val="both"/>
              <w:rPr>
                <w:rFonts w:ascii="Arial" w:hAnsi="Arial" w:cs="Arial"/>
                <w:sz w:val="10"/>
                <w:szCs w:val="10"/>
              </w:rPr>
            </w:pPr>
          </w:p>
          <w:p w14:paraId="1D1566D3" w14:textId="77777777" w:rsidR="002C38D9" w:rsidRPr="005D6D30" w:rsidRDefault="002C38D9" w:rsidP="0036552E">
            <w:pPr>
              <w:jc w:val="both"/>
              <w:rPr>
                <w:rFonts w:ascii="Arial" w:hAnsi="Arial" w:cs="Arial"/>
                <w:sz w:val="18"/>
                <w:szCs w:val="18"/>
              </w:rPr>
            </w:pPr>
            <w:r w:rsidRPr="005D6D30">
              <w:rPr>
                <w:rFonts w:ascii="Arial" w:hAnsi="Arial" w:cs="Arial"/>
                <w:b/>
                <w:sz w:val="18"/>
                <w:szCs w:val="18"/>
              </w:rPr>
              <w:t>Chef:</w:t>
            </w:r>
            <w:r w:rsidRPr="005D6D30">
              <w:rPr>
                <w:rFonts w:ascii="Arial" w:hAnsi="Arial" w:cs="Arial"/>
                <w:sz w:val="18"/>
                <w:szCs w:val="18"/>
              </w:rPr>
              <w:t xml:space="preserve"> Licenciado en Nutrición Humana o Gastronomía. Así como, al menos un curso de manejo higiénico de alimentos para obtención del Distintivo H.</w:t>
            </w:r>
          </w:p>
          <w:p w14:paraId="591663B9" w14:textId="77777777" w:rsidR="002C38D9" w:rsidRPr="005D6D30" w:rsidRDefault="002C38D9" w:rsidP="0036552E">
            <w:pPr>
              <w:jc w:val="both"/>
              <w:rPr>
                <w:rFonts w:ascii="Arial" w:hAnsi="Arial" w:cs="Arial"/>
                <w:sz w:val="10"/>
                <w:szCs w:val="10"/>
              </w:rPr>
            </w:pPr>
          </w:p>
          <w:p w14:paraId="4AFC9D74" w14:textId="77777777" w:rsidR="002C38D9" w:rsidRPr="005D6D30" w:rsidRDefault="002C38D9" w:rsidP="0036552E">
            <w:pPr>
              <w:jc w:val="both"/>
              <w:rPr>
                <w:rFonts w:ascii="Arial" w:hAnsi="Arial" w:cs="Arial"/>
                <w:color w:val="000000"/>
                <w:sz w:val="18"/>
                <w:szCs w:val="18"/>
              </w:rPr>
            </w:pPr>
            <w:r w:rsidRPr="005D6D30">
              <w:rPr>
                <w:rFonts w:ascii="Arial" w:hAnsi="Arial" w:cs="Arial"/>
                <w:color w:val="000000"/>
                <w:sz w:val="18"/>
                <w:szCs w:val="18"/>
              </w:rPr>
              <w:t>Los puntos se otorgarán conforme a lo siguiente:</w:t>
            </w:r>
          </w:p>
          <w:p w14:paraId="58313E89" w14:textId="77777777" w:rsidR="002C38D9" w:rsidRPr="005D6D30" w:rsidRDefault="002C38D9" w:rsidP="0036552E">
            <w:pPr>
              <w:jc w:val="both"/>
              <w:rPr>
                <w:rFonts w:ascii="Arial" w:hAnsi="Arial" w:cs="Arial"/>
                <w:color w:val="000000"/>
                <w:sz w:val="10"/>
                <w:szCs w:val="10"/>
              </w:rPr>
            </w:pPr>
          </w:p>
          <w:p w14:paraId="7438EDF9" w14:textId="77777777" w:rsidR="002C38D9" w:rsidRPr="005D6D30" w:rsidRDefault="002C38D9" w:rsidP="0036552E">
            <w:pPr>
              <w:jc w:val="both"/>
              <w:rPr>
                <w:rFonts w:ascii="Arial" w:hAnsi="Arial" w:cs="Arial"/>
                <w:b/>
                <w:color w:val="000000"/>
                <w:sz w:val="18"/>
                <w:szCs w:val="18"/>
              </w:rPr>
            </w:pPr>
            <w:r w:rsidRPr="005D6D30">
              <w:rPr>
                <w:rFonts w:ascii="Arial" w:hAnsi="Arial" w:cs="Arial"/>
                <w:b/>
                <w:color w:val="000000"/>
                <w:sz w:val="18"/>
                <w:szCs w:val="18"/>
              </w:rPr>
              <w:t>Supervisor general de operaciones:</w:t>
            </w:r>
          </w:p>
          <w:p w14:paraId="470E725A" w14:textId="77777777" w:rsidR="002C38D9" w:rsidRPr="005D6D30" w:rsidRDefault="002C38D9" w:rsidP="0036552E">
            <w:pPr>
              <w:jc w:val="both"/>
              <w:rPr>
                <w:rFonts w:ascii="Arial" w:hAnsi="Arial" w:cs="Arial"/>
                <w:b/>
                <w:color w:val="000000"/>
                <w:sz w:val="10"/>
                <w:szCs w:val="1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6"/>
              <w:gridCol w:w="1039"/>
            </w:tblGrid>
            <w:tr w:rsidR="002C38D9" w:rsidRPr="005D6D30" w14:paraId="556977AD" w14:textId="77777777" w:rsidTr="0036552E">
              <w:trPr>
                <w:trHeight w:val="315"/>
              </w:trPr>
              <w:tc>
                <w:tcPr>
                  <w:tcW w:w="3526" w:type="dxa"/>
                  <w:shd w:val="clear" w:color="auto" w:fill="auto"/>
                  <w:vAlign w:val="center"/>
                </w:tcPr>
                <w:p w14:paraId="1045BB25" w14:textId="77777777" w:rsidR="002C38D9" w:rsidRPr="005D6D30" w:rsidRDefault="002C38D9" w:rsidP="0036552E">
                  <w:pPr>
                    <w:jc w:val="both"/>
                    <w:rPr>
                      <w:rFonts w:ascii="Arial" w:hAnsi="Arial" w:cs="Arial"/>
                      <w:sz w:val="18"/>
                      <w:szCs w:val="18"/>
                      <w:lang w:eastAsia="es-MX"/>
                    </w:rPr>
                  </w:pPr>
                  <w:r w:rsidRPr="005D6D30">
                    <w:rPr>
                      <w:rFonts w:ascii="Arial" w:hAnsi="Arial" w:cs="Arial"/>
                      <w:sz w:val="18"/>
                      <w:szCs w:val="18"/>
                      <w:lang w:eastAsia="es-MX"/>
                    </w:rPr>
                    <w:t>Presenta Título y/o  cédula profesional de licenciatura emitido por una Institución de validez oficial ante la SEP.</w:t>
                  </w:r>
                </w:p>
              </w:tc>
              <w:tc>
                <w:tcPr>
                  <w:tcW w:w="1039" w:type="dxa"/>
                  <w:shd w:val="clear" w:color="auto" w:fill="auto"/>
                  <w:vAlign w:val="center"/>
                </w:tcPr>
                <w:p w14:paraId="5E2922C0" w14:textId="77777777" w:rsidR="002C38D9" w:rsidRPr="005D6D30" w:rsidRDefault="002C38D9" w:rsidP="0036552E">
                  <w:pPr>
                    <w:jc w:val="center"/>
                    <w:rPr>
                      <w:rFonts w:ascii="Arial" w:hAnsi="Arial" w:cs="Arial"/>
                      <w:b/>
                      <w:sz w:val="18"/>
                      <w:szCs w:val="18"/>
                      <w:lang w:val="es-ES_tradnl" w:eastAsia="es-MX"/>
                    </w:rPr>
                  </w:pPr>
                  <w:r>
                    <w:rPr>
                      <w:rFonts w:ascii="Arial" w:hAnsi="Arial" w:cs="Arial"/>
                      <w:b/>
                      <w:sz w:val="18"/>
                      <w:szCs w:val="18"/>
                      <w:lang w:val="es-ES_tradnl" w:eastAsia="es-MX"/>
                    </w:rPr>
                    <w:t>1</w:t>
                  </w:r>
                  <w:r w:rsidRPr="005D6D30">
                    <w:rPr>
                      <w:rFonts w:ascii="Arial" w:hAnsi="Arial" w:cs="Arial"/>
                      <w:b/>
                      <w:sz w:val="18"/>
                      <w:szCs w:val="18"/>
                      <w:lang w:val="es-ES_tradnl" w:eastAsia="es-MX"/>
                    </w:rPr>
                    <w:t>.</w:t>
                  </w:r>
                  <w:r>
                    <w:rPr>
                      <w:rFonts w:ascii="Arial" w:hAnsi="Arial" w:cs="Arial"/>
                      <w:b/>
                      <w:sz w:val="18"/>
                      <w:szCs w:val="18"/>
                      <w:lang w:val="es-ES_tradnl" w:eastAsia="es-MX"/>
                    </w:rPr>
                    <w:t>00</w:t>
                  </w:r>
                </w:p>
                <w:p w14:paraId="6B27154F" w14:textId="77777777" w:rsidR="002C38D9" w:rsidRPr="005D6D30" w:rsidRDefault="002C38D9" w:rsidP="0036552E">
                  <w:pPr>
                    <w:jc w:val="center"/>
                    <w:rPr>
                      <w:rFonts w:ascii="Arial" w:hAnsi="Arial" w:cs="Arial"/>
                      <w:b/>
                      <w:sz w:val="18"/>
                      <w:szCs w:val="18"/>
                      <w:lang w:val="es-ES_tradnl" w:eastAsia="es-MX"/>
                    </w:rPr>
                  </w:pPr>
                  <w:r w:rsidRPr="005D6D30">
                    <w:rPr>
                      <w:rFonts w:ascii="Arial" w:hAnsi="Arial" w:cs="Arial"/>
                      <w:b/>
                      <w:sz w:val="18"/>
                      <w:szCs w:val="18"/>
                      <w:lang w:val="es-ES_tradnl" w:eastAsia="es-MX"/>
                    </w:rPr>
                    <w:t>puntos</w:t>
                  </w:r>
                </w:p>
              </w:tc>
            </w:tr>
            <w:tr w:rsidR="002C38D9" w:rsidRPr="005D6D30" w14:paraId="4F2A9D41" w14:textId="77777777" w:rsidTr="0036552E">
              <w:trPr>
                <w:trHeight w:val="237"/>
              </w:trPr>
              <w:tc>
                <w:tcPr>
                  <w:tcW w:w="3526" w:type="dxa"/>
                  <w:shd w:val="clear" w:color="auto" w:fill="auto"/>
                  <w:vAlign w:val="center"/>
                </w:tcPr>
                <w:p w14:paraId="4A210AFA" w14:textId="77777777" w:rsidR="002C38D9" w:rsidRPr="005D6D30" w:rsidRDefault="002C38D9" w:rsidP="0036552E">
                  <w:pPr>
                    <w:jc w:val="both"/>
                    <w:rPr>
                      <w:rFonts w:ascii="Arial" w:hAnsi="Arial" w:cs="Arial"/>
                      <w:sz w:val="18"/>
                      <w:szCs w:val="18"/>
                    </w:rPr>
                  </w:pPr>
                  <w:r w:rsidRPr="005D6D30">
                    <w:rPr>
                      <w:rFonts w:ascii="Arial" w:hAnsi="Arial" w:cs="Arial"/>
                      <w:sz w:val="18"/>
                      <w:szCs w:val="18"/>
                      <w:lang w:eastAsia="es-MX"/>
                    </w:rPr>
                    <w:t>Presenta certificado emitido por una Institución de validez oficial ante la SEP de conclusión de licenciatura o diploma con validez oficial ante la SEP.</w:t>
                  </w:r>
                </w:p>
              </w:tc>
              <w:tc>
                <w:tcPr>
                  <w:tcW w:w="1039" w:type="dxa"/>
                  <w:shd w:val="clear" w:color="auto" w:fill="auto"/>
                  <w:vAlign w:val="center"/>
                </w:tcPr>
                <w:p w14:paraId="70AEFE92" w14:textId="77777777" w:rsidR="002C38D9" w:rsidRPr="005D6D30" w:rsidRDefault="002C38D9" w:rsidP="0036552E">
                  <w:pPr>
                    <w:jc w:val="center"/>
                    <w:rPr>
                      <w:rFonts w:ascii="Arial" w:hAnsi="Arial" w:cs="Arial"/>
                      <w:b/>
                      <w:sz w:val="18"/>
                      <w:szCs w:val="18"/>
                      <w:lang w:eastAsia="es-MX"/>
                    </w:rPr>
                  </w:pPr>
                  <w:r w:rsidRPr="005D6D30">
                    <w:rPr>
                      <w:rFonts w:ascii="Arial" w:hAnsi="Arial" w:cs="Arial"/>
                      <w:b/>
                      <w:sz w:val="18"/>
                      <w:szCs w:val="18"/>
                      <w:lang w:eastAsia="es-MX"/>
                    </w:rPr>
                    <w:t>0.</w:t>
                  </w:r>
                  <w:r>
                    <w:rPr>
                      <w:rFonts w:ascii="Arial" w:hAnsi="Arial" w:cs="Arial"/>
                      <w:b/>
                      <w:sz w:val="18"/>
                      <w:szCs w:val="18"/>
                      <w:lang w:eastAsia="es-MX"/>
                    </w:rPr>
                    <w:t>50</w:t>
                  </w:r>
                </w:p>
                <w:p w14:paraId="04691A82" w14:textId="77777777" w:rsidR="002C38D9" w:rsidRPr="005D6D30" w:rsidRDefault="002C38D9" w:rsidP="0036552E">
                  <w:pPr>
                    <w:jc w:val="center"/>
                    <w:rPr>
                      <w:rFonts w:ascii="Arial" w:hAnsi="Arial" w:cs="Arial"/>
                      <w:b/>
                      <w:sz w:val="18"/>
                      <w:szCs w:val="18"/>
                    </w:rPr>
                  </w:pPr>
                  <w:r w:rsidRPr="005D6D30">
                    <w:rPr>
                      <w:rFonts w:ascii="Arial" w:hAnsi="Arial" w:cs="Arial"/>
                      <w:b/>
                      <w:sz w:val="18"/>
                      <w:szCs w:val="18"/>
                      <w:lang w:eastAsia="es-MX"/>
                    </w:rPr>
                    <w:t>Puntos</w:t>
                  </w:r>
                </w:p>
              </w:tc>
            </w:tr>
            <w:tr w:rsidR="002C38D9" w:rsidRPr="005D6D30" w14:paraId="08633AAE" w14:textId="77777777" w:rsidTr="0036552E">
              <w:trPr>
                <w:trHeight w:val="237"/>
              </w:trPr>
              <w:tc>
                <w:tcPr>
                  <w:tcW w:w="3526" w:type="dxa"/>
                  <w:shd w:val="clear" w:color="auto" w:fill="auto"/>
                  <w:vAlign w:val="center"/>
                </w:tcPr>
                <w:p w14:paraId="30DFB103" w14:textId="77777777" w:rsidR="002C38D9" w:rsidRPr="005D6D30" w:rsidRDefault="002C38D9" w:rsidP="0036552E">
                  <w:pPr>
                    <w:jc w:val="both"/>
                    <w:rPr>
                      <w:rFonts w:ascii="Arial" w:hAnsi="Arial" w:cs="Arial"/>
                      <w:sz w:val="18"/>
                      <w:szCs w:val="18"/>
                      <w:lang w:eastAsia="es-MX"/>
                    </w:rPr>
                  </w:pPr>
                  <w:r w:rsidRPr="005D6D30">
                    <w:rPr>
                      <w:rFonts w:ascii="Arial" w:hAnsi="Arial" w:cs="Arial"/>
                      <w:sz w:val="18"/>
                      <w:szCs w:val="18"/>
                      <w:lang w:eastAsia="es-MX"/>
                    </w:rPr>
                    <w:t xml:space="preserve">No presenta título, cédula o certificado </w:t>
                  </w:r>
                </w:p>
              </w:tc>
              <w:tc>
                <w:tcPr>
                  <w:tcW w:w="1039" w:type="dxa"/>
                  <w:shd w:val="clear" w:color="auto" w:fill="auto"/>
                  <w:vAlign w:val="center"/>
                </w:tcPr>
                <w:p w14:paraId="1096973C" w14:textId="77777777" w:rsidR="002C38D9" w:rsidRPr="005D6D30" w:rsidRDefault="002C38D9" w:rsidP="0036552E">
                  <w:pPr>
                    <w:jc w:val="center"/>
                    <w:rPr>
                      <w:rFonts w:ascii="Arial" w:hAnsi="Arial" w:cs="Arial"/>
                      <w:b/>
                      <w:sz w:val="18"/>
                      <w:szCs w:val="18"/>
                      <w:lang w:eastAsia="es-MX"/>
                    </w:rPr>
                  </w:pPr>
                  <w:r w:rsidRPr="005D6D30">
                    <w:rPr>
                      <w:rFonts w:ascii="Arial" w:hAnsi="Arial" w:cs="Arial"/>
                      <w:b/>
                      <w:sz w:val="18"/>
                      <w:szCs w:val="18"/>
                      <w:lang w:eastAsia="es-MX"/>
                    </w:rPr>
                    <w:t>0</w:t>
                  </w:r>
                  <w:r>
                    <w:rPr>
                      <w:rFonts w:ascii="Arial" w:hAnsi="Arial" w:cs="Arial"/>
                      <w:b/>
                      <w:sz w:val="18"/>
                      <w:szCs w:val="18"/>
                      <w:lang w:eastAsia="es-MX"/>
                    </w:rPr>
                    <w:t>.00</w:t>
                  </w:r>
                </w:p>
                <w:p w14:paraId="7C3495C9" w14:textId="77777777" w:rsidR="002C38D9" w:rsidRPr="005D6D30" w:rsidRDefault="002C38D9" w:rsidP="0036552E">
                  <w:pPr>
                    <w:jc w:val="center"/>
                    <w:rPr>
                      <w:rFonts w:ascii="Arial" w:hAnsi="Arial" w:cs="Arial"/>
                      <w:b/>
                      <w:sz w:val="18"/>
                      <w:szCs w:val="18"/>
                      <w:lang w:eastAsia="es-MX"/>
                    </w:rPr>
                  </w:pPr>
                  <w:r w:rsidRPr="005D6D30">
                    <w:rPr>
                      <w:rFonts w:ascii="Arial" w:hAnsi="Arial" w:cs="Arial"/>
                      <w:b/>
                      <w:sz w:val="18"/>
                      <w:szCs w:val="18"/>
                      <w:lang w:eastAsia="es-MX"/>
                    </w:rPr>
                    <w:t xml:space="preserve">Puntos </w:t>
                  </w:r>
                </w:p>
              </w:tc>
            </w:tr>
          </w:tbl>
          <w:p w14:paraId="61CEE606" w14:textId="77777777" w:rsidR="002C38D9" w:rsidRPr="005D6D30" w:rsidRDefault="002C38D9" w:rsidP="0036552E">
            <w:pPr>
              <w:jc w:val="both"/>
              <w:rPr>
                <w:rFonts w:ascii="Arial" w:hAnsi="Arial" w:cs="Arial"/>
                <w:color w:val="000000"/>
                <w:sz w:val="10"/>
                <w:szCs w:val="10"/>
                <w:lang w:eastAsia="es-MX"/>
              </w:rPr>
            </w:pPr>
          </w:p>
          <w:p w14:paraId="595B5297" w14:textId="77777777" w:rsidR="002C38D9" w:rsidRPr="005D6D30" w:rsidRDefault="002C38D9" w:rsidP="0036552E">
            <w:pPr>
              <w:jc w:val="both"/>
              <w:rPr>
                <w:rFonts w:ascii="Arial" w:hAnsi="Arial" w:cs="Arial"/>
                <w:color w:val="000000"/>
                <w:sz w:val="18"/>
                <w:szCs w:val="18"/>
              </w:rPr>
            </w:pPr>
            <w:r w:rsidRPr="005D6D30">
              <w:rPr>
                <w:rFonts w:ascii="Arial" w:hAnsi="Arial" w:cs="Arial"/>
                <w:color w:val="000000"/>
                <w:sz w:val="18"/>
                <w:szCs w:val="18"/>
              </w:rPr>
              <w:t>Los puntos máximos a obtener será 1.0</w:t>
            </w:r>
            <w:r>
              <w:rPr>
                <w:rFonts w:ascii="Arial" w:hAnsi="Arial" w:cs="Arial"/>
                <w:color w:val="000000"/>
                <w:sz w:val="18"/>
                <w:szCs w:val="18"/>
              </w:rPr>
              <w:t>0</w:t>
            </w:r>
            <w:r w:rsidRPr="005D6D30">
              <w:rPr>
                <w:rFonts w:ascii="Arial" w:hAnsi="Arial" w:cs="Arial"/>
                <w:color w:val="000000"/>
                <w:sz w:val="18"/>
                <w:szCs w:val="18"/>
              </w:rPr>
              <w:t xml:space="preserve"> (se requiere </w:t>
            </w:r>
            <w:r>
              <w:rPr>
                <w:rFonts w:ascii="Arial" w:hAnsi="Arial" w:cs="Arial"/>
                <w:color w:val="000000"/>
                <w:sz w:val="18"/>
                <w:szCs w:val="18"/>
              </w:rPr>
              <w:t>uno</w:t>
            </w:r>
            <w:r w:rsidRPr="005D6D30">
              <w:rPr>
                <w:rFonts w:ascii="Arial" w:hAnsi="Arial" w:cs="Arial"/>
                <w:color w:val="000000"/>
                <w:sz w:val="18"/>
                <w:szCs w:val="18"/>
              </w:rPr>
              <w:t>)</w:t>
            </w:r>
          </w:p>
          <w:p w14:paraId="1F7C3F9A" w14:textId="77777777" w:rsidR="002C38D9" w:rsidRPr="009E0B98" w:rsidRDefault="002C38D9" w:rsidP="0036552E">
            <w:pPr>
              <w:jc w:val="both"/>
              <w:rPr>
                <w:rFonts w:ascii="Arial" w:hAnsi="Arial" w:cs="Arial"/>
                <w:b/>
                <w:color w:val="000000"/>
                <w:sz w:val="10"/>
                <w:szCs w:val="10"/>
              </w:rPr>
            </w:pPr>
          </w:p>
          <w:p w14:paraId="7CA0BB20" w14:textId="77777777" w:rsidR="002C38D9" w:rsidRPr="005D6D30" w:rsidRDefault="002C38D9" w:rsidP="0036552E">
            <w:pPr>
              <w:jc w:val="both"/>
              <w:rPr>
                <w:rFonts w:ascii="Arial" w:hAnsi="Arial" w:cs="Arial"/>
                <w:b/>
                <w:color w:val="000000"/>
                <w:sz w:val="18"/>
                <w:szCs w:val="18"/>
              </w:rPr>
            </w:pPr>
            <w:r w:rsidRPr="005D6D30">
              <w:rPr>
                <w:rFonts w:ascii="Arial" w:hAnsi="Arial" w:cs="Arial"/>
                <w:b/>
                <w:color w:val="000000"/>
                <w:sz w:val="18"/>
                <w:szCs w:val="18"/>
              </w:rPr>
              <w:t>Nutriologo para elaboración de menús</w:t>
            </w:r>
          </w:p>
          <w:p w14:paraId="3D37C611" w14:textId="77777777" w:rsidR="002C38D9" w:rsidRPr="005D6D30" w:rsidRDefault="002C38D9" w:rsidP="0036552E">
            <w:pPr>
              <w:jc w:val="both"/>
              <w:rPr>
                <w:rFonts w:ascii="Arial" w:hAnsi="Arial" w:cs="Arial"/>
                <w:b/>
                <w:color w:val="000000"/>
                <w:sz w:val="10"/>
                <w:szCs w:val="1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6"/>
              <w:gridCol w:w="1039"/>
            </w:tblGrid>
            <w:tr w:rsidR="002C38D9" w:rsidRPr="005D6D30" w14:paraId="1109A355" w14:textId="77777777" w:rsidTr="0036552E">
              <w:trPr>
                <w:trHeight w:val="315"/>
              </w:trPr>
              <w:tc>
                <w:tcPr>
                  <w:tcW w:w="3526" w:type="dxa"/>
                  <w:shd w:val="clear" w:color="auto" w:fill="auto"/>
                  <w:vAlign w:val="center"/>
                </w:tcPr>
                <w:p w14:paraId="1FB6555E" w14:textId="77777777" w:rsidR="002C38D9" w:rsidRPr="005D6D30" w:rsidRDefault="002C38D9" w:rsidP="0036552E">
                  <w:pPr>
                    <w:jc w:val="both"/>
                    <w:rPr>
                      <w:rFonts w:ascii="Arial" w:hAnsi="Arial" w:cs="Arial"/>
                      <w:sz w:val="18"/>
                      <w:szCs w:val="18"/>
                      <w:lang w:eastAsia="es-MX"/>
                    </w:rPr>
                  </w:pPr>
                  <w:r w:rsidRPr="005D6D30">
                    <w:rPr>
                      <w:rFonts w:ascii="Arial" w:hAnsi="Arial" w:cs="Arial"/>
                      <w:sz w:val="18"/>
                      <w:szCs w:val="18"/>
                      <w:lang w:eastAsia="es-MX"/>
                    </w:rPr>
                    <w:t>Título y/o cédula profesional de licenciatura emitido por una Institución de validez oficial ante la SEP.</w:t>
                  </w:r>
                </w:p>
              </w:tc>
              <w:tc>
                <w:tcPr>
                  <w:tcW w:w="1039" w:type="dxa"/>
                  <w:shd w:val="clear" w:color="auto" w:fill="auto"/>
                  <w:vAlign w:val="center"/>
                </w:tcPr>
                <w:p w14:paraId="30F5ACCC" w14:textId="77777777" w:rsidR="002C38D9" w:rsidRPr="005D6D30" w:rsidRDefault="002C38D9" w:rsidP="0036552E">
                  <w:pPr>
                    <w:jc w:val="center"/>
                    <w:rPr>
                      <w:rFonts w:ascii="Arial" w:hAnsi="Arial" w:cs="Arial"/>
                      <w:b/>
                      <w:sz w:val="18"/>
                      <w:szCs w:val="18"/>
                      <w:lang w:val="es-ES_tradnl" w:eastAsia="es-MX"/>
                    </w:rPr>
                  </w:pPr>
                  <w:r w:rsidRPr="005D6D30">
                    <w:rPr>
                      <w:rFonts w:ascii="Arial" w:hAnsi="Arial" w:cs="Arial"/>
                      <w:b/>
                      <w:sz w:val="18"/>
                      <w:szCs w:val="18"/>
                      <w:lang w:val="es-ES_tradnl" w:eastAsia="es-MX"/>
                    </w:rPr>
                    <w:t>0.50</w:t>
                  </w:r>
                </w:p>
                <w:p w14:paraId="5BF2EA0C" w14:textId="77777777" w:rsidR="002C38D9" w:rsidRPr="005D6D30" w:rsidRDefault="002C38D9" w:rsidP="0036552E">
                  <w:pPr>
                    <w:jc w:val="center"/>
                    <w:rPr>
                      <w:rFonts w:ascii="Arial" w:hAnsi="Arial" w:cs="Arial"/>
                      <w:b/>
                      <w:sz w:val="18"/>
                      <w:szCs w:val="18"/>
                      <w:lang w:val="es-ES_tradnl" w:eastAsia="es-MX"/>
                    </w:rPr>
                  </w:pPr>
                  <w:r w:rsidRPr="005D6D30">
                    <w:rPr>
                      <w:rFonts w:ascii="Arial" w:hAnsi="Arial" w:cs="Arial"/>
                      <w:b/>
                      <w:sz w:val="18"/>
                      <w:szCs w:val="18"/>
                      <w:lang w:val="es-ES_tradnl" w:eastAsia="es-MX"/>
                    </w:rPr>
                    <w:t>puntos</w:t>
                  </w:r>
                </w:p>
              </w:tc>
            </w:tr>
            <w:tr w:rsidR="002C38D9" w:rsidRPr="005D6D30" w14:paraId="24EC765A" w14:textId="77777777" w:rsidTr="0036552E">
              <w:trPr>
                <w:trHeight w:val="237"/>
              </w:trPr>
              <w:tc>
                <w:tcPr>
                  <w:tcW w:w="3526" w:type="dxa"/>
                  <w:shd w:val="clear" w:color="auto" w:fill="auto"/>
                  <w:vAlign w:val="center"/>
                </w:tcPr>
                <w:p w14:paraId="39CBA69B" w14:textId="77777777" w:rsidR="002C38D9" w:rsidRPr="005D6D30" w:rsidRDefault="002C38D9" w:rsidP="0036552E">
                  <w:pPr>
                    <w:jc w:val="both"/>
                    <w:rPr>
                      <w:rFonts w:ascii="Arial" w:hAnsi="Arial" w:cs="Arial"/>
                      <w:sz w:val="18"/>
                      <w:szCs w:val="18"/>
                    </w:rPr>
                  </w:pPr>
                  <w:r w:rsidRPr="005D6D30">
                    <w:rPr>
                      <w:rFonts w:ascii="Arial" w:hAnsi="Arial" w:cs="Arial"/>
                      <w:sz w:val="18"/>
                      <w:szCs w:val="18"/>
                      <w:lang w:eastAsia="es-MX"/>
                    </w:rPr>
                    <w:t>Presenta certificado emitido por una Institución de validez oficial ante la SEP de conclusión de licenciatura.</w:t>
                  </w:r>
                </w:p>
              </w:tc>
              <w:tc>
                <w:tcPr>
                  <w:tcW w:w="1039" w:type="dxa"/>
                  <w:shd w:val="clear" w:color="auto" w:fill="auto"/>
                  <w:vAlign w:val="center"/>
                </w:tcPr>
                <w:p w14:paraId="54C36106" w14:textId="77777777" w:rsidR="002C38D9" w:rsidRPr="005D6D30" w:rsidRDefault="002C38D9" w:rsidP="0036552E">
                  <w:pPr>
                    <w:jc w:val="center"/>
                    <w:rPr>
                      <w:rFonts w:ascii="Arial" w:hAnsi="Arial" w:cs="Arial"/>
                      <w:b/>
                      <w:sz w:val="18"/>
                      <w:szCs w:val="18"/>
                      <w:lang w:eastAsia="es-MX"/>
                    </w:rPr>
                  </w:pPr>
                  <w:r w:rsidRPr="005D6D30">
                    <w:rPr>
                      <w:rFonts w:ascii="Arial" w:hAnsi="Arial" w:cs="Arial"/>
                      <w:b/>
                      <w:sz w:val="18"/>
                      <w:szCs w:val="18"/>
                      <w:lang w:eastAsia="es-MX"/>
                    </w:rPr>
                    <w:t>0.25</w:t>
                  </w:r>
                </w:p>
                <w:p w14:paraId="666DFF6A" w14:textId="77777777" w:rsidR="002C38D9" w:rsidRPr="005D6D30" w:rsidRDefault="002C38D9" w:rsidP="0036552E">
                  <w:pPr>
                    <w:jc w:val="center"/>
                    <w:rPr>
                      <w:rFonts w:ascii="Arial" w:hAnsi="Arial" w:cs="Arial"/>
                      <w:b/>
                      <w:sz w:val="18"/>
                      <w:szCs w:val="18"/>
                    </w:rPr>
                  </w:pPr>
                  <w:r w:rsidRPr="005D6D30">
                    <w:rPr>
                      <w:rFonts w:ascii="Arial" w:hAnsi="Arial" w:cs="Arial"/>
                      <w:b/>
                      <w:sz w:val="18"/>
                      <w:szCs w:val="18"/>
                      <w:lang w:eastAsia="es-MX"/>
                    </w:rPr>
                    <w:t>Puntos</w:t>
                  </w:r>
                </w:p>
              </w:tc>
            </w:tr>
            <w:tr w:rsidR="002C38D9" w:rsidRPr="005D6D30" w14:paraId="422D3BB7" w14:textId="77777777" w:rsidTr="0036552E">
              <w:trPr>
                <w:trHeight w:val="237"/>
              </w:trPr>
              <w:tc>
                <w:tcPr>
                  <w:tcW w:w="3526" w:type="dxa"/>
                  <w:shd w:val="clear" w:color="auto" w:fill="auto"/>
                  <w:vAlign w:val="center"/>
                </w:tcPr>
                <w:p w14:paraId="1E85234E" w14:textId="77777777" w:rsidR="002C38D9" w:rsidRPr="005D6D30" w:rsidRDefault="002C38D9" w:rsidP="0036552E">
                  <w:pPr>
                    <w:jc w:val="both"/>
                    <w:rPr>
                      <w:rFonts w:ascii="Arial" w:hAnsi="Arial" w:cs="Arial"/>
                      <w:sz w:val="18"/>
                      <w:szCs w:val="18"/>
                      <w:lang w:eastAsia="es-MX"/>
                    </w:rPr>
                  </w:pPr>
                  <w:r w:rsidRPr="005D6D30">
                    <w:rPr>
                      <w:rFonts w:ascii="Arial" w:hAnsi="Arial" w:cs="Arial"/>
                      <w:sz w:val="18"/>
                      <w:szCs w:val="18"/>
                      <w:lang w:eastAsia="es-MX"/>
                    </w:rPr>
                    <w:t xml:space="preserve">No presenta título, cédula o certificado </w:t>
                  </w:r>
                </w:p>
              </w:tc>
              <w:tc>
                <w:tcPr>
                  <w:tcW w:w="1039" w:type="dxa"/>
                  <w:shd w:val="clear" w:color="auto" w:fill="auto"/>
                  <w:vAlign w:val="center"/>
                </w:tcPr>
                <w:p w14:paraId="74A81B2F" w14:textId="77777777" w:rsidR="002C38D9" w:rsidRPr="005D6D30" w:rsidRDefault="002C38D9" w:rsidP="0036552E">
                  <w:pPr>
                    <w:jc w:val="center"/>
                    <w:rPr>
                      <w:rFonts w:ascii="Arial" w:hAnsi="Arial" w:cs="Arial"/>
                      <w:b/>
                      <w:sz w:val="18"/>
                      <w:szCs w:val="18"/>
                      <w:lang w:eastAsia="es-MX"/>
                    </w:rPr>
                  </w:pPr>
                  <w:r w:rsidRPr="005D6D30">
                    <w:rPr>
                      <w:rFonts w:ascii="Arial" w:hAnsi="Arial" w:cs="Arial"/>
                      <w:b/>
                      <w:sz w:val="18"/>
                      <w:szCs w:val="18"/>
                      <w:lang w:eastAsia="es-MX"/>
                    </w:rPr>
                    <w:t>0</w:t>
                  </w:r>
                  <w:r>
                    <w:rPr>
                      <w:rFonts w:ascii="Arial" w:hAnsi="Arial" w:cs="Arial"/>
                      <w:b/>
                      <w:sz w:val="18"/>
                      <w:szCs w:val="18"/>
                      <w:lang w:eastAsia="es-MX"/>
                    </w:rPr>
                    <w:t>.00</w:t>
                  </w:r>
                </w:p>
                <w:p w14:paraId="7027CE96" w14:textId="77777777" w:rsidR="002C38D9" w:rsidRPr="005D6D30" w:rsidRDefault="002C38D9" w:rsidP="0036552E">
                  <w:pPr>
                    <w:jc w:val="center"/>
                    <w:rPr>
                      <w:rFonts w:ascii="Arial" w:hAnsi="Arial" w:cs="Arial"/>
                      <w:b/>
                      <w:sz w:val="18"/>
                      <w:szCs w:val="18"/>
                      <w:lang w:eastAsia="es-MX"/>
                    </w:rPr>
                  </w:pPr>
                  <w:r w:rsidRPr="005D6D30">
                    <w:rPr>
                      <w:rFonts w:ascii="Arial" w:hAnsi="Arial" w:cs="Arial"/>
                      <w:b/>
                      <w:sz w:val="18"/>
                      <w:szCs w:val="18"/>
                      <w:lang w:eastAsia="es-MX"/>
                    </w:rPr>
                    <w:t xml:space="preserve">Puntos </w:t>
                  </w:r>
                </w:p>
              </w:tc>
            </w:tr>
          </w:tbl>
          <w:p w14:paraId="5C58B29F" w14:textId="77777777" w:rsidR="002C38D9" w:rsidRPr="003924E4" w:rsidRDefault="002C38D9" w:rsidP="0036552E">
            <w:pPr>
              <w:jc w:val="both"/>
              <w:rPr>
                <w:rFonts w:ascii="Arial" w:hAnsi="Arial" w:cs="Arial"/>
                <w:b/>
                <w:color w:val="000000"/>
                <w:sz w:val="8"/>
                <w:szCs w:val="8"/>
              </w:rPr>
            </w:pPr>
          </w:p>
          <w:p w14:paraId="51C9611E" w14:textId="77777777" w:rsidR="002C38D9" w:rsidRPr="005D6D30" w:rsidRDefault="002C38D9" w:rsidP="0036552E">
            <w:pPr>
              <w:jc w:val="both"/>
              <w:rPr>
                <w:rFonts w:ascii="Arial" w:hAnsi="Arial" w:cs="Arial"/>
                <w:color w:val="000000"/>
                <w:sz w:val="18"/>
              </w:rPr>
            </w:pPr>
            <w:r w:rsidRPr="005D6D30">
              <w:rPr>
                <w:rFonts w:ascii="Arial" w:hAnsi="Arial" w:cs="Arial"/>
                <w:color w:val="000000"/>
                <w:sz w:val="18"/>
                <w:lang w:eastAsia="es-MX"/>
              </w:rPr>
              <w:t xml:space="preserve">El máximo de puntos a asignar para el </w:t>
            </w:r>
            <w:r w:rsidRPr="005D6D30">
              <w:rPr>
                <w:rFonts w:ascii="Arial" w:hAnsi="Arial" w:cs="Arial"/>
                <w:color w:val="000000"/>
                <w:sz w:val="18"/>
              </w:rPr>
              <w:t>nutriólogo para el diseño de menús es de 0.50 (sólo se requiere uno)</w:t>
            </w:r>
          </w:p>
          <w:p w14:paraId="359F9032" w14:textId="77777777" w:rsidR="002C38D9" w:rsidRPr="009E0B98" w:rsidRDefault="002C38D9" w:rsidP="0036552E">
            <w:pPr>
              <w:jc w:val="both"/>
              <w:rPr>
                <w:rFonts w:ascii="Arial" w:hAnsi="Arial" w:cs="Arial"/>
                <w:b/>
                <w:color w:val="000000"/>
                <w:sz w:val="10"/>
                <w:szCs w:val="10"/>
              </w:rPr>
            </w:pPr>
          </w:p>
          <w:p w14:paraId="456B8EE7" w14:textId="77777777" w:rsidR="002C38D9" w:rsidRPr="005D6D30" w:rsidRDefault="002C38D9" w:rsidP="0036552E">
            <w:pPr>
              <w:jc w:val="both"/>
              <w:rPr>
                <w:rFonts w:ascii="Arial" w:hAnsi="Arial" w:cs="Arial"/>
                <w:b/>
                <w:color w:val="000000"/>
                <w:sz w:val="18"/>
                <w:szCs w:val="18"/>
              </w:rPr>
            </w:pPr>
            <w:r w:rsidRPr="005D6D30">
              <w:rPr>
                <w:rFonts w:ascii="Arial" w:hAnsi="Arial" w:cs="Arial"/>
                <w:b/>
                <w:color w:val="000000"/>
                <w:sz w:val="18"/>
                <w:szCs w:val="18"/>
              </w:rPr>
              <w:t xml:space="preserve">Supervisor auxiliar de operaciones </w:t>
            </w:r>
          </w:p>
          <w:p w14:paraId="4A560B5C" w14:textId="77777777" w:rsidR="002C38D9" w:rsidRPr="003924E4" w:rsidRDefault="002C38D9" w:rsidP="0036552E">
            <w:pPr>
              <w:jc w:val="both"/>
              <w:rPr>
                <w:rFonts w:ascii="Arial" w:hAnsi="Arial" w:cs="Arial"/>
                <w:b/>
                <w:color w:val="000000"/>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6"/>
              <w:gridCol w:w="1039"/>
            </w:tblGrid>
            <w:tr w:rsidR="002C38D9" w:rsidRPr="005D6D30" w14:paraId="6543AC46" w14:textId="77777777" w:rsidTr="0036552E">
              <w:trPr>
                <w:trHeight w:val="315"/>
              </w:trPr>
              <w:tc>
                <w:tcPr>
                  <w:tcW w:w="3526" w:type="dxa"/>
                  <w:shd w:val="clear" w:color="auto" w:fill="auto"/>
                  <w:vAlign w:val="center"/>
                </w:tcPr>
                <w:p w14:paraId="61FEA149" w14:textId="77777777" w:rsidR="002C38D9" w:rsidRPr="005D6D30" w:rsidRDefault="002C38D9" w:rsidP="0036552E">
                  <w:pPr>
                    <w:jc w:val="both"/>
                    <w:rPr>
                      <w:rFonts w:ascii="Arial" w:hAnsi="Arial" w:cs="Arial"/>
                      <w:sz w:val="18"/>
                      <w:szCs w:val="18"/>
                      <w:lang w:eastAsia="es-MX"/>
                    </w:rPr>
                  </w:pPr>
                  <w:r w:rsidRPr="005D6D30">
                    <w:rPr>
                      <w:rFonts w:ascii="Arial" w:hAnsi="Arial" w:cs="Arial"/>
                      <w:sz w:val="18"/>
                      <w:szCs w:val="18"/>
                      <w:lang w:eastAsia="es-MX"/>
                    </w:rPr>
                    <w:t>Título y/o cédula profesional de licenciatura emitido por una Institución de validez oficial ante la SEP.</w:t>
                  </w:r>
                </w:p>
              </w:tc>
              <w:tc>
                <w:tcPr>
                  <w:tcW w:w="1039" w:type="dxa"/>
                  <w:shd w:val="clear" w:color="auto" w:fill="auto"/>
                  <w:vAlign w:val="center"/>
                </w:tcPr>
                <w:p w14:paraId="007E57B2" w14:textId="77777777" w:rsidR="002C38D9" w:rsidRPr="005D6D30" w:rsidRDefault="002C38D9" w:rsidP="0036552E">
                  <w:pPr>
                    <w:jc w:val="center"/>
                    <w:rPr>
                      <w:rFonts w:ascii="Arial" w:hAnsi="Arial" w:cs="Arial"/>
                      <w:b/>
                      <w:sz w:val="18"/>
                      <w:szCs w:val="18"/>
                      <w:lang w:val="es-ES_tradnl" w:eastAsia="es-MX"/>
                    </w:rPr>
                  </w:pPr>
                  <w:r>
                    <w:rPr>
                      <w:rFonts w:ascii="Arial" w:hAnsi="Arial" w:cs="Arial"/>
                      <w:b/>
                      <w:sz w:val="18"/>
                      <w:szCs w:val="18"/>
                      <w:lang w:val="es-ES_tradnl" w:eastAsia="es-MX"/>
                    </w:rPr>
                    <w:t>1</w:t>
                  </w:r>
                  <w:r w:rsidRPr="005D6D30">
                    <w:rPr>
                      <w:rFonts w:ascii="Arial" w:hAnsi="Arial" w:cs="Arial"/>
                      <w:b/>
                      <w:sz w:val="18"/>
                      <w:szCs w:val="18"/>
                      <w:lang w:val="es-ES_tradnl" w:eastAsia="es-MX"/>
                    </w:rPr>
                    <w:t>.</w:t>
                  </w:r>
                  <w:r>
                    <w:rPr>
                      <w:rFonts w:ascii="Arial" w:hAnsi="Arial" w:cs="Arial"/>
                      <w:b/>
                      <w:sz w:val="18"/>
                      <w:szCs w:val="18"/>
                      <w:lang w:val="es-ES_tradnl" w:eastAsia="es-MX"/>
                    </w:rPr>
                    <w:t>00</w:t>
                  </w:r>
                </w:p>
                <w:p w14:paraId="09F709E8" w14:textId="77777777" w:rsidR="002C38D9" w:rsidRPr="005D6D30" w:rsidRDefault="002C38D9" w:rsidP="0036552E">
                  <w:pPr>
                    <w:jc w:val="center"/>
                    <w:rPr>
                      <w:rFonts w:ascii="Arial" w:hAnsi="Arial" w:cs="Arial"/>
                      <w:b/>
                      <w:sz w:val="18"/>
                      <w:szCs w:val="18"/>
                      <w:lang w:val="es-ES_tradnl" w:eastAsia="es-MX"/>
                    </w:rPr>
                  </w:pPr>
                  <w:r w:rsidRPr="005D6D30">
                    <w:rPr>
                      <w:rFonts w:ascii="Arial" w:hAnsi="Arial" w:cs="Arial"/>
                      <w:b/>
                      <w:sz w:val="18"/>
                      <w:szCs w:val="18"/>
                      <w:lang w:val="es-ES_tradnl" w:eastAsia="es-MX"/>
                    </w:rPr>
                    <w:t xml:space="preserve">Puntos </w:t>
                  </w:r>
                </w:p>
              </w:tc>
            </w:tr>
            <w:tr w:rsidR="002C38D9" w:rsidRPr="005D6D30" w14:paraId="07B94416" w14:textId="77777777" w:rsidTr="0036552E">
              <w:trPr>
                <w:trHeight w:val="237"/>
              </w:trPr>
              <w:tc>
                <w:tcPr>
                  <w:tcW w:w="3526" w:type="dxa"/>
                  <w:shd w:val="clear" w:color="auto" w:fill="auto"/>
                  <w:vAlign w:val="center"/>
                </w:tcPr>
                <w:p w14:paraId="7034D819" w14:textId="77777777" w:rsidR="002C38D9" w:rsidRPr="005D6D30" w:rsidRDefault="002C38D9" w:rsidP="0036552E">
                  <w:pPr>
                    <w:jc w:val="both"/>
                    <w:rPr>
                      <w:rFonts w:ascii="Arial" w:hAnsi="Arial" w:cs="Arial"/>
                      <w:sz w:val="18"/>
                      <w:szCs w:val="18"/>
                    </w:rPr>
                  </w:pPr>
                  <w:r w:rsidRPr="005D6D30">
                    <w:rPr>
                      <w:rFonts w:ascii="Arial" w:hAnsi="Arial" w:cs="Arial"/>
                      <w:sz w:val="18"/>
                      <w:szCs w:val="18"/>
                      <w:lang w:eastAsia="es-MX"/>
                    </w:rPr>
                    <w:t>Presenta certificado emitido por una Institución de validez oficial ante la SEP de conclusión de licenciatura SEP y certificado.</w:t>
                  </w:r>
                </w:p>
              </w:tc>
              <w:tc>
                <w:tcPr>
                  <w:tcW w:w="1039" w:type="dxa"/>
                  <w:shd w:val="clear" w:color="auto" w:fill="auto"/>
                  <w:vAlign w:val="center"/>
                </w:tcPr>
                <w:p w14:paraId="3653375C" w14:textId="77777777" w:rsidR="002C38D9" w:rsidRPr="005D6D30" w:rsidRDefault="002C38D9" w:rsidP="0036552E">
                  <w:pPr>
                    <w:jc w:val="center"/>
                    <w:rPr>
                      <w:rFonts w:ascii="Arial" w:hAnsi="Arial" w:cs="Arial"/>
                      <w:b/>
                      <w:sz w:val="18"/>
                      <w:szCs w:val="18"/>
                      <w:lang w:eastAsia="es-MX"/>
                    </w:rPr>
                  </w:pPr>
                  <w:r>
                    <w:rPr>
                      <w:rFonts w:ascii="Arial" w:hAnsi="Arial" w:cs="Arial"/>
                      <w:b/>
                      <w:sz w:val="18"/>
                      <w:szCs w:val="18"/>
                      <w:lang w:eastAsia="es-MX"/>
                    </w:rPr>
                    <w:t>0.50</w:t>
                  </w:r>
                </w:p>
                <w:p w14:paraId="317F9D10" w14:textId="77777777" w:rsidR="002C38D9" w:rsidRPr="005D6D30" w:rsidRDefault="002C38D9" w:rsidP="0036552E">
                  <w:pPr>
                    <w:jc w:val="center"/>
                    <w:rPr>
                      <w:rFonts w:ascii="Arial" w:hAnsi="Arial" w:cs="Arial"/>
                      <w:b/>
                      <w:sz w:val="18"/>
                      <w:szCs w:val="18"/>
                    </w:rPr>
                  </w:pPr>
                  <w:r w:rsidRPr="005D6D30">
                    <w:rPr>
                      <w:rFonts w:ascii="Arial" w:hAnsi="Arial" w:cs="Arial"/>
                      <w:b/>
                      <w:sz w:val="18"/>
                      <w:szCs w:val="18"/>
                      <w:lang w:eastAsia="es-MX"/>
                    </w:rPr>
                    <w:t>Puntos</w:t>
                  </w:r>
                </w:p>
              </w:tc>
            </w:tr>
            <w:tr w:rsidR="002C38D9" w:rsidRPr="005D6D30" w14:paraId="76E07E87" w14:textId="77777777" w:rsidTr="0036552E">
              <w:trPr>
                <w:trHeight w:val="237"/>
              </w:trPr>
              <w:tc>
                <w:tcPr>
                  <w:tcW w:w="3526" w:type="dxa"/>
                  <w:shd w:val="clear" w:color="auto" w:fill="auto"/>
                  <w:vAlign w:val="center"/>
                </w:tcPr>
                <w:p w14:paraId="6975A83A" w14:textId="77777777" w:rsidR="002C38D9" w:rsidRPr="005D6D30" w:rsidRDefault="002C38D9" w:rsidP="0036552E">
                  <w:pPr>
                    <w:jc w:val="both"/>
                    <w:rPr>
                      <w:rFonts w:ascii="Arial" w:hAnsi="Arial" w:cs="Arial"/>
                      <w:sz w:val="18"/>
                      <w:szCs w:val="18"/>
                      <w:lang w:eastAsia="es-MX"/>
                    </w:rPr>
                  </w:pPr>
                  <w:r w:rsidRPr="005D6D30">
                    <w:rPr>
                      <w:rFonts w:ascii="Arial" w:hAnsi="Arial" w:cs="Arial"/>
                      <w:sz w:val="18"/>
                      <w:szCs w:val="18"/>
                      <w:lang w:eastAsia="es-MX"/>
                    </w:rPr>
                    <w:t>No presenta título, cédula o certificado.</w:t>
                  </w:r>
                </w:p>
              </w:tc>
              <w:tc>
                <w:tcPr>
                  <w:tcW w:w="1039" w:type="dxa"/>
                  <w:shd w:val="clear" w:color="auto" w:fill="auto"/>
                  <w:vAlign w:val="center"/>
                </w:tcPr>
                <w:p w14:paraId="61C3A7AA" w14:textId="77777777" w:rsidR="002C38D9" w:rsidRPr="005D6D30" w:rsidRDefault="002C38D9" w:rsidP="0036552E">
                  <w:pPr>
                    <w:jc w:val="center"/>
                    <w:rPr>
                      <w:rFonts w:ascii="Arial" w:hAnsi="Arial" w:cs="Arial"/>
                      <w:b/>
                      <w:sz w:val="18"/>
                      <w:szCs w:val="18"/>
                      <w:lang w:eastAsia="es-MX"/>
                    </w:rPr>
                  </w:pPr>
                  <w:r w:rsidRPr="005D6D30">
                    <w:rPr>
                      <w:rFonts w:ascii="Arial" w:hAnsi="Arial" w:cs="Arial"/>
                      <w:b/>
                      <w:sz w:val="18"/>
                      <w:szCs w:val="18"/>
                      <w:lang w:eastAsia="es-MX"/>
                    </w:rPr>
                    <w:t>0</w:t>
                  </w:r>
                  <w:r>
                    <w:rPr>
                      <w:rFonts w:ascii="Arial" w:hAnsi="Arial" w:cs="Arial"/>
                      <w:b/>
                      <w:sz w:val="18"/>
                      <w:szCs w:val="18"/>
                      <w:lang w:eastAsia="es-MX"/>
                    </w:rPr>
                    <w:t>.00</w:t>
                  </w:r>
                </w:p>
                <w:p w14:paraId="2A04027F" w14:textId="77777777" w:rsidR="002C38D9" w:rsidRPr="005D6D30" w:rsidRDefault="002C38D9" w:rsidP="0036552E">
                  <w:pPr>
                    <w:jc w:val="center"/>
                    <w:rPr>
                      <w:rFonts w:ascii="Arial" w:hAnsi="Arial" w:cs="Arial"/>
                      <w:b/>
                      <w:sz w:val="18"/>
                      <w:szCs w:val="18"/>
                      <w:lang w:eastAsia="es-MX"/>
                    </w:rPr>
                  </w:pPr>
                  <w:r w:rsidRPr="005D6D30">
                    <w:rPr>
                      <w:rFonts w:ascii="Arial" w:hAnsi="Arial" w:cs="Arial"/>
                      <w:b/>
                      <w:sz w:val="18"/>
                      <w:szCs w:val="18"/>
                      <w:lang w:eastAsia="es-MX"/>
                    </w:rPr>
                    <w:t>Puntos</w:t>
                  </w:r>
                </w:p>
              </w:tc>
            </w:tr>
          </w:tbl>
          <w:p w14:paraId="1D62EA52" w14:textId="77777777" w:rsidR="002C38D9" w:rsidRPr="005D6D30" w:rsidRDefault="002C38D9" w:rsidP="0036552E">
            <w:pPr>
              <w:jc w:val="both"/>
              <w:rPr>
                <w:rFonts w:ascii="Arial" w:hAnsi="Arial" w:cs="Arial"/>
                <w:b/>
                <w:color w:val="000000"/>
                <w:sz w:val="18"/>
                <w:szCs w:val="18"/>
              </w:rPr>
            </w:pPr>
          </w:p>
          <w:p w14:paraId="76C40734" w14:textId="77777777" w:rsidR="002C38D9" w:rsidRPr="005D6D30" w:rsidRDefault="002C38D9" w:rsidP="0036552E">
            <w:pPr>
              <w:jc w:val="both"/>
              <w:rPr>
                <w:rFonts w:ascii="Arial" w:hAnsi="Arial" w:cs="Arial"/>
                <w:color w:val="000000"/>
                <w:sz w:val="18"/>
                <w:szCs w:val="18"/>
              </w:rPr>
            </w:pPr>
            <w:r w:rsidRPr="005D6D30">
              <w:rPr>
                <w:rFonts w:ascii="Arial" w:hAnsi="Arial" w:cs="Arial"/>
                <w:color w:val="000000"/>
                <w:sz w:val="18"/>
                <w:szCs w:val="18"/>
              </w:rPr>
              <w:t>Los puntos máximos a obtener serán 1.</w:t>
            </w:r>
            <w:r>
              <w:rPr>
                <w:rFonts w:ascii="Arial" w:hAnsi="Arial" w:cs="Arial"/>
                <w:color w:val="000000"/>
                <w:sz w:val="18"/>
                <w:szCs w:val="18"/>
              </w:rPr>
              <w:t>00.</w:t>
            </w:r>
            <w:r w:rsidRPr="005D6D30">
              <w:rPr>
                <w:rFonts w:ascii="Arial" w:hAnsi="Arial" w:cs="Arial"/>
                <w:color w:val="000000"/>
                <w:sz w:val="18"/>
                <w:szCs w:val="18"/>
              </w:rPr>
              <w:t xml:space="preserve"> </w:t>
            </w:r>
            <w:r>
              <w:rPr>
                <w:rFonts w:ascii="Arial" w:hAnsi="Arial" w:cs="Arial"/>
                <w:color w:val="000000"/>
                <w:sz w:val="18"/>
                <w:szCs w:val="18"/>
              </w:rPr>
              <w:t>(</w:t>
            </w:r>
            <w:r w:rsidRPr="005D6D30">
              <w:rPr>
                <w:rFonts w:ascii="Arial" w:hAnsi="Arial" w:cs="Arial"/>
                <w:color w:val="000000"/>
                <w:sz w:val="18"/>
                <w:szCs w:val="18"/>
              </w:rPr>
              <w:t>se requiere</w:t>
            </w:r>
            <w:r>
              <w:rPr>
                <w:rFonts w:ascii="Arial" w:hAnsi="Arial" w:cs="Arial"/>
                <w:color w:val="000000"/>
                <w:sz w:val="18"/>
                <w:szCs w:val="18"/>
              </w:rPr>
              <w:t xml:space="preserve"> uno)</w:t>
            </w:r>
          </w:p>
          <w:p w14:paraId="595557AA" w14:textId="77777777" w:rsidR="002C38D9" w:rsidRPr="009E0B98" w:rsidRDefault="002C38D9" w:rsidP="0036552E">
            <w:pPr>
              <w:jc w:val="both"/>
              <w:rPr>
                <w:rFonts w:ascii="Arial" w:hAnsi="Arial" w:cs="Arial"/>
                <w:b/>
                <w:color w:val="000000"/>
                <w:sz w:val="10"/>
                <w:szCs w:val="10"/>
              </w:rPr>
            </w:pPr>
          </w:p>
          <w:p w14:paraId="3A1105AD" w14:textId="77777777" w:rsidR="002C38D9" w:rsidRPr="005D6D30" w:rsidRDefault="002C38D9" w:rsidP="0036552E">
            <w:pPr>
              <w:jc w:val="both"/>
              <w:rPr>
                <w:rFonts w:ascii="Arial" w:hAnsi="Arial" w:cs="Arial"/>
                <w:b/>
                <w:color w:val="000000"/>
                <w:sz w:val="18"/>
                <w:szCs w:val="18"/>
              </w:rPr>
            </w:pPr>
            <w:r w:rsidRPr="005D6D30">
              <w:rPr>
                <w:rFonts w:ascii="Arial" w:hAnsi="Arial" w:cs="Arial"/>
                <w:b/>
                <w:color w:val="000000"/>
                <w:sz w:val="18"/>
                <w:szCs w:val="18"/>
              </w:rPr>
              <w:t xml:space="preserve">Chef </w:t>
            </w:r>
          </w:p>
          <w:p w14:paraId="3A138D6C" w14:textId="77777777" w:rsidR="002C38D9" w:rsidRPr="005D6D30" w:rsidRDefault="002C38D9" w:rsidP="0036552E">
            <w:pPr>
              <w:jc w:val="both"/>
              <w:rPr>
                <w:rFonts w:ascii="Arial" w:hAnsi="Arial" w:cs="Arial"/>
                <w:b/>
                <w:color w:val="000000"/>
                <w:sz w:val="10"/>
                <w:szCs w:val="1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6"/>
              <w:gridCol w:w="1039"/>
            </w:tblGrid>
            <w:tr w:rsidR="002C38D9" w:rsidRPr="005D6D30" w14:paraId="2E47B3E9" w14:textId="77777777" w:rsidTr="0036552E">
              <w:trPr>
                <w:trHeight w:val="315"/>
              </w:trPr>
              <w:tc>
                <w:tcPr>
                  <w:tcW w:w="3526" w:type="dxa"/>
                  <w:shd w:val="clear" w:color="auto" w:fill="auto"/>
                  <w:vAlign w:val="center"/>
                </w:tcPr>
                <w:p w14:paraId="1B253E54" w14:textId="77777777" w:rsidR="002C38D9" w:rsidRPr="005D6D30" w:rsidRDefault="002C38D9" w:rsidP="0036552E">
                  <w:pPr>
                    <w:jc w:val="both"/>
                    <w:rPr>
                      <w:rFonts w:ascii="Arial" w:hAnsi="Arial" w:cs="Arial"/>
                      <w:sz w:val="18"/>
                      <w:szCs w:val="18"/>
                      <w:lang w:eastAsia="es-MX"/>
                    </w:rPr>
                  </w:pPr>
                  <w:r w:rsidRPr="005D6D30">
                    <w:rPr>
                      <w:rFonts w:ascii="Arial" w:hAnsi="Arial" w:cs="Arial"/>
                      <w:sz w:val="18"/>
                      <w:szCs w:val="18"/>
                      <w:lang w:eastAsia="es-MX"/>
                    </w:rPr>
                    <w:t>Título y/o cédula profesional de licenciatura emitida por una Institución de validez oficial ante la SEP.</w:t>
                  </w:r>
                </w:p>
              </w:tc>
              <w:tc>
                <w:tcPr>
                  <w:tcW w:w="1039" w:type="dxa"/>
                  <w:shd w:val="clear" w:color="auto" w:fill="auto"/>
                  <w:vAlign w:val="center"/>
                </w:tcPr>
                <w:p w14:paraId="7ED4EB09" w14:textId="77777777" w:rsidR="002C38D9" w:rsidRPr="005D6D30" w:rsidRDefault="002C38D9" w:rsidP="0036552E">
                  <w:pPr>
                    <w:jc w:val="center"/>
                    <w:rPr>
                      <w:rFonts w:ascii="Arial" w:hAnsi="Arial" w:cs="Arial"/>
                      <w:b/>
                      <w:sz w:val="18"/>
                      <w:szCs w:val="18"/>
                      <w:lang w:val="es-ES_tradnl" w:eastAsia="es-MX"/>
                    </w:rPr>
                  </w:pPr>
                  <w:r>
                    <w:rPr>
                      <w:rFonts w:ascii="Arial" w:hAnsi="Arial" w:cs="Arial"/>
                      <w:b/>
                      <w:sz w:val="18"/>
                      <w:szCs w:val="18"/>
                      <w:lang w:val="es-ES_tradnl" w:eastAsia="es-MX"/>
                    </w:rPr>
                    <w:t>2</w:t>
                  </w:r>
                  <w:r w:rsidRPr="005D6D30">
                    <w:rPr>
                      <w:rFonts w:ascii="Arial" w:hAnsi="Arial" w:cs="Arial"/>
                      <w:b/>
                      <w:sz w:val="18"/>
                      <w:szCs w:val="18"/>
                      <w:lang w:val="es-ES_tradnl" w:eastAsia="es-MX"/>
                    </w:rPr>
                    <w:t>.</w:t>
                  </w:r>
                  <w:r>
                    <w:rPr>
                      <w:rFonts w:ascii="Arial" w:hAnsi="Arial" w:cs="Arial"/>
                      <w:b/>
                      <w:sz w:val="18"/>
                      <w:szCs w:val="18"/>
                      <w:lang w:val="es-ES_tradnl" w:eastAsia="es-MX"/>
                    </w:rPr>
                    <w:t>00</w:t>
                  </w:r>
                </w:p>
                <w:p w14:paraId="4949C642" w14:textId="77777777" w:rsidR="002C38D9" w:rsidRPr="005D6D30" w:rsidRDefault="002C38D9" w:rsidP="0036552E">
                  <w:pPr>
                    <w:jc w:val="center"/>
                    <w:rPr>
                      <w:rFonts w:ascii="Arial" w:hAnsi="Arial" w:cs="Arial"/>
                      <w:b/>
                      <w:sz w:val="18"/>
                      <w:szCs w:val="18"/>
                      <w:lang w:val="es-ES_tradnl" w:eastAsia="es-MX"/>
                    </w:rPr>
                  </w:pPr>
                  <w:r w:rsidRPr="005D6D30">
                    <w:rPr>
                      <w:rFonts w:ascii="Arial" w:hAnsi="Arial" w:cs="Arial"/>
                      <w:b/>
                      <w:sz w:val="18"/>
                      <w:szCs w:val="18"/>
                      <w:lang w:val="es-ES_tradnl" w:eastAsia="es-MX"/>
                    </w:rPr>
                    <w:t>puntos</w:t>
                  </w:r>
                </w:p>
              </w:tc>
            </w:tr>
            <w:tr w:rsidR="002C38D9" w:rsidRPr="005D6D30" w14:paraId="0573872F" w14:textId="77777777" w:rsidTr="0036552E">
              <w:trPr>
                <w:trHeight w:val="237"/>
              </w:trPr>
              <w:tc>
                <w:tcPr>
                  <w:tcW w:w="3526" w:type="dxa"/>
                  <w:shd w:val="clear" w:color="auto" w:fill="auto"/>
                  <w:vAlign w:val="center"/>
                </w:tcPr>
                <w:p w14:paraId="0FCDB4A2" w14:textId="77777777" w:rsidR="002C38D9" w:rsidRPr="005D6D30" w:rsidRDefault="002C38D9" w:rsidP="0036552E">
                  <w:pPr>
                    <w:jc w:val="both"/>
                    <w:rPr>
                      <w:rFonts w:ascii="Arial" w:hAnsi="Arial" w:cs="Arial"/>
                      <w:sz w:val="18"/>
                      <w:szCs w:val="18"/>
                    </w:rPr>
                  </w:pPr>
                  <w:r w:rsidRPr="005D6D30">
                    <w:rPr>
                      <w:rFonts w:ascii="Arial" w:hAnsi="Arial" w:cs="Arial"/>
                      <w:sz w:val="18"/>
                      <w:szCs w:val="18"/>
                      <w:lang w:eastAsia="es-MX"/>
                    </w:rPr>
                    <w:t>Presenta certificado emitido por una Institución de validez oficial ante la SEP de conclusión de licenciatura o diploma con validez oficial ante la SEP.</w:t>
                  </w:r>
                </w:p>
              </w:tc>
              <w:tc>
                <w:tcPr>
                  <w:tcW w:w="1039" w:type="dxa"/>
                  <w:shd w:val="clear" w:color="auto" w:fill="auto"/>
                  <w:vAlign w:val="center"/>
                </w:tcPr>
                <w:p w14:paraId="61976D29" w14:textId="77777777" w:rsidR="002C38D9" w:rsidRPr="005D6D30" w:rsidRDefault="002C38D9" w:rsidP="0036552E">
                  <w:pPr>
                    <w:jc w:val="center"/>
                    <w:rPr>
                      <w:rFonts w:ascii="Arial" w:hAnsi="Arial" w:cs="Arial"/>
                      <w:b/>
                      <w:sz w:val="18"/>
                      <w:szCs w:val="18"/>
                      <w:lang w:eastAsia="es-MX"/>
                    </w:rPr>
                  </w:pPr>
                  <w:r w:rsidRPr="005D6D30">
                    <w:rPr>
                      <w:rFonts w:ascii="Arial" w:hAnsi="Arial" w:cs="Arial"/>
                      <w:b/>
                      <w:sz w:val="18"/>
                      <w:szCs w:val="18"/>
                      <w:lang w:eastAsia="es-MX"/>
                    </w:rPr>
                    <w:t>0</w:t>
                  </w:r>
                  <w:r>
                    <w:rPr>
                      <w:rFonts w:ascii="Arial" w:hAnsi="Arial" w:cs="Arial"/>
                      <w:b/>
                      <w:sz w:val="18"/>
                      <w:szCs w:val="18"/>
                      <w:lang w:eastAsia="es-MX"/>
                    </w:rPr>
                    <w:t>.50</w:t>
                  </w:r>
                </w:p>
                <w:p w14:paraId="0943B496" w14:textId="77777777" w:rsidR="002C38D9" w:rsidRPr="005D6D30" w:rsidRDefault="002C38D9" w:rsidP="0036552E">
                  <w:pPr>
                    <w:jc w:val="center"/>
                    <w:rPr>
                      <w:rFonts w:ascii="Arial" w:hAnsi="Arial" w:cs="Arial"/>
                      <w:b/>
                      <w:sz w:val="18"/>
                      <w:szCs w:val="18"/>
                    </w:rPr>
                  </w:pPr>
                  <w:r w:rsidRPr="005D6D30">
                    <w:rPr>
                      <w:rFonts w:ascii="Arial" w:hAnsi="Arial" w:cs="Arial"/>
                      <w:b/>
                      <w:sz w:val="18"/>
                      <w:szCs w:val="18"/>
                      <w:lang w:eastAsia="es-MX"/>
                    </w:rPr>
                    <w:t xml:space="preserve">puntos </w:t>
                  </w:r>
                </w:p>
              </w:tc>
            </w:tr>
            <w:tr w:rsidR="002C38D9" w:rsidRPr="005D6D30" w14:paraId="53F01D08" w14:textId="77777777" w:rsidTr="0036552E">
              <w:trPr>
                <w:trHeight w:val="237"/>
              </w:trPr>
              <w:tc>
                <w:tcPr>
                  <w:tcW w:w="3526" w:type="dxa"/>
                  <w:shd w:val="clear" w:color="auto" w:fill="auto"/>
                  <w:vAlign w:val="center"/>
                </w:tcPr>
                <w:p w14:paraId="3C15BB64" w14:textId="77777777" w:rsidR="002C38D9" w:rsidRPr="005D6D30" w:rsidRDefault="002C38D9" w:rsidP="0036552E">
                  <w:pPr>
                    <w:jc w:val="both"/>
                    <w:rPr>
                      <w:rFonts w:ascii="Arial" w:hAnsi="Arial" w:cs="Arial"/>
                      <w:sz w:val="18"/>
                      <w:szCs w:val="18"/>
                      <w:lang w:eastAsia="es-MX"/>
                    </w:rPr>
                  </w:pPr>
                  <w:r w:rsidRPr="005D6D30">
                    <w:rPr>
                      <w:rFonts w:ascii="Arial" w:hAnsi="Arial" w:cs="Arial"/>
                      <w:sz w:val="18"/>
                      <w:szCs w:val="18"/>
                      <w:lang w:eastAsia="es-MX"/>
                    </w:rPr>
                    <w:t>No presenta título, cédula o certificado.</w:t>
                  </w:r>
                </w:p>
              </w:tc>
              <w:tc>
                <w:tcPr>
                  <w:tcW w:w="1039" w:type="dxa"/>
                  <w:shd w:val="clear" w:color="auto" w:fill="auto"/>
                  <w:vAlign w:val="center"/>
                </w:tcPr>
                <w:p w14:paraId="28C2B057" w14:textId="77777777" w:rsidR="002C38D9" w:rsidRPr="005D6D30" w:rsidRDefault="002C38D9" w:rsidP="0036552E">
                  <w:pPr>
                    <w:jc w:val="center"/>
                    <w:rPr>
                      <w:rFonts w:ascii="Arial" w:hAnsi="Arial" w:cs="Arial"/>
                      <w:b/>
                      <w:sz w:val="18"/>
                      <w:szCs w:val="18"/>
                      <w:lang w:eastAsia="es-MX"/>
                    </w:rPr>
                  </w:pPr>
                  <w:r w:rsidRPr="005D6D30">
                    <w:rPr>
                      <w:rFonts w:ascii="Arial" w:hAnsi="Arial" w:cs="Arial"/>
                      <w:b/>
                      <w:sz w:val="18"/>
                      <w:szCs w:val="18"/>
                      <w:lang w:eastAsia="es-MX"/>
                    </w:rPr>
                    <w:t>0</w:t>
                  </w:r>
                  <w:r>
                    <w:rPr>
                      <w:rFonts w:ascii="Arial" w:hAnsi="Arial" w:cs="Arial"/>
                      <w:b/>
                      <w:sz w:val="18"/>
                      <w:szCs w:val="18"/>
                      <w:lang w:eastAsia="es-MX"/>
                    </w:rPr>
                    <w:t>.00</w:t>
                  </w:r>
                </w:p>
                <w:p w14:paraId="4FF3B83F" w14:textId="77777777" w:rsidR="002C38D9" w:rsidRPr="005D6D30" w:rsidRDefault="002C38D9" w:rsidP="0036552E">
                  <w:pPr>
                    <w:jc w:val="center"/>
                    <w:rPr>
                      <w:rFonts w:ascii="Arial" w:hAnsi="Arial" w:cs="Arial"/>
                      <w:b/>
                      <w:sz w:val="18"/>
                      <w:szCs w:val="18"/>
                      <w:lang w:eastAsia="es-MX"/>
                    </w:rPr>
                  </w:pPr>
                  <w:r w:rsidRPr="005D6D30">
                    <w:rPr>
                      <w:rFonts w:ascii="Arial" w:hAnsi="Arial" w:cs="Arial"/>
                      <w:b/>
                      <w:sz w:val="18"/>
                      <w:szCs w:val="18"/>
                      <w:lang w:eastAsia="es-MX"/>
                    </w:rPr>
                    <w:t xml:space="preserve">Puntos </w:t>
                  </w:r>
                </w:p>
              </w:tc>
            </w:tr>
          </w:tbl>
          <w:p w14:paraId="3D969512" w14:textId="77777777" w:rsidR="002C38D9" w:rsidRPr="005D6D30" w:rsidRDefault="002C38D9" w:rsidP="0036552E">
            <w:pPr>
              <w:jc w:val="both"/>
              <w:rPr>
                <w:rFonts w:ascii="Arial" w:eastAsia="Calibri" w:hAnsi="Arial" w:cs="Arial"/>
                <w:sz w:val="10"/>
                <w:szCs w:val="10"/>
              </w:rPr>
            </w:pPr>
          </w:p>
          <w:p w14:paraId="54E1B339" w14:textId="77777777" w:rsidR="002C38D9" w:rsidRPr="005D6D30" w:rsidRDefault="002C38D9" w:rsidP="0036552E">
            <w:pPr>
              <w:jc w:val="both"/>
              <w:rPr>
                <w:rFonts w:ascii="Arial" w:hAnsi="Arial" w:cs="Arial"/>
                <w:color w:val="000000"/>
                <w:sz w:val="18"/>
                <w:szCs w:val="18"/>
              </w:rPr>
            </w:pPr>
            <w:r w:rsidRPr="005D6D30">
              <w:rPr>
                <w:rFonts w:ascii="Arial" w:hAnsi="Arial" w:cs="Arial"/>
                <w:color w:val="000000"/>
                <w:sz w:val="18"/>
                <w:szCs w:val="18"/>
              </w:rPr>
              <w:t xml:space="preserve">Los puntos máximos a obtener serán </w:t>
            </w:r>
            <w:r>
              <w:rPr>
                <w:rFonts w:ascii="Arial" w:hAnsi="Arial" w:cs="Arial"/>
                <w:color w:val="000000"/>
                <w:sz w:val="18"/>
                <w:szCs w:val="18"/>
              </w:rPr>
              <w:t>2.00</w:t>
            </w:r>
            <w:r w:rsidRPr="005D6D30">
              <w:rPr>
                <w:rFonts w:ascii="Arial" w:hAnsi="Arial" w:cs="Arial"/>
                <w:color w:val="000000"/>
                <w:sz w:val="18"/>
                <w:szCs w:val="18"/>
              </w:rPr>
              <w:t xml:space="preserve"> </w:t>
            </w:r>
            <w:r>
              <w:rPr>
                <w:rFonts w:ascii="Arial" w:hAnsi="Arial" w:cs="Arial"/>
                <w:color w:val="000000"/>
                <w:sz w:val="18"/>
                <w:szCs w:val="18"/>
              </w:rPr>
              <w:t>(</w:t>
            </w:r>
            <w:r w:rsidRPr="005D6D30">
              <w:rPr>
                <w:rFonts w:ascii="Arial" w:hAnsi="Arial" w:cs="Arial"/>
                <w:color w:val="000000"/>
                <w:sz w:val="18"/>
                <w:szCs w:val="18"/>
              </w:rPr>
              <w:t>Se requiere</w:t>
            </w:r>
            <w:r>
              <w:rPr>
                <w:rFonts w:ascii="Arial" w:hAnsi="Arial" w:cs="Arial"/>
                <w:color w:val="000000"/>
                <w:sz w:val="18"/>
                <w:szCs w:val="18"/>
              </w:rPr>
              <w:t xml:space="preserve"> uno)</w:t>
            </w:r>
            <w:r w:rsidRPr="005D6D30">
              <w:rPr>
                <w:rFonts w:ascii="Arial" w:hAnsi="Arial" w:cs="Arial"/>
                <w:color w:val="000000"/>
                <w:sz w:val="18"/>
                <w:szCs w:val="18"/>
              </w:rPr>
              <w:t>.</w:t>
            </w:r>
          </w:p>
          <w:p w14:paraId="71A569D2" w14:textId="77777777" w:rsidR="002C38D9" w:rsidRPr="005D6D30" w:rsidRDefault="002C38D9" w:rsidP="0036552E">
            <w:pPr>
              <w:jc w:val="both"/>
              <w:rPr>
                <w:rFonts w:ascii="Arial" w:eastAsia="Calibri" w:hAnsi="Arial" w:cs="Arial"/>
                <w:sz w:val="18"/>
                <w:szCs w:val="18"/>
              </w:rPr>
            </w:pPr>
          </w:p>
          <w:p w14:paraId="71D98E81" w14:textId="77777777" w:rsidR="002C38D9" w:rsidRPr="005D6D30" w:rsidRDefault="002C38D9" w:rsidP="0036552E">
            <w:pPr>
              <w:jc w:val="both"/>
              <w:rPr>
                <w:rFonts w:ascii="Arial" w:hAnsi="Arial" w:cs="Arial"/>
                <w:i/>
                <w:iCs/>
                <w:color w:val="000000"/>
                <w:sz w:val="18"/>
                <w:lang w:eastAsia="es-MX"/>
              </w:rPr>
            </w:pPr>
            <w:r w:rsidRPr="009D381C">
              <w:rPr>
                <w:rFonts w:ascii="Arial" w:hAnsi="Arial" w:cs="Arial"/>
                <w:color w:val="000000"/>
                <w:sz w:val="18"/>
                <w:szCs w:val="18"/>
              </w:rPr>
              <w:t>El Instituto verificará la información proporcionada a fin de asignar los puntos correspondientes.</w:t>
            </w:r>
          </w:p>
        </w:tc>
        <w:tc>
          <w:tcPr>
            <w:tcW w:w="524" w:type="pct"/>
            <w:tcBorders>
              <w:top w:val="single" w:sz="4" w:space="0" w:color="auto"/>
              <w:left w:val="nil"/>
              <w:bottom w:val="single" w:sz="4" w:space="0" w:color="auto"/>
              <w:right w:val="single" w:sz="4" w:space="0" w:color="auto"/>
            </w:tcBorders>
            <w:shd w:val="clear" w:color="000000" w:fill="FFFFFF"/>
            <w:vAlign w:val="center"/>
            <w:hideMark/>
          </w:tcPr>
          <w:p w14:paraId="423CD663" w14:textId="77777777" w:rsidR="002C38D9" w:rsidRPr="005D6D30" w:rsidRDefault="002C38D9" w:rsidP="0036552E">
            <w:pPr>
              <w:jc w:val="center"/>
              <w:rPr>
                <w:rFonts w:ascii="Arial" w:hAnsi="Arial" w:cs="Arial"/>
                <w:b/>
                <w:bCs/>
                <w:color w:val="000000"/>
                <w:sz w:val="18"/>
                <w:lang w:eastAsia="es-MX"/>
              </w:rPr>
            </w:pPr>
            <w:r w:rsidRPr="005D6D30">
              <w:rPr>
                <w:rFonts w:ascii="Arial" w:hAnsi="Arial" w:cs="Arial"/>
                <w:b/>
                <w:bCs/>
                <w:color w:val="000000"/>
                <w:sz w:val="18"/>
                <w:lang w:eastAsia="es-MX"/>
              </w:rPr>
              <w:lastRenderedPageBreak/>
              <w:t>4.50</w:t>
            </w:r>
          </w:p>
        </w:tc>
      </w:tr>
      <w:tr w:rsidR="002C38D9" w:rsidRPr="00D170DD" w14:paraId="5CAE1AB7" w14:textId="77777777" w:rsidTr="00E00F52">
        <w:trPr>
          <w:trHeight w:val="552"/>
          <w:jc w:val="center"/>
        </w:trPr>
        <w:tc>
          <w:tcPr>
            <w:tcW w:w="461" w:type="pct"/>
            <w:tcBorders>
              <w:top w:val="nil"/>
              <w:left w:val="single" w:sz="4" w:space="0" w:color="auto"/>
              <w:bottom w:val="single" w:sz="4" w:space="0" w:color="auto"/>
              <w:right w:val="single" w:sz="4" w:space="0" w:color="auto"/>
            </w:tcBorders>
            <w:shd w:val="clear" w:color="000000" w:fill="FFFFFF"/>
            <w:vAlign w:val="center"/>
            <w:hideMark/>
          </w:tcPr>
          <w:p w14:paraId="23FC6045" w14:textId="77777777" w:rsidR="002C38D9" w:rsidRPr="005D6D30" w:rsidRDefault="002C38D9" w:rsidP="0036552E">
            <w:pPr>
              <w:jc w:val="center"/>
              <w:rPr>
                <w:rFonts w:ascii="Arial" w:hAnsi="Arial" w:cs="Arial"/>
                <w:color w:val="000000"/>
                <w:sz w:val="18"/>
                <w:lang w:eastAsia="es-MX"/>
              </w:rPr>
            </w:pPr>
            <w:r w:rsidRPr="005D6D30">
              <w:rPr>
                <w:rFonts w:ascii="Arial" w:hAnsi="Arial" w:cs="Arial"/>
                <w:color w:val="000000"/>
                <w:sz w:val="18"/>
                <w:lang w:eastAsia="es-MX"/>
              </w:rPr>
              <w:lastRenderedPageBreak/>
              <w:t>1.1.3</w:t>
            </w:r>
          </w:p>
        </w:tc>
        <w:tc>
          <w:tcPr>
            <w:tcW w:w="842" w:type="pct"/>
            <w:tcBorders>
              <w:top w:val="nil"/>
              <w:left w:val="nil"/>
              <w:bottom w:val="single" w:sz="4" w:space="0" w:color="auto"/>
              <w:right w:val="single" w:sz="4" w:space="0" w:color="auto"/>
            </w:tcBorders>
            <w:shd w:val="clear" w:color="000000" w:fill="FFFFFF"/>
            <w:vAlign w:val="center"/>
            <w:hideMark/>
          </w:tcPr>
          <w:p w14:paraId="24060CDD" w14:textId="77777777" w:rsidR="002C38D9" w:rsidRPr="005D6D30" w:rsidRDefault="002C38D9" w:rsidP="0036552E">
            <w:pPr>
              <w:rPr>
                <w:rFonts w:ascii="Arial" w:hAnsi="Arial" w:cs="Arial"/>
                <w:color w:val="000000"/>
                <w:sz w:val="18"/>
                <w:lang w:eastAsia="es-MX"/>
              </w:rPr>
            </w:pPr>
            <w:r w:rsidRPr="005D6D30">
              <w:rPr>
                <w:rFonts w:ascii="Arial" w:hAnsi="Arial" w:cs="Arial"/>
                <w:color w:val="000000"/>
                <w:sz w:val="18"/>
                <w:lang w:eastAsia="es-MX"/>
              </w:rPr>
              <w:t>Dominio de herramientas</w:t>
            </w:r>
          </w:p>
        </w:tc>
        <w:tc>
          <w:tcPr>
            <w:tcW w:w="3173" w:type="pct"/>
            <w:tcBorders>
              <w:top w:val="single" w:sz="4" w:space="0" w:color="auto"/>
              <w:left w:val="nil"/>
              <w:bottom w:val="single" w:sz="4" w:space="0" w:color="auto"/>
              <w:right w:val="single" w:sz="4" w:space="0" w:color="auto"/>
            </w:tcBorders>
            <w:shd w:val="clear" w:color="000000" w:fill="FFFFFF"/>
            <w:vAlign w:val="center"/>
            <w:hideMark/>
          </w:tcPr>
          <w:p w14:paraId="17282CF1" w14:textId="77777777" w:rsidR="002C38D9" w:rsidRPr="005D6D30" w:rsidRDefault="002C38D9" w:rsidP="0036552E">
            <w:pPr>
              <w:overflowPunct w:val="0"/>
              <w:autoSpaceDE w:val="0"/>
              <w:autoSpaceDN w:val="0"/>
              <w:jc w:val="both"/>
              <w:rPr>
                <w:rFonts w:ascii="Arial" w:hAnsi="Arial" w:cs="Arial"/>
                <w:color w:val="000000"/>
                <w:sz w:val="18"/>
                <w:lang w:eastAsia="es-MX"/>
              </w:rPr>
            </w:pPr>
            <w:r w:rsidRPr="005D6D30">
              <w:rPr>
                <w:rFonts w:ascii="Arial" w:hAnsi="Arial" w:cs="Arial"/>
                <w:color w:val="000000"/>
                <w:sz w:val="18"/>
                <w:lang w:eastAsia="es-MX"/>
              </w:rPr>
              <w:t xml:space="preserve">El Licitante deberá acreditar que cuenta con personal especializado en las labores que desarrollara el personal para la prestación del servicio, lo anterior mediante certificaciones, diplomas y/o diplomas expedidos por la Secretaría de Turismo para la obtención del Distintivo H.  </w:t>
            </w:r>
          </w:p>
          <w:p w14:paraId="7B50C4EE" w14:textId="77777777" w:rsidR="002C38D9" w:rsidRPr="009E0B98" w:rsidRDefault="002C38D9" w:rsidP="0036552E">
            <w:pPr>
              <w:overflowPunct w:val="0"/>
              <w:autoSpaceDE w:val="0"/>
              <w:autoSpaceDN w:val="0"/>
              <w:jc w:val="both"/>
              <w:rPr>
                <w:rFonts w:ascii="Arial" w:hAnsi="Arial" w:cs="Arial"/>
                <w:color w:val="000000"/>
                <w:sz w:val="10"/>
                <w:szCs w:val="10"/>
                <w:lang w:eastAsia="es-MX"/>
              </w:rPr>
            </w:pPr>
          </w:p>
          <w:p w14:paraId="649FE52E" w14:textId="77777777" w:rsidR="002C38D9" w:rsidRPr="005D6D30" w:rsidRDefault="002C38D9" w:rsidP="0036552E">
            <w:pPr>
              <w:overflowPunct w:val="0"/>
              <w:autoSpaceDE w:val="0"/>
              <w:autoSpaceDN w:val="0"/>
              <w:jc w:val="both"/>
              <w:rPr>
                <w:rFonts w:ascii="Arial" w:eastAsia="Arial" w:hAnsi="Arial" w:cs="Arial"/>
                <w:sz w:val="18"/>
              </w:rPr>
            </w:pPr>
            <w:r w:rsidRPr="005D6D30">
              <w:rPr>
                <w:rFonts w:ascii="Arial" w:hAnsi="Arial" w:cs="Arial"/>
                <w:color w:val="000000"/>
                <w:sz w:val="18"/>
                <w:lang w:eastAsia="es-MX"/>
              </w:rPr>
              <w:t>El licitante deberá presentar los documentos mediante los cuales acredite la o las certificaciones y el o los diplomas a fin de obtener los puntos esperados, los cuales se asignarán conforme a lo siguiente:</w:t>
            </w:r>
          </w:p>
          <w:p w14:paraId="65280654" w14:textId="77777777" w:rsidR="002C38D9" w:rsidRPr="009E0B98" w:rsidRDefault="002C38D9" w:rsidP="0036552E">
            <w:pPr>
              <w:jc w:val="both"/>
              <w:rPr>
                <w:rFonts w:ascii="Arial" w:eastAsia="Arial" w:hAnsi="Arial" w:cs="Arial"/>
                <w:sz w:val="10"/>
                <w:szCs w:val="10"/>
              </w:rPr>
            </w:pPr>
          </w:p>
          <w:tbl>
            <w:tblPr>
              <w:tblW w:w="6237" w:type="dxa"/>
              <w:jc w:val="center"/>
              <w:tblCellMar>
                <w:left w:w="70" w:type="dxa"/>
                <w:right w:w="70" w:type="dxa"/>
              </w:tblCellMar>
              <w:tblLook w:val="04A0" w:firstRow="1" w:lastRow="0" w:firstColumn="1" w:lastColumn="0" w:noHBand="0" w:noVBand="1"/>
            </w:tblPr>
            <w:tblGrid>
              <w:gridCol w:w="1569"/>
              <w:gridCol w:w="1015"/>
              <w:gridCol w:w="2551"/>
              <w:gridCol w:w="1102"/>
            </w:tblGrid>
            <w:tr w:rsidR="002C38D9" w:rsidRPr="005D6D30" w14:paraId="6F85BA2C" w14:textId="77777777" w:rsidTr="0036552E">
              <w:trPr>
                <w:trHeight w:val="480"/>
                <w:jc w:val="center"/>
              </w:trPr>
              <w:tc>
                <w:tcPr>
                  <w:tcW w:w="1569" w:type="dxa"/>
                  <w:tcBorders>
                    <w:top w:val="single" w:sz="4" w:space="0" w:color="000000"/>
                    <w:left w:val="single" w:sz="4" w:space="0" w:color="000000"/>
                    <w:bottom w:val="single" w:sz="4" w:space="0" w:color="000000"/>
                    <w:right w:val="single" w:sz="4" w:space="0" w:color="000000"/>
                  </w:tcBorders>
                  <w:shd w:val="clear" w:color="000000" w:fill="DBE5F1"/>
                  <w:vAlign w:val="center"/>
                  <w:hideMark/>
                </w:tcPr>
                <w:p w14:paraId="4B879E94" w14:textId="77777777" w:rsidR="002C38D9" w:rsidRPr="005D6D30" w:rsidRDefault="002C38D9" w:rsidP="0036552E">
                  <w:pPr>
                    <w:jc w:val="center"/>
                    <w:rPr>
                      <w:rFonts w:ascii="Arial" w:hAnsi="Arial" w:cs="Arial"/>
                      <w:b/>
                      <w:bCs/>
                      <w:color w:val="000000"/>
                      <w:sz w:val="18"/>
                      <w:lang w:eastAsia="es-MX"/>
                    </w:rPr>
                  </w:pPr>
                  <w:r w:rsidRPr="005D6D30">
                    <w:rPr>
                      <w:rFonts w:ascii="Arial" w:hAnsi="Arial" w:cs="Arial"/>
                      <w:b/>
                      <w:bCs/>
                      <w:color w:val="000000"/>
                      <w:sz w:val="18"/>
                      <w:lang w:eastAsia="es-MX"/>
                    </w:rPr>
                    <w:t>Personal / Rol</w:t>
                  </w:r>
                </w:p>
              </w:tc>
              <w:tc>
                <w:tcPr>
                  <w:tcW w:w="1015" w:type="dxa"/>
                  <w:tcBorders>
                    <w:top w:val="single" w:sz="4" w:space="0" w:color="000000"/>
                    <w:left w:val="nil"/>
                    <w:bottom w:val="single" w:sz="4" w:space="0" w:color="000000"/>
                    <w:right w:val="single" w:sz="4" w:space="0" w:color="000000"/>
                  </w:tcBorders>
                  <w:shd w:val="clear" w:color="000000" w:fill="DBE5F1"/>
                  <w:vAlign w:val="center"/>
                  <w:hideMark/>
                </w:tcPr>
                <w:p w14:paraId="2CDB7A58" w14:textId="77777777" w:rsidR="002C38D9" w:rsidRPr="005D6D30" w:rsidRDefault="002C38D9" w:rsidP="0036552E">
                  <w:pPr>
                    <w:jc w:val="center"/>
                    <w:rPr>
                      <w:rFonts w:ascii="Arial" w:hAnsi="Arial" w:cs="Arial"/>
                      <w:b/>
                      <w:bCs/>
                      <w:color w:val="000000"/>
                      <w:sz w:val="18"/>
                      <w:lang w:eastAsia="es-MX"/>
                    </w:rPr>
                  </w:pPr>
                  <w:r w:rsidRPr="005D6D30">
                    <w:rPr>
                      <w:rFonts w:ascii="Arial" w:hAnsi="Arial" w:cs="Arial"/>
                      <w:b/>
                      <w:bCs/>
                      <w:color w:val="000000"/>
                      <w:sz w:val="18"/>
                      <w:lang w:eastAsia="es-MX"/>
                    </w:rPr>
                    <w:t>Personal máximo</w:t>
                  </w:r>
                </w:p>
              </w:tc>
              <w:tc>
                <w:tcPr>
                  <w:tcW w:w="2551" w:type="dxa"/>
                  <w:tcBorders>
                    <w:top w:val="single" w:sz="4" w:space="0" w:color="000000"/>
                    <w:left w:val="nil"/>
                    <w:bottom w:val="single" w:sz="4" w:space="0" w:color="000000"/>
                    <w:right w:val="single" w:sz="4" w:space="0" w:color="000000"/>
                  </w:tcBorders>
                  <w:shd w:val="clear" w:color="000000" w:fill="DBE5F1"/>
                  <w:vAlign w:val="center"/>
                  <w:hideMark/>
                </w:tcPr>
                <w:p w14:paraId="7AF14EFE" w14:textId="77777777" w:rsidR="002C38D9" w:rsidRPr="005D6D30" w:rsidRDefault="002C38D9" w:rsidP="0036552E">
                  <w:pPr>
                    <w:jc w:val="center"/>
                    <w:rPr>
                      <w:rFonts w:ascii="Arial" w:hAnsi="Arial" w:cs="Arial"/>
                      <w:b/>
                      <w:bCs/>
                      <w:color w:val="000000"/>
                      <w:sz w:val="18"/>
                      <w:lang w:eastAsia="es-MX"/>
                    </w:rPr>
                  </w:pPr>
                  <w:r w:rsidRPr="005D6D30">
                    <w:rPr>
                      <w:rFonts w:ascii="Arial" w:hAnsi="Arial" w:cs="Arial"/>
                      <w:b/>
                      <w:bCs/>
                      <w:color w:val="000000"/>
                      <w:sz w:val="18"/>
                      <w:lang w:eastAsia="es-MX"/>
                    </w:rPr>
                    <w:t>Certificaciones</w:t>
                  </w:r>
                </w:p>
              </w:tc>
              <w:tc>
                <w:tcPr>
                  <w:tcW w:w="1102" w:type="dxa"/>
                  <w:tcBorders>
                    <w:top w:val="single" w:sz="4" w:space="0" w:color="000000"/>
                    <w:left w:val="nil"/>
                    <w:bottom w:val="single" w:sz="4" w:space="0" w:color="000000"/>
                    <w:right w:val="single" w:sz="4" w:space="0" w:color="000000"/>
                  </w:tcBorders>
                  <w:shd w:val="clear" w:color="000000" w:fill="DBE5F1"/>
                  <w:vAlign w:val="center"/>
                  <w:hideMark/>
                </w:tcPr>
                <w:p w14:paraId="16705BFD" w14:textId="77777777" w:rsidR="002C38D9" w:rsidRPr="005D6D30" w:rsidRDefault="002C38D9" w:rsidP="0036552E">
                  <w:pPr>
                    <w:jc w:val="center"/>
                    <w:rPr>
                      <w:rFonts w:ascii="Arial" w:hAnsi="Arial" w:cs="Arial"/>
                      <w:b/>
                      <w:bCs/>
                      <w:color w:val="000000"/>
                      <w:sz w:val="18"/>
                      <w:lang w:eastAsia="es-MX"/>
                    </w:rPr>
                  </w:pPr>
                  <w:r w:rsidRPr="005D6D30">
                    <w:rPr>
                      <w:rFonts w:ascii="Arial" w:hAnsi="Arial" w:cs="Arial"/>
                      <w:b/>
                      <w:bCs/>
                      <w:color w:val="000000"/>
                      <w:sz w:val="18"/>
                      <w:lang w:eastAsia="es-MX"/>
                    </w:rPr>
                    <w:t>Puntos</w:t>
                  </w:r>
                </w:p>
              </w:tc>
            </w:tr>
            <w:tr w:rsidR="002C38D9" w:rsidRPr="005D6D30" w14:paraId="135E61BE" w14:textId="77777777" w:rsidTr="0036552E">
              <w:trPr>
                <w:trHeight w:val="63"/>
                <w:jc w:val="center"/>
              </w:trPr>
              <w:tc>
                <w:tcPr>
                  <w:tcW w:w="1569"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8440BD6" w14:textId="77777777" w:rsidR="002C38D9" w:rsidRPr="005D6D30" w:rsidRDefault="002C38D9" w:rsidP="0036552E">
                  <w:pPr>
                    <w:rPr>
                      <w:rFonts w:ascii="Arial" w:hAnsi="Arial" w:cs="Arial"/>
                      <w:color w:val="000000"/>
                      <w:sz w:val="18"/>
                      <w:lang w:eastAsia="es-MX"/>
                    </w:rPr>
                  </w:pPr>
                  <w:r w:rsidRPr="005D6D30">
                    <w:rPr>
                      <w:rFonts w:ascii="Arial" w:hAnsi="Arial" w:cs="Arial"/>
                      <w:color w:val="000000"/>
                      <w:sz w:val="18"/>
                      <w:lang w:eastAsia="es-MX"/>
                    </w:rPr>
                    <w:t xml:space="preserve">Supervisor general de </w:t>
                  </w:r>
                  <w:r>
                    <w:rPr>
                      <w:rFonts w:ascii="Arial" w:hAnsi="Arial" w:cs="Arial"/>
                      <w:color w:val="000000"/>
                      <w:sz w:val="18"/>
                      <w:lang w:eastAsia="es-MX"/>
                    </w:rPr>
                    <w:t xml:space="preserve">operaciones </w:t>
                  </w:r>
                  <w:r w:rsidRPr="005D6D30">
                    <w:rPr>
                      <w:rFonts w:ascii="Arial" w:hAnsi="Arial" w:cs="Arial"/>
                      <w:color w:val="000000"/>
                      <w:sz w:val="18"/>
                      <w:lang w:eastAsia="es-MX"/>
                    </w:rPr>
                    <w:t>(</w:t>
                  </w:r>
                  <w:r>
                    <w:rPr>
                      <w:rFonts w:ascii="Arial" w:hAnsi="Arial" w:cs="Arial"/>
                      <w:color w:val="000000"/>
                      <w:sz w:val="18"/>
                      <w:lang w:eastAsia="es-MX"/>
                    </w:rPr>
                    <w:t>1</w:t>
                  </w:r>
                  <w:r w:rsidRPr="005D6D30">
                    <w:rPr>
                      <w:rFonts w:ascii="Arial" w:hAnsi="Arial" w:cs="Arial"/>
                      <w:color w:val="000000"/>
                      <w:sz w:val="18"/>
                      <w:lang w:eastAsia="es-MX"/>
                    </w:rPr>
                    <w:t xml:space="preserve"> persona); nutriólogo para el diseño de menús (1 persona);  Supervisor auxiliar de operaciones (</w:t>
                  </w:r>
                  <w:r>
                    <w:rPr>
                      <w:rFonts w:ascii="Arial" w:hAnsi="Arial" w:cs="Arial"/>
                      <w:color w:val="000000"/>
                      <w:sz w:val="18"/>
                      <w:lang w:eastAsia="es-MX"/>
                    </w:rPr>
                    <w:t>1</w:t>
                  </w:r>
                  <w:r w:rsidRPr="005D6D30">
                    <w:rPr>
                      <w:rFonts w:ascii="Arial" w:hAnsi="Arial" w:cs="Arial"/>
                      <w:color w:val="000000"/>
                      <w:sz w:val="18"/>
                      <w:lang w:eastAsia="es-MX"/>
                    </w:rPr>
                    <w:t xml:space="preserve"> </w:t>
                  </w:r>
                  <w:r w:rsidRPr="005D6D30">
                    <w:rPr>
                      <w:rFonts w:ascii="Arial" w:hAnsi="Arial" w:cs="Arial"/>
                      <w:color w:val="000000"/>
                      <w:sz w:val="18"/>
                      <w:lang w:eastAsia="es-MX"/>
                    </w:rPr>
                    <w:lastRenderedPageBreak/>
                    <w:t>persona); Chef (</w:t>
                  </w:r>
                  <w:r>
                    <w:rPr>
                      <w:rFonts w:ascii="Arial" w:hAnsi="Arial" w:cs="Arial"/>
                      <w:color w:val="000000"/>
                      <w:sz w:val="18"/>
                      <w:lang w:eastAsia="es-MX"/>
                    </w:rPr>
                    <w:t>1</w:t>
                  </w:r>
                  <w:r w:rsidRPr="005D6D30">
                    <w:rPr>
                      <w:rFonts w:ascii="Arial" w:hAnsi="Arial" w:cs="Arial"/>
                      <w:color w:val="000000"/>
                      <w:sz w:val="18"/>
                      <w:lang w:eastAsia="es-MX"/>
                    </w:rPr>
                    <w:t xml:space="preserve"> persona)</w:t>
                  </w:r>
                </w:p>
              </w:tc>
              <w:tc>
                <w:tcPr>
                  <w:tcW w:w="1015"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58719A2" w14:textId="77777777" w:rsidR="002C38D9" w:rsidRPr="005D6D30" w:rsidRDefault="002C38D9" w:rsidP="0036552E">
                  <w:pPr>
                    <w:jc w:val="center"/>
                    <w:rPr>
                      <w:rFonts w:ascii="Arial" w:hAnsi="Arial" w:cs="Arial"/>
                      <w:color w:val="000000"/>
                      <w:sz w:val="18"/>
                      <w:lang w:eastAsia="es-MX"/>
                    </w:rPr>
                  </w:pPr>
                  <w:r>
                    <w:rPr>
                      <w:rFonts w:ascii="Arial" w:hAnsi="Arial" w:cs="Arial"/>
                      <w:color w:val="000000"/>
                      <w:sz w:val="18"/>
                      <w:lang w:eastAsia="es-MX"/>
                    </w:rPr>
                    <w:lastRenderedPageBreak/>
                    <w:t xml:space="preserve">4 </w:t>
                  </w:r>
                  <w:r w:rsidRPr="005D6D30">
                    <w:rPr>
                      <w:rFonts w:ascii="Arial" w:hAnsi="Arial" w:cs="Arial"/>
                      <w:color w:val="000000"/>
                      <w:sz w:val="18"/>
                      <w:lang w:eastAsia="es-MX"/>
                    </w:rPr>
                    <w:t>personas</w:t>
                  </w:r>
                </w:p>
              </w:tc>
              <w:tc>
                <w:tcPr>
                  <w:tcW w:w="2551" w:type="dxa"/>
                  <w:tcBorders>
                    <w:top w:val="nil"/>
                    <w:left w:val="nil"/>
                    <w:bottom w:val="single" w:sz="4" w:space="0" w:color="000000"/>
                    <w:right w:val="single" w:sz="4" w:space="0" w:color="000000"/>
                  </w:tcBorders>
                  <w:shd w:val="clear" w:color="auto" w:fill="auto"/>
                  <w:vAlign w:val="center"/>
                  <w:hideMark/>
                </w:tcPr>
                <w:p w14:paraId="0AEF56AA" w14:textId="77777777" w:rsidR="002C38D9" w:rsidRPr="005D6D30" w:rsidRDefault="002C38D9" w:rsidP="0036552E">
                  <w:pPr>
                    <w:jc w:val="both"/>
                    <w:rPr>
                      <w:rFonts w:ascii="Arial" w:hAnsi="Arial" w:cs="Arial"/>
                      <w:color w:val="000000"/>
                      <w:sz w:val="18"/>
                      <w:lang w:eastAsia="es-MX"/>
                    </w:rPr>
                  </w:pPr>
                  <w:r w:rsidRPr="005D6D30">
                    <w:rPr>
                      <w:rFonts w:ascii="Arial" w:hAnsi="Arial" w:cs="Arial"/>
                      <w:bCs/>
                      <w:color w:val="000000"/>
                      <w:sz w:val="18"/>
                      <w:lang w:eastAsia="es-MX"/>
                    </w:rPr>
                    <w:t>Presenta dos documentos expedidos por Institución competente por cada una de las personas, consistentes en certificaciones o diplomas.</w:t>
                  </w:r>
                </w:p>
              </w:tc>
              <w:tc>
                <w:tcPr>
                  <w:tcW w:w="1102" w:type="dxa"/>
                  <w:tcBorders>
                    <w:top w:val="nil"/>
                    <w:left w:val="nil"/>
                    <w:bottom w:val="single" w:sz="4" w:space="0" w:color="000000"/>
                    <w:right w:val="single" w:sz="4" w:space="0" w:color="000000"/>
                  </w:tcBorders>
                  <w:shd w:val="clear" w:color="auto" w:fill="auto"/>
                  <w:noWrap/>
                  <w:vAlign w:val="center"/>
                  <w:hideMark/>
                </w:tcPr>
                <w:p w14:paraId="1ADC6012" w14:textId="77777777" w:rsidR="002C38D9" w:rsidRPr="005D6D30" w:rsidRDefault="002C38D9" w:rsidP="0036552E">
                  <w:pPr>
                    <w:jc w:val="center"/>
                    <w:rPr>
                      <w:rFonts w:ascii="Arial" w:hAnsi="Arial" w:cs="Arial"/>
                      <w:color w:val="000000"/>
                      <w:sz w:val="18"/>
                      <w:lang w:eastAsia="es-MX"/>
                    </w:rPr>
                  </w:pPr>
                  <w:r>
                    <w:rPr>
                      <w:rFonts w:ascii="Arial" w:hAnsi="Arial" w:cs="Arial"/>
                      <w:color w:val="000000"/>
                      <w:sz w:val="18"/>
                      <w:lang w:eastAsia="es-MX"/>
                    </w:rPr>
                    <w:t>2</w:t>
                  </w:r>
                  <w:r w:rsidRPr="005D6D30">
                    <w:rPr>
                      <w:rFonts w:ascii="Arial" w:hAnsi="Arial" w:cs="Arial"/>
                      <w:color w:val="000000"/>
                      <w:sz w:val="18"/>
                      <w:lang w:eastAsia="es-MX"/>
                    </w:rPr>
                    <w:t>.</w:t>
                  </w:r>
                  <w:r>
                    <w:rPr>
                      <w:rFonts w:ascii="Arial" w:hAnsi="Arial" w:cs="Arial"/>
                      <w:color w:val="000000"/>
                      <w:sz w:val="18"/>
                      <w:lang w:eastAsia="es-MX"/>
                    </w:rPr>
                    <w:t>5</w:t>
                  </w:r>
                  <w:r w:rsidRPr="005D6D30">
                    <w:rPr>
                      <w:rFonts w:ascii="Arial" w:hAnsi="Arial" w:cs="Arial"/>
                      <w:color w:val="000000"/>
                      <w:sz w:val="18"/>
                      <w:lang w:eastAsia="es-MX"/>
                    </w:rPr>
                    <w:t>0</w:t>
                  </w:r>
                </w:p>
              </w:tc>
            </w:tr>
            <w:tr w:rsidR="002C38D9" w:rsidRPr="005D6D30" w14:paraId="45926A17" w14:textId="77777777" w:rsidTr="0036552E">
              <w:trPr>
                <w:trHeight w:val="50"/>
                <w:jc w:val="center"/>
              </w:trPr>
              <w:tc>
                <w:tcPr>
                  <w:tcW w:w="1569" w:type="dxa"/>
                  <w:vMerge/>
                  <w:tcBorders>
                    <w:top w:val="nil"/>
                    <w:left w:val="single" w:sz="4" w:space="0" w:color="000000"/>
                    <w:bottom w:val="single" w:sz="4" w:space="0" w:color="000000"/>
                    <w:right w:val="single" w:sz="4" w:space="0" w:color="000000"/>
                  </w:tcBorders>
                  <w:vAlign w:val="center"/>
                  <w:hideMark/>
                </w:tcPr>
                <w:p w14:paraId="26D86947" w14:textId="77777777" w:rsidR="002C38D9" w:rsidRPr="005D6D30" w:rsidRDefault="002C38D9" w:rsidP="0036552E">
                  <w:pPr>
                    <w:rPr>
                      <w:rFonts w:ascii="Arial" w:hAnsi="Arial" w:cs="Arial"/>
                      <w:color w:val="000000"/>
                      <w:sz w:val="18"/>
                      <w:lang w:eastAsia="es-MX"/>
                    </w:rPr>
                  </w:pPr>
                </w:p>
              </w:tc>
              <w:tc>
                <w:tcPr>
                  <w:tcW w:w="1015" w:type="dxa"/>
                  <w:vMerge/>
                  <w:tcBorders>
                    <w:top w:val="nil"/>
                    <w:left w:val="single" w:sz="4" w:space="0" w:color="000000"/>
                    <w:bottom w:val="single" w:sz="4" w:space="0" w:color="000000"/>
                    <w:right w:val="single" w:sz="4" w:space="0" w:color="000000"/>
                  </w:tcBorders>
                  <w:vAlign w:val="center"/>
                  <w:hideMark/>
                </w:tcPr>
                <w:p w14:paraId="574B858F" w14:textId="77777777" w:rsidR="002C38D9" w:rsidRPr="005D6D30" w:rsidRDefault="002C38D9" w:rsidP="0036552E">
                  <w:pPr>
                    <w:rPr>
                      <w:rFonts w:ascii="Arial" w:hAnsi="Arial" w:cs="Arial"/>
                      <w:color w:val="000000"/>
                      <w:sz w:val="18"/>
                      <w:lang w:eastAsia="es-MX"/>
                    </w:rPr>
                  </w:pPr>
                </w:p>
              </w:tc>
              <w:tc>
                <w:tcPr>
                  <w:tcW w:w="2551" w:type="dxa"/>
                  <w:tcBorders>
                    <w:top w:val="nil"/>
                    <w:left w:val="nil"/>
                    <w:bottom w:val="single" w:sz="4" w:space="0" w:color="000000"/>
                    <w:right w:val="single" w:sz="4" w:space="0" w:color="000000"/>
                  </w:tcBorders>
                  <w:shd w:val="clear" w:color="auto" w:fill="auto"/>
                  <w:vAlign w:val="center"/>
                  <w:hideMark/>
                </w:tcPr>
                <w:p w14:paraId="074FA4B5" w14:textId="77777777" w:rsidR="002C38D9" w:rsidRPr="005D6D30" w:rsidRDefault="002C38D9" w:rsidP="0036552E">
                  <w:pPr>
                    <w:pStyle w:val="Prrafodelista"/>
                    <w:ind w:left="0"/>
                    <w:jc w:val="both"/>
                    <w:rPr>
                      <w:rFonts w:ascii="Arial" w:hAnsi="Arial" w:cs="Arial"/>
                      <w:color w:val="000000"/>
                      <w:sz w:val="18"/>
                      <w:lang w:eastAsia="es-MX"/>
                    </w:rPr>
                  </w:pPr>
                  <w:r w:rsidRPr="005D6D30">
                    <w:rPr>
                      <w:rFonts w:ascii="Arial" w:hAnsi="Arial" w:cs="Arial"/>
                      <w:bCs/>
                      <w:color w:val="000000"/>
                      <w:sz w:val="18"/>
                      <w:lang w:eastAsia="es-MX"/>
                    </w:rPr>
                    <w:t>Presenta un documento expedidos por Institución competente, por cada una de las personas, consistentes en certificaciones o diplomas.</w:t>
                  </w:r>
                </w:p>
              </w:tc>
              <w:tc>
                <w:tcPr>
                  <w:tcW w:w="1102" w:type="dxa"/>
                  <w:tcBorders>
                    <w:top w:val="nil"/>
                    <w:left w:val="nil"/>
                    <w:bottom w:val="single" w:sz="4" w:space="0" w:color="000000"/>
                    <w:right w:val="single" w:sz="4" w:space="0" w:color="000000"/>
                  </w:tcBorders>
                  <w:shd w:val="clear" w:color="auto" w:fill="auto"/>
                  <w:vAlign w:val="center"/>
                </w:tcPr>
                <w:p w14:paraId="156E5A7F" w14:textId="77777777" w:rsidR="002C38D9" w:rsidRPr="005D6D30" w:rsidRDefault="002C38D9" w:rsidP="0036552E">
                  <w:pPr>
                    <w:jc w:val="center"/>
                    <w:rPr>
                      <w:rFonts w:ascii="Arial" w:hAnsi="Arial" w:cs="Arial"/>
                      <w:color w:val="000000"/>
                      <w:sz w:val="18"/>
                      <w:lang w:eastAsia="es-MX"/>
                    </w:rPr>
                  </w:pPr>
                  <w:r>
                    <w:rPr>
                      <w:rFonts w:ascii="Arial" w:hAnsi="Arial" w:cs="Arial"/>
                      <w:color w:val="000000"/>
                      <w:sz w:val="18"/>
                      <w:lang w:eastAsia="es-MX"/>
                    </w:rPr>
                    <w:t>1</w:t>
                  </w:r>
                  <w:r w:rsidRPr="005D6D30">
                    <w:rPr>
                      <w:rFonts w:ascii="Arial" w:hAnsi="Arial" w:cs="Arial"/>
                      <w:color w:val="000000"/>
                      <w:sz w:val="18"/>
                      <w:lang w:eastAsia="es-MX"/>
                    </w:rPr>
                    <w:t>.00</w:t>
                  </w:r>
                </w:p>
              </w:tc>
            </w:tr>
            <w:tr w:rsidR="002C38D9" w:rsidRPr="005D6D30" w14:paraId="615A72BF" w14:textId="77777777" w:rsidTr="0036552E">
              <w:trPr>
                <w:trHeight w:val="34"/>
                <w:jc w:val="center"/>
              </w:trPr>
              <w:tc>
                <w:tcPr>
                  <w:tcW w:w="1569" w:type="dxa"/>
                  <w:vMerge/>
                  <w:tcBorders>
                    <w:top w:val="nil"/>
                    <w:left w:val="single" w:sz="4" w:space="0" w:color="000000"/>
                    <w:bottom w:val="single" w:sz="4" w:space="0" w:color="000000"/>
                    <w:right w:val="single" w:sz="4" w:space="0" w:color="000000"/>
                  </w:tcBorders>
                  <w:vAlign w:val="center"/>
                  <w:hideMark/>
                </w:tcPr>
                <w:p w14:paraId="1CFCD7CA" w14:textId="77777777" w:rsidR="002C38D9" w:rsidRPr="005D6D30" w:rsidRDefault="002C38D9" w:rsidP="0036552E">
                  <w:pPr>
                    <w:rPr>
                      <w:rFonts w:ascii="Arial" w:hAnsi="Arial" w:cs="Arial"/>
                      <w:color w:val="000000"/>
                      <w:sz w:val="18"/>
                      <w:lang w:eastAsia="es-MX"/>
                    </w:rPr>
                  </w:pPr>
                </w:p>
              </w:tc>
              <w:tc>
                <w:tcPr>
                  <w:tcW w:w="1015" w:type="dxa"/>
                  <w:vMerge/>
                  <w:tcBorders>
                    <w:top w:val="nil"/>
                    <w:left w:val="single" w:sz="4" w:space="0" w:color="000000"/>
                    <w:bottom w:val="single" w:sz="4" w:space="0" w:color="000000"/>
                    <w:right w:val="single" w:sz="4" w:space="0" w:color="000000"/>
                  </w:tcBorders>
                  <w:vAlign w:val="center"/>
                  <w:hideMark/>
                </w:tcPr>
                <w:p w14:paraId="2AEF1549" w14:textId="77777777" w:rsidR="002C38D9" w:rsidRPr="005D6D30" w:rsidRDefault="002C38D9" w:rsidP="0036552E">
                  <w:pPr>
                    <w:rPr>
                      <w:rFonts w:ascii="Arial" w:hAnsi="Arial" w:cs="Arial"/>
                      <w:color w:val="000000"/>
                      <w:sz w:val="18"/>
                      <w:lang w:eastAsia="es-MX"/>
                    </w:rPr>
                  </w:pPr>
                </w:p>
              </w:tc>
              <w:tc>
                <w:tcPr>
                  <w:tcW w:w="2551" w:type="dxa"/>
                  <w:tcBorders>
                    <w:top w:val="nil"/>
                    <w:left w:val="nil"/>
                    <w:bottom w:val="single" w:sz="4" w:space="0" w:color="000000"/>
                    <w:right w:val="single" w:sz="4" w:space="0" w:color="000000"/>
                  </w:tcBorders>
                  <w:shd w:val="clear" w:color="auto" w:fill="auto"/>
                  <w:vAlign w:val="center"/>
                  <w:hideMark/>
                </w:tcPr>
                <w:p w14:paraId="31104E23" w14:textId="77777777" w:rsidR="002C38D9" w:rsidRPr="005D6D30" w:rsidRDefault="002C38D9" w:rsidP="0036552E">
                  <w:pPr>
                    <w:jc w:val="both"/>
                    <w:rPr>
                      <w:rFonts w:ascii="Arial" w:hAnsi="Arial" w:cs="Arial"/>
                      <w:color w:val="000000"/>
                      <w:sz w:val="18"/>
                      <w:lang w:eastAsia="es-MX"/>
                    </w:rPr>
                  </w:pPr>
                  <w:r w:rsidRPr="005D6D30">
                    <w:rPr>
                      <w:rFonts w:ascii="Arial" w:hAnsi="Arial" w:cs="Arial"/>
                      <w:color w:val="000000"/>
                      <w:sz w:val="18"/>
                      <w:lang w:eastAsia="es-MX"/>
                    </w:rPr>
                    <w:t>No presenta ninguna certificación</w:t>
                  </w:r>
                </w:p>
              </w:tc>
              <w:tc>
                <w:tcPr>
                  <w:tcW w:w="1102" w:type="dxa"/>
                  <w:tcBorders>
                    <w:top w:val="nil"/>
                    <w:left w:val="nil"/>
                    <w:bottom w:val="single" w:sz="4" w:space="0" w:color="000000"/>
                    <w:right w:val="single" w:sz="4" w:space="0" w:color="000000"/>
                  </w:tcBorders>
                  <w:shd w:val="clear" w:color="auto" w:fill="auto"/>
                  <w:noWrap/>
                  <w:vAlign w:val="center"/>
                  <w:hideMark/>
                </w:tcPr>
                <w:p w14:paraId="59926C88" w14:textId="77777777" w:rsidR="002C38D9" w:rsidRPr="005D6D30" w:rsidRDefault="002C38D9" w:rsidP="0036552E">
                  <w:pPr>
                    <w:jc w:val="center"/>
                    <w:rPr>
                      <w:rFonts w:ascii="Arial" w:hAnsi="Arial" w:cs="Arial"/>
                      <w:color w:val="000000"/>
                      <w:sz w:val="18"/>
                      <w:lang w:eastAsia="es-MX"/>
                    </w:rPr>
                  </w:pPr>
                  <w:r w:rsidRPr="005D6D30">
                    <w:rPr>
                      <w:rFonts w:ascii="Arial" w:hAnsi="Arial" w:cs="Arial"/>
                      <w:color w:val="000000"/>
                      <w:sz w:val="18"/>
                      <w:lang w:eastAsia="es-MX"/>
                    </w:rPr>
                    <w:t>0</w:t>
                  </w:r>
                  <w:r>
                    <w:rPr>
                      <w:rFonts w:ascii="Arial" w:hAnsi="Arial" w:cs="Arial"/>
                      <w:color w:val="000000"/>
                      <w:sz w:val="18"/>
                      <w:lang w:eastAsia="es-MX"/>
                    </w:rPr>
                    <w:t>.00</w:t>
                  </w:r>
                </w:p>
              </w:tc>
            </w:tr>
          </w:tbl>
          <w:p w14:paraId="65F10551" w14:textId="77777777" w:rsidR="002C38D9" w:rsidRPr="009E0B98" w:rsidRDefault="002C38D9" w:rsidP="0036552E">
            <w:pPr>
              <w:jc w:val="both"/>
              <w:rPr>
                <w:rFonts w:ascii="Arial" w:eastAsia="Arial" w:hAnsi="Arial" w:cs="Arial"/>
                <w:sz w:val="10"/>
                <w:szCs w:val="10"/>
              </w:rPr>
            </w:pPr>
          </w:p>
          <w:p w14:paraId="6A65DEE6" w14:textId="77777777" w:rsidR="002C38D9" w:rsidRPr="005D6D30" w:rsidRDefault="002C38D9" w:rsidP="0036552E">
            <w:pPr>
              <w:jc w:val="both"/>
              <w:rPr>
                <w:rFonts w:ascii="Arial" w:hAnsi="Arial" w:cs="Arial"/>
                <w:color w:val="000000"/>
                <w:sz w:val="18"/>
                <w:lang w:eastAsia="es-MX"/>
              </w:rPr>
            </w:pPr>
            <w:r w:rsidRPr="005D6D30">
              <w:rPr>
                <w:rFonts w:ascii="Arial" w:hAnsi="Arial" w:cs="Arial"/>
                <w:color w:val="000000"/>
                <w:sz w:val="18"/>
                <w:lang w:eastAsia="es-MX"/>
              </w:rPr>
              <w:t>Para efectos de la evaluación, en caso de que el Licitante integre en su expediente un número de certificaciones mayor al máximo solicitado, se tomará en cuenta el orden definido en la relación que entregue el Licitante como parte de su propuesta; a falta de ésta, y con base en los números de folio de su propuesta, se considerarán las primeras fojas que cubran el máximo de certificaciones solicitadas.</w:t>
            </w:r>
          </w:p>
          <w:p w14:paraId="6124FBAA" w14:textId="77777777" w:rsidR="002C38D9" w:rsidRPr="005D6D30" w:rsidRDefault="002C38D9" w:rsidP="0036552E">
            <w:pPr>
              <w:jc w:val="both"/>
              <w:rPr>
                <w:rFonts w:ascii="Arial" w:hAnsi="Arial" w:cs="Arial"/>
                <w:color w:val="000000"/>
                <w:sz w:val="18"/>
                <w:lang w:eastAsia="es-MX"/>
              </w:rPr>
            </w:pPr>
          </w:p>
          <w:p w14:paraId="62D787FD" w14:textId="77777777" w:rsidR="002C38D9" w:rsidRPr="005D6D30" w:rsidRDefault="002C38D9" w:rsidP="0036552E">
            <w:pPr>
              <w:jc w:val="both"/>
              <w:rPr>
                <w:rFonts w:ascii="Arial" w:hAnsi="Arial" w:cs="Arial"/>
                <w:color w:val="000000"/>
                <w:sz w:val="18"/>
                <w:lang w:eastAsia="es-MX"/>
              </w:rPr>
            </w:pPr>
            <w:r w:rsidRPr="005D6D30">
              <w:rPr>
                <w:rFonts w:ascii="Arial" w:hAnsi="Arial" w:cs="Arial"/>
                <w:color w:val="000000"/>
                <w:sz w:val="18"/>
                <w:lang w:eastAsia="es-MX"/>
              </w:rPr>
              <w:t>En caso de que dos o más Licitantes acrediten el mismo número de certificaciones, obtendrán la misma puntuación.</w:t>
            </w:r>
          </w:p>
          <w:p w14:paraId="0188EFF2" w14:textId="77777777" w:rsidR="002C38D9" w:rsidRPr="005D6D30" w:rsidRDefault="002C38D9" w:rsidP="0036552E">
            <w:pPr>
              <w:jc w:val="both"/>
              <w:rPr>
                <w:rFonts w:ascii="Arial" w:hAnsi="Arial" w:cs="Arial"/>
                <w:color w:val="000000"/>
                <w:sz w:val="18"/>
                <w:lang w:eastAsia="es-MX"/>
              </w:rPr>
            </w:pPr>
          </w:p>
          <w:p w14:paraId="7D69D421" w14:textId="77777777" w:rsidR="002C38D9" w:rsidRPr="005D6D30" w:rsidRDefault="002C38D9" w:rsidP="0036552E">
            <w:pPr>
              <w:jc w:val="both"/>
              <w:rPr>
                <w:rFonts w:ascii="Arial" w:hAnsi="Arial" w:cs="Arial"/>
                <w:color w:val="000000"/>
                <w:sz w:val="18"/>
                <w:lang w:eastAsia="es-MX"/>
              </w:rPr>
            </w:pPr>
            <w:r w:rsidRPr="005D6D30">
              <w:rPr>
                <w:rFonts w:ascii="Arial" w:hAnsi="Arial" w:cs="Arial"/>
                <w:color w:val="000000"/>
                <w:sz w:val="18"/>
                <w:lang w:eastAsia="es-MX"/>
              </w:rPr>
              <w:t>El personal propuesto para este subrubro deberá de ser el mismo que el del subrubro 1.1.1.</w:t>
            </w:r>
          </w:p>
        </w:tc>
        <w:tc>
          <w:tcPr>
            <w:tcW w:w="524" w:type="pct"/>
            <w:tcBorders>
              <w:top w:val="nil"/>
              <w:left w:val="nil"/>
              <w:bottom w:val="single" w:sz="4" w:space="0" w:color="auto"/>
              <w:right w:val="single" w:sz="4" w:space="0" w:color="auto"/>
            </w:tcBorders>
            <w:shd w:val="clear" w:color="000000" w:fill="FFFFFF"/>
            <w:vAlign w:val="center"/>
            <w:hideMark/>
          </w:tcPr>
          <w:p w14:paraId="5FFBDF30" w14:textId="77777777" w:rsidR="002C38D9" w:rsidRPr="005D6D30" w:rsidRDefault="002C38D9" w:rsidP="0036552E">
            <w:pPr>
              <w:jc w:val="center"/>
              <w:rPr>
                <w:rFonts w:ascii="Arial" w:hAnsi="Arial" w:cs="Arial"/>
                <w:b/>
                <w:bCs/>
                <w:color w:val="000000"/>
                <w:sz w:val="18"/>
                <w:lang w:eastAsia="es-MX"/>
              </w:rPr>
            </w:pPr>
            <w:r>
              <w:rPr>
                <w:rFonts w:ascii="Arial" w:hAnsi="Arial" w:cs="Arial"/>
                <w:b/>
                <w:bCs/>
                <w:color w:val="000000"/>
                <w:sz w:val="18"/>
                <w:lang w:eastAsia="es-MX"/>
              </w:rPr>
              <w:lastRenderedPageBreak/>
              <w:t>2</w:t>
            </w:r>
            <w:r w:rsidRPr="005D6D30">
              <w:rPr>
                <w:rFonts w:ascii="Arial" w:hAnsi="Arial" w:cs="Arial"/>
                <w:b/>
                <w:bCs/>
                <w:color w:val="000000"/>
                <w:sz w:val="18"/>
                <w:lang w:eastAsia="es-MX"/>
              </w:rPr>
              <w:t>.</w:t>
            </w:r>
            <w:r>
              <w:rPr>
                <w:rFonts w:ascii="Arial" w:hAnsi="Arial" w:cs="Arial"/>
                <w:b/>
                <w:bCs/>
                <w:color w:val="000000"/>
                <w:sz w:val="18"/>
                <w:lang w:eastAsia="es-MX"/>
              </w:rPr>
              <w:t>5</w:t>
            </w:r>
            <w:r w:rsidRPr="005D6D30">
              <w:rPr>
                <w:rFonts w:ascii="Arial" w:hAnsi="Arial" w:cs="Arial"/>
                <w:b/>
                <w:bCs/>
                <w:color w:val="000000"/>
                <w:sz w:val="18"/>
                <w:lang w:eastAsia="es-MX"/>
              </w:rPr>
              <w:t>0</w:t>
            </w:r>
          </w:p>
        </w:tc>
      </w:tr>
      <w:tr w:rsidR="002C38D9" w:rsidRPr="00D170DD" w14:paraId="1812F6CE" w14:textId="77777777" w:rsidTr="00E00F52">
        <w:trPr>
          <w:trHeight w:val="58"/>
          <w:jc w:val="center"/>
        </w:trPr>
        <w:tc>
          <w:tcPr>
            <w:tcW w:w="461" w:type="pct"/>
            <w:tcBorders>
              <w:top w:val="nil"/>
              <w:left w:val="single" w:sz="4" w:space="0" w:color="auto"/>
              <w:bottom w:val="single" w:sz="4" w:space="0" w:color="auto"/>
              <w:right w:val="single" w:sz="4" w:space="0" w:color="auto"/>
            </w:tcBorders>
            <w:shd w:val="clear" w:color="000000" w:fill="FFFFFF"/>
            <w:vAlign w:val="center"/>
          </w:tcPr>
          <w:p w14:paraId="1E43B600" w14:textId="77777777" w:rsidR="002C38D9" w:rsidRPr="000709B5" w:rsidRDefault="002C38D9" w:rsidP="0036552E">
            <w:pPr>
              <w:jc w:val="center"/>
              <w:rPr>
                <w:rFonts w:ascii="Arial Narrow" w:hAnsi="Arial Narrow" w:cs="Arial"/>
                <w:b/>
                <w:bCs/>
                <w:color w:val="000000"/>
                <w:lang w:eastAsia="es-MX"/>
              </w:rPr>
            </w:pPr>
            <w:r>
              <w:rPr>
                <w:rFonts w:ascii="Arial Narrow" w:hAnsi="Arial Narrow" w:cs="Arial"/>
                <w:b/>
                <w:bCs/>
                <w:color w:val="000000"/>
                <w:lang w:eastAsia="es-MX"/>
              </w:rPr>
              <w:lastRenderedPageBreak/>
              <w:t>1.1.4</w:t>
            </w:r>
          </w:p>
        </w:tc>
        <w:tc>
          <w:tcPr>
            <w:tcW w:w="842" w:type="pct"/>
            <w:tcBorders>
              <w:top w:val="nil"/>
              <w:left w:val="nil"/>
              <w:bottom w:val="single" w:sz="4" w:space="0" w:color="auto"/>
              <w:right w:val="single" w:sz="4" w:space="0" w:color="auto"/>
            </w:tcBorders>
            <w:shd w:val="clear" w:color="000000" w:fill="FFFFFF"/>
            <w:vAlign w:val="center"/>
          </w:tcPr>
          <w:p w14:paraId="26A9D779" w14:textId="77777777" w:rsidR="002C38D9" w:rsidRPr="000709B5" w:rsidRDefault="002C38D9" w:rsidP="0036552E">
            <w:pPr>
              <w:jc w:val="both"/>
              <w:rPr>
                <w:rFonts w:ascii="Arial Narrow" w:hAnsi="Arial Narrow" w:cs="Arial"/>
                <w:color w:val="000000"/>
                <w:lang w:eastAsia="es-MX"/>
              </w:rPr>
            </w:pPr>
            <w:r>
              <w:rPr>
                <w:rFonts w:ascii="Arial Narrow" w:hAnsi="Arial Narrow" w:cs="Arial"/>
                <w:color w:val="000000"/>
                <w:lang w:eastAsia="es-MX"/>
              </w:rPr>
              <w:t>Capacidad de equipamiento</w:t>
            </w:r>
          </w:p>
        </w:tc>
        <w:tc>
          <w:tcPr>
            <w:tcW w:w="3173" w:type="pct"/>
            <w:tcBorders>
              <w:top w:val="single" w:sz="4" w:space="0" w:color="auto"/>
              <w:left w:val="nil"/>
              <w:bottom w:val="single" w:sz="4" w:space="0" w:color="auto"/>
              <w:right w:val="single" w:sz="4" w:space="0" w:color="auto"/>
            </w:tcBorders>
            <w:shd w:val="clear" w:color="000000" w:fill="FFFFFF"/>
            <w:vAlign w:val="center"/>
          </w:tcPr>
          <w:p w14:paraId="5CBBFCA5" w14:textId="77777777" w:rsidR="002C38D9" w:rsidRPr="0037647F" w:rsidRDefault="002C38D9" w:rsidP="002C38D9">
            <w:pPr>
              <w:pStyle w:val="Prrafodelista"/>
              <w:numPr>
                <w:ilvl w:val="0"/>
                <w:numId w:val="95"/>
              </w:numPr>
              <w:tabs>
                <w:tab w:val="left" w:pos="309"/>
              </w:tabs>
              <w:ind w:left="21" w:hanging="21"/>
              <w:contextualSpacing w:val="0"/>
              <w:jc w:val="both"/>
              <w:rPr>
                <w:rFonts w:ascii="Arial" w:hAnsi="Arial" w:cs="Arial"/>
                <w:sz w:val="18"/>
                <w:szCs w:val="18"/>
              </w:rPr>
            </w:pPr>
            <w:r w:rsidRPr="0037647F">
              <w:rPr>
                <w:rFonts w:ascii="Arial" w:hAnsi="Arial" w:cs="Arial"/>
                <w:sz w:val="18"/>
                <w:szCs w:val="18"/>
              </w:rPr>
              <w:t xml:space="preserve">El Instituto durante la evaluación de propuestas realizará una visita a las instalaciones de los licitantes, a fin de constatar la veracidad en sus propuestas. </w:t>
            </w:r>
          </w:p>
          <w:p w14:paraId="32D82EEB" w14:textId="77777777" w:rsidR="002C38D9" w:rsidRPr="00C76C70" w:rsidRDefault="002C38D9" w:rsidP="0036552E">
            <w:pPr>
              <w:pStyle w:val="Prrafodelista"/>
              <w:ind w:left="21"/>
              <w:contextualSpacing w:val="0"/>
              <w:jc w:val="both"/>
              <w:rPr>
                <w:rFonts w:ascii="Arial" w:hAnsi="Arial" w:cs="Arial"/>
                <w:sz w:val="10"/>
                <w:szCs w:val="10"/>
              </w:rPr>
            </w:pPr>
          </w:p>
          <w:p w14:paraId="2A8CB335" w14:textId="77777777" w:rsidR="002C38D9" w:rsidRPr="0037647F" w:rsidRDefault="002C38D9" w:rsidP="0036552E">
            <w:pPr>
              <w:jc w:val="both"/>
              <w:rPr>
                <w:rFonts w:ascii="Arial" w:hAnsi="Arial" w:cs="Arial"/>
                <w:sz w:val="18"/>
                <w:szCs w:val="18"/>
              </w:rPr>
            </w:pPr>
            <w:r w:rsidRPr="0037647F">
              <w:rPr>
                <w:rFonts w:ascii="Arial" w:hAnsi="Arial" w:cs="Arial"/>
                <w:sz w:val="18"/>
                <w:szCs w:val="18"/>
              </w:rPr>
              <w:t>En la visita que realice el Instituto, el licitante deberá de acreditar que cuenta en sus instalaciones, al menos con:</w:t>
            </w:r>
          </w:p>
          <w:p w14:paraId="72C3B6D1" w14:textId="77777777" w:rsidR="002C38D9" w:rsidRPr="00C76C70" w:rsidRDefault="002C38D9" w:rsidP="0036552E">
            <w:pPr>
              <w:jc w:val="both"/>
              <w:rPr>
                <w:rFonts w:ascii="Arial" w:hAnsi="Arial" w:cs="Arial"/>
                <w:sz w:val="10"/>
                <w:szCs w:val="1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9"/>
              <w:gridCol w:w="2805"/>
            </w:tblGrid>
            <w:tr w:rsidR="002C38D9" w:rsidRPr="0037647F" w14:paraId="296ECC01" w14:textId="77777777" w:rsidTr="0036552E">
              <w:trPr>
                <w:trHeight w:val="162"/>
                <w:jc w:val="center"/>
              </w:trPr>
              <w:tc>
                <w:tcPr>
                  <w:tcW w:w="2668" w:type="pct"/>
                  <w:tcBorders>
                    <w:top w:val="single" w:sz="4" w:space="0" w:color="000000"/>
                    <w:left w:val="single" w:sz="4" w:space="0" w:color="000000"/>
                    <w:bottom w:val="single" w:sz="4" w:space="0" w:color="000000"/>
                    <w:right w:val="single" w:sz="4" w:space="0" w:color="000000"/>
                  </w:tcBorders>
                  <w:hideMark/>
                </w:tcPr>
                <w:p w14:paraId="59496377" w14:textId="77777777" w:rsidR="002C38D9" w:rsidRPr="00470AC7" w:rsidRDefault="002C38D9" w:rsidP="0036552E">
                  <w:pPr>
                    <w:rPr>
                      <w:rFonts w:ascii="Arial" w:hAnsi="Arial" w:cs="Arial"/>
                      <w:sz w:val="17"/>
                      <w:szCs w:val="17"/>
                    </w:rPr>
                  </w:pPr>
                  <w:r w:rsidRPr="00470AC7">
                    <w:rPr>
                      <w:rFonts w:ascii="Arial" w:hAnsi="Arial" w:cs="Arial"/>
                      <w:sz w:val="17"/>
                      <w:szCs w:val="17"/>
                    </w:rPr>
                    <w:t>Equipo</w:t>
                  </w:r>
                </w:p>
              </w:tc>
              <w:tc>
                <w:tcPr>
                  <w:tcW w:w="2332" w:type="pct"/>
                  <w:tcBorders>
                    <w:top w:val="single" w:sz="4" w:space="0" w:color="000000"/>
                    <w:left w:val="single" w:sz="4" w:space="0" w:color="000000"/>
                    <w:bottom w:val="single" w:sz="4" w:space="0" w:color="000000"/>
                    <w:right w:val="single" w:sz="4" w:space="0" w:color="000000"/>
                  </w:tcBorders>
                  <w:hideMark/>
                </w:tcPr>
                <w:p w14:paraId="6F79A9AA" w14:textId="77777777" w:rsidR="002C38D9" w:rsidRPr="00470AC7" w:rsidRDefault="002C38D9" w:rsidP="0036552E">
                  <w:pPr>
                    <w:rPr>
                      <w:rFonts w:ascii="Arial" w:hAnsi="Arial" w:cs="Arial"/>
                      <w:sz w:val="17"/>
                      <w:szCs w:val="17"/>
                    </w:rPr>
                  </w:pPr>
                  <w:r w:rsidRPr="00470AC7">
                    <w:rPr>
                      <w:rFonts w:ascii="Arial" w:hAnsi="Arial" w:cs="Arial"/>
                      <w:sz w:val="17"/>
                      <w:szCs w:val="17"/>
                    </w:rPr>
                    <w:t>Descripción</w:t>
                  </w:r>
                </w:p>
              </w:tc>
            </w:tr>
            <w:tr w:rsidR="002C38D9" w:rsidRPr="0037647F" w14:paraId="2A6B56E3" w14:textId="77777777" w:rsidTr="0036552E">
              <w:trPr>
                <w:trHeight w:val="126"/>
                <w:jc w:val="center"/>
              </w:trPr>
              <w:tc>
                <w:tcPr>
                  <w:tcW w:w="2668" w:type="pct"/>
                  <w:tcBorders>
                    <w:top w:val="single" w:sz="4" w:space="0" w:color="000000"/>
                    <w:left w:val="single" w:sz="4" w:space="0" w:color="000000"/>
                    <w:bottom w:val="single" w:sz="4" w:space="0" w:color="000000"/>
                    <w:right w:val="single" w:sz="4" w:space="0" w:color="000000"/>
                  </w:tcBorders>
                  <w:hideMark/>
                </w:tcPr>
                <w:p w14:paraId="1A9515E9"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Equipo  de abatimiento de temperatura -18  a -30°c (cámara y/o equipo  de abatimiento Industrial)</w:t>
                  </w:r>
                </w:p>
              </w:tc>
              <w:tc>
                <w:tcPr>
                  <w:tcW w:w="2332" w:type="pct"/>
                  <w:tcBorders>
                    <w:top w:val="single" w:sz="4" w:space="0" w:color="000000"/>
                    <w:left w:val="single" w:sz="4" w:space="0" w:color="000000"/>
                    <w:bottom w:val="single" w:sz="4" w:space="0" w:color="000000"/>
                    <w:right w:val="single" w:sz="4" w:space="0" w:color="000000"/>
                  </w:tcBorders>
                  <w:hideMark/>
                </w:tcPr>
                <w:p w14:paraId="6476536D"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Equipo  de abatimiento de temperatura -18  a -30°c (cámara y/o Equipo  de abatimiento industrial)</w:t>
                  </w:r>
                </w:p>
              </w:tc>
            </w:tr>
            <w:tr w:rsidR="002C38D9" w:rsidRPr="0037647F" w14:paraId="17E74D15" w14:textId="77777777" w:rsidTr="0036552E">
              <w:trPr>
                <w:trHeight w:val="474"/>
                <w:jc w:val="center"/>
              </w:trPr>
              <w:tc>
                <w:tcPr>
                  <w:tcW w:w="2668" w:type="pct"/>
                  <w:tcBorders>
                    <w:top w:val="single" w:sz="4" w:space="0" w:color="000000"/>
                    <w:left w:val="single" w:sz="4" w:space="0" w:color="000000"/>
                    <w:bottom w:val="single" w:sz="4" w:space="0" w:color="000000"/>
                    <w:right w:val="single" w:sz="4" w:space="0" w:color="000000"/>
                  </w:tcBorders>
                  <w:hideMark/>
                </w:tcPr>
                <w:p w14:paraId="72F11795"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Equipo  de cocción Industrial (Sarteneta, marmitas,  estofones de 2 o 3 quemadores)</w:t>
                  </w:r>
                </w:p>
              </w:tc>
              <w:tc>
                <w:tcPr>
                  <w:tcW w:w="2332" w:type="pct"/>
                  <w:tcBorders>
                    <w:top w:val="single" w:sz="4" w:space="0" w:color="000000"/>
                    <w:left w:val="single" w:sz="4" w:space="0" w:color="000000"/>
                    <w:bottom w:val="single" w:sz="4" w:space="0" w:color="000000"/>
                    <w:right w:val="single" w:sz="4" w:space="0" w:color="000000"/>
                  </w:tcBorders>
                  <w:hideMark/>
                </w:tcPr>
                <w:p w14:paraId="26229628"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Equipo  de cocción  industrial (Sarteneta, marmitas, Estufón 2 o 3 quemadores)</w:t>
                  </w:r>
                </w:p>
              </w:tc>
            </w:tr>
            <w:tr w:rsidR="002C38D9" w:rsidRPr="0037647F" w14:paraId="14824A51" w14:textId="77777777" w:rsidTr="0036552E">
              <w:trPr>
                <w:trHeight w:val="281"/>
                <w:jc w:val="center"/>
              </w:trPr>
              <w:tc>
                <w:tcPr>
                  <w:tcW w:w="2668" w:type="pct"/>
                  <w:tcBorders>
                    <w:top w:val="single" w:sz="4" w:space="0" w:color="000000"/>
                    <w:left w:val="single" w:sz="4" w:space="0" w:color="000000"/>
                    <w:bottom w:val="single" w:sz="4" w:space="0" w:color="000000"/>
                    <w:right w:val="single" w:sz="4" w:space="0" w:color="000000"/>
                  </w:tcBorders>
                  <w:hideMark/>
                </w:tcPr>
                <w:p w14:paraId="1F84DC39"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Horno tipo Rational Industrial a vapor y convencional</w:t>
                  </w:r>
                </w:p>
              </w:tc>
              <w:tc>
                <w:tcPr>
                  <w:tcW w:w="2332" w:type="pct"/>
                  <w:tcBorders>
                    <w:top w:val="single" w:sz="4" w:space="0" w:color="000000"/>
                    <w:left w:val="single" w:sz="4" w:space="0" w:color="000000"/>
                    <w:bottom w:val="single" w:sz="4" w:space="0" w:color="000000"/>
                    <w:right w:val="single" w:sz="4" w:space="0" w:color="000000"/>
                  </w:tcBorders>
                  <w:hideMark/>
                </w:tcPr>
                <w:p w14:paraId="47013605"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Horno tipo  Rational industrial a vapor y convencional</w:t>
                  </w:r>
                </w:p>
              </w:tc>
            </w:tr>
            <w:tr w:rsidR="002C38D9" w:rsidRPr="0037647F" w14:paraId="6CE5945E" w14:textId="77777777" w:rsidTr="0036552E">
              <w:trPr>
                <w:trHeight w:val="301"/>
                <w:jc w:val="center"/>
              </w:trPr>
              <w:tc>
                <w:tcPr>
                  <w:tcW w:w="2668" w:type="pct"/>
                  <w:tcBorders>
                    <w:top w:val="single" w:sz="4" w:space="0" w:color="000000"/>
                    <w:left w:val="single" w:sz="4" w:space="0" w:color="000000"/>
                    <w:bottom w:val="single" w:sz="4" w:space="0" w:color="000000"/>
                    <w:right w:val="single" w:sz="4" w:space="0" w:color="000000"/>
                  </w:tcBorders>
                  <w:hideMark/>
                </w:tcPr>
                <w:p w14:paraId="6569B980"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Cámaras de conservación,  refrigeración  y congelación</w:t>
                  </w:r>
                </w:p>
              </w:tc>
              <w:tc>
                <w:tcPr>
                  <w:tcW w:w="2332" w:type="pct"/>
                  <w:tcBorders>
                    <w:top w:val="single" w:sz="4" w:space="0" w:color="000000"/>
                    <w:left w:val="single" w:sz="4" w:space="0" w:color="000000"/>
                    <w:bottom w:val="single" w:sz="4" w:space="0" w:color="000000"/>
                    <w:right w:val="single" w:sz="4" w:space="0" w:color="000000"/>
                  </w:tcBorders>
                  <w:hideMark/>
                </w:tcPr>
                <w:p w14:paraId="23FE468F"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Cámaras de conservación,  refrigeración y congelación</w:t>
                  </w:r>
                </w:p>
              </w:tc>
            </w:tr>
            <w:tr w:rsidR="002C38D9" w:rsidRPr="0037647F" w14:paraId="760AC809" w14:textId="77777777" w:rsidTr="0036552E">
              <w:trPr>
                <w:trHeight w:val="135"/>
                <w:jc w:val="center"/>
              </w:trPr>
              <w:tc>
                <w:tcPr>
                  <w:tcW w:w="2668" w:type="pct"/>
                  <w:tcBorders>
                    <w:top w:val="single" w:sz="4" w:space="0" w:color="000000"/>
                    <w:left w:val="single" w:sz="4" w:space="0" w:color="000000"/>
                    <w:bottom w:val="single" w:sz="4" w:space="0" w:color="000000"/>
                    <w:right w:val="single" w:sz="4" w:space="0" w:color="000000"/>
                  </w:tcBorders>
                  <w:hideMark/>
                </w:tcPr>
                <w:p w14:paraId="3E79D1BC"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Equipo Industrial para carnicería (rebanado</w:t>
                  </w:r>
                </w:p>
                <w:p w14:paraId="626FEF3D"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Ras, sierra, cuchillos etc.)</w:t>
                  </w:r>
                </w:p>
              </w:tc>
              <w:tc>
                <w:tcPr>
                  <w:tcW w:w="2332" w:type="pct"/>
                  <w:tcBorders>
                    <w:top w:val="single" w:sz="4" w:space="0" w:color="000000"/>
                    <w:left w:val="single" w:sz="4" w:space="0" w:color="000000"/>
                    <w:bottom w:val="single" w:sz="4" w:space="0" w:color="000000"/>
                    <w:right w:val="single" w:sz="4" w:space="0" w:color="000000"/>
                  </w:tcBorders>
                  <w:hideMark/>
                </w:tcPr>
                <w:p w14:paraId="7B39DE1C"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Equipo industrial para carnicería (rebanadoras, sierra, cuchillos etc.)</w:t>
                  </w:r>
                </w:p>
              </w:tc>
            </w:tr>
            <w:tr w:rsidR="002C38D9" w:rsidRPr="0037647F" w14:paraId="13DB7309" w14:textId="77777777" w:rsidTr="0036552E">
              <w:trPr>
                <w:trHeight w:val="194"/>
                <w:jc w:val="center"/>
              </w:trPr>
              <w:tc>
                <w:tcPr>
                  <w:tcW w:w="2668" w:type="pct"/>
                  <w:tcBorders>
                    <w:top w:val="single" w:sz="4" w:space="0" w:color="000000"/>
                    <w:left w:val="single" w:sz="4" w:space="0" w:color="000000"/>
                    <w:bottom w:val="single" w:sz="4" w:space="0" w:color="000000"/>
                    <w:right w:val="single" w:sz="4" w:space="0" w:color="000000"/>
                  </w:tcBorders>
                </w:tcPr>
                <w:p w14:paraId="16A908D1"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Almacén de secos</w:t>
                  </w:r>
                </w:p>
              </w:tc>
              <w:tc>
                <w:tcPr>
                  <w:tcW w:w="2332" w:type="pct"/>
                  <w:tcBorders>
                    <w:top w:val="single" w:sz="4" w:space="0" w:color="000000"/>
                    <w:left w:val="single" w:sz="4" w:space="0" w:color="000000"/>
                    <w:bottom w:val="single" w:sz="4" w:space="0" w:color="000000"/>
                    <w:right w:val="single" w:sz="4" w:space="0" w:color="000000"/>
                  </w:tcBorders>
                </w:tcPr>
                <w:p w14:paraId="6DC40407"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Almacén de secos</w:t>
                  </w:r>
                </w:p>
              </w:tc>
            </w:tr>
            <w:tr w:rsidR="002C38D9" w:rsidRPr="0037647F" w14:paraId="6BEBA239" w14:textId="77777777" w:rsidTr="0036552E">
              <w:trPr>
                <w:trHeight w:val="274"/>
                <w:jc w:val="center"/>
              </w:trPr>
              <w:tc>
                <w:tcPr>
                  <w:tcW w:w="2668" w:type="pct"/>
                  <w:tcBorders>
                    <w:top w:val="single" w:sz="4" w:space="0" w:color="000000"/>
                    <w:left w:val="single" w:sz="4" w:space="0" w:color="000000"/>
                    <w:bottom w:val="single" w:sz="4" w:space="0" w:color="000000"/>
                    <w:right w:val="single" w:sz="4" w:space="0" w:color="000000"/>
                  </w:tcBorders>
                </w:tcPr>
                <w:p w14:paraId="64D8E8B9"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Almacén de productos químicos  de limpieza</w:t>
                  </w:r>
                </w:p>
              </w:tc>
              <w:tc>
                <w:tcPr>
                  <w:tcW w:w="2332" w:type="pct"/>
                  <w:tcBorders>
                    <w:top w:val="single" w:sz="4" w:space="0" w:color="000000"/>
                    <w:left w:val="single" w:sz="4" w:space="0" w:color="000000"/>
                    <w:bottom w:val="single" w:sz="4" w:space="0" w:color="000000"/>
                    <w:right w:val="single" w:sz="4" w:space="0" w:color="000000"/>
                  </w:tcBorders>
                </w:tcPr>
                <w:p w14:paraId="7064F3D8"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Almacén de productos químicos  de limpieza</w:t>
                  </w:r>
                </w:p>
              </w:tc>
            </w:tr>
            <w:tr w:rsidR="002C38D9" w:rsidRPr="0037647F" w14:paraId="7E8CB864" w14:textId="77777777" w:rsidTr="0036552E">
              <w:trPr>
                <w:trHeight w:val="228"/>
                <w:jc w:val="center"/>
              </w:trPr>
              <w:tc>
                <w:tcPr>
                  <w:tcW w:w="2668" w:type="pct"/>
                  <w:tcBorders>
                    <w:top w:val="single" w:sz="4" w:space="0" w:color="000000"/>
                    <w:left w:val="single" w:sz="4" w:space="0" w:color="000000"/>
                    <w:bottom w:val="single" w:sz="4" w:space="0" w:color="000000"/>
                    <w:right w:val="single" w:sz="4" w:space="0" w:color="000000"/>
                  </w:tcBorders>
                  <w:hideMark/>
                </w:tcPr>
                <w:p w14:paraId="49BB4F2E"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Máquinas  de envasado al vacío y atmosfera modificada</w:t>
                  </w:r>
                </w:p>
              </w:tc>
              <w:tc>
                <w:tcPr>
                  <w:tcW w:w="2332" w:type="pct"/>
                  <w:tcBorders>
                    <w:top w:val="single" w:sz="4" w:space="0" w:color="000000"/>
                    <w:left w:val="single" w:sz="4" w:space="0" w:color="000000"/>
                    <w:bottom w:val="single" w:sz="4" w:space="0" w:color="000000"/>
                    <w:right w:val="single" w:sz="4" w:space="0" w:color="000000"/>
                  </w:tcBorders>
                  <w:hideMark/>
                </w:tcPr>
                <w:p w14:paraId="31D975E6"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Máquinas  de envasado al vacío y atmosfera modificada</w:t>
                  </w:r>
                </w:p>
              </w:tc>
            </w:tr>
          </w:tbl>
          <w:p w14:paraId="778ACB3C" w14:textId="77777777" w:rsidR="002C38D9" w:rsidRDefault="002C38D9" w:rsidP="0036552E">
            <w:pPr>
              <w:jc w:val="both"/>
              <w:rPr>
                <w:rFonts w:ascii="Arial" w:hAnsi="Arial" w:cs="Arial"/>
                <w:iCs/>
                <w:sz w:val="18"/>
                <w:szCs w:val="18"/>
                <w:lang w:eastAsia="es-MX"/>
              </w:rPr>
            </w:pPr>
          </w:p>
          <w:p w14:paraId="22A3C731" w14:textId="77777777" w:rsidR="002C38D9" w:rsidRPr="0037647F" w:rsidRDefault="002C38D9" w:rsidP="0036552E">
            <w:pPr>
              <w:jc w:val="both"/>
              <w:rPr>
                <w:rFonts w:ascii="Arial" w:hAnsi="Arial" w:cs="Arial"/>
                <w:sz w:val="18"/>
                <w:szCs w:val="18"/>
              </w:rPr>
            </w:pPr>
            <w:r w:rsidRPr="0037647F">
              <w:rPr>
                <w:rFonts w:ascii="Arial" w:hAnsi="Arial" w:cs="Arial"/>
                <w:sz w:val="18"/>
                <w:szCs w:val="18"/>
              </w:rPr>
              <w:t>Del resultado de la verificación se otorgarán los puntos de la siguiente manera:</w:t>
            </w:r>
          </w:p>
          <w:p w14:paraId="001D692A" w14:textId="77777777" w:rsidR="002C38D9" w:rsidRPr="00470AC7" w:rsidRDefault="002C38D9" w:rsidP="0036552E">
            <w:pPr>
              <w:jc w:val="both"/>
              <w:rPr>
                <w:rFonts w:ascii="Arial" w:hAnsi="Arial" w:cs="Arial"/>
                <w:sz w:val="10"/>
                <w:szCs w:val="1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8"/>
              <w:gridCol w:w="746"/>
            </w:tblGrid>
            <w:tr w:rsidR="002C38D9" w:rsidRPr="0037647F" w14:paraId="22D9ADE1" w14:textId="77777777" w:rsidTr="0036552E">
              <w:trPr>
                <w:jc w:val="center"/>
              </w:trPr>
              <w:tc>
                <w:tcPr>
                  <w:tcW w:w="4542" w:type="pct"/>
                  <w:tcBorders>
                    <w:top w:val="single" w:sz="4" w:space="0" w:color="000000"/>
                    <w:left w:val="single" w:sz="4" w:space="0" w:color="000000"/>
                    <w:bottom w:val="single" w:sz="4" w:space="0" w:color="000000"/>
                    <w:right w:val="single" w:sz="4" w:space="0" w:color="000000"/>
                  </w:tcBorders>
                  <w:hideMark/>
                </w:tcPr>
                <w:p w14:paraId="035812E1"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Cuenta con Planta de Proceso y Cocina con operación propia con equipamiento mayor al equipo industrial mínimo requerido.</w:t>
                  </w:r>
                </w:p>
              </w:tc>
              <w:tc>
                <w:tcPr>
                  <w:tcW w:w="458" w:type="pct"/>
                  <w:tcBorders>
                    <w:top w:val="single" w:sz="4" w:space="0" w:color="000000"/>
                    <w:left w:val="single" w:sz="4" w:space="0" w:color="000000"/>
                    <w:bottom w:val="single" w:sz="4" w:space="0" w:color="000000"/>
                    <w:right w:val="single" w:sz="4" w:space="0" w:color="000000"/>
                  </w:tcBorders>
                  <w:vAlign w:val="center"/>
                  <w:hideMark/>
                </w:tcPr>
                <w:p w14:paraId="64D8F211" w14:textId="77777777" w:rsidR="002C38D9" w:rsidRPr="00470AC7" w:rsidRDefault="002C38D9" w:rsidP="0036552E">
                  <w:pPr>
                    <w:jc w:val="center"/>
                    <w:rPr>
                      <w:rFonts w:ascii="Arial" w:hAnsi="Arial" w:cs="Arial"/>
                      <w:sz w:val="17"/>
                      <w:szCs w:val="17"/>
                    </w:rPr>
                  </w:pPr>
                  <w:r>
                    <w:rPr>
                      <w:rFonts w:ascii="Arial" w:hAnsi="Arial" w:cs="Arial"/>
                      <w:sz w:val="17"/>
                      <w:szCs w:val="17"/>
                    </w:rPr>
                    <w:t>0.50</w:t>
                  </w:r>
                </w:p>
                <w:p w14:paraId="71CB6474" w14:textId="77777777" w:rsidR="002C38D9" w:rsidRPr="00470AC7" w:rsidRDefault="002C38D9" w:rsidP="0036552E">
                  <w:pPr>
                    <w:jc w:val="center"/>
                    <w:rPr>
                      <w:rFonts w:ascii="Arial" w:hAnsi="Arial" w:cs="Arial"/>
                      <w:sz w:val="17"/>
                      <w:szCs w:val="17"/>
                    </w:rPr>
                  </w:pPr>
                  <w:r w:rsidRPr="00470AC7">
                    <w:rPr>
                      <w:rFonts w:ascii="Arial" w:hAnsi="Arial" w:cs="Arial"/>
                      <w:sz w:val="17"/>
                      <w:szCs w:val="17"/>
                    </w:rPr>
                    <w:t>Puntos</w:t>
                  </w:r>
                </w:p>
              </w:tc>
            </w:tr>
            <w:tr w:rsidR="002C38D9" w:rsidRPr="0037647F" w14:paraId="7D09243F" w14:textId="77777777" w:rsidTr="0036552E">
              <w:trPr>
                <w:jc w:val="center"/>
              </w:trPr>
              <w:tc>
                <w:tcPr>
                  <w:tcW w:w="4542" w:type="pct"/>
                  <w:tcBorders>
                    <w:top w:val="single" w:sz="4" w:space="0" w:color="000000"/>
                    <w:left w:val="single" w:sz="4" w:space="0" w:color="000000"/>
                    <w:bottom w:val="single" w:sz="4" w:space="0" w:color="000000"/>
                    <w:right w:val="single" w:sz="4" w:space="0" w:color="000000"/>
                  </w:tcBorders>
                  <w:hideMark/>
                </w:tcPr>
                <w:p w14:paraId="13F04E68"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Cuenta con  Planta de Proceso y Cocina  con operación propia equipada con el mínimo requerido</w:t>
                  </w:r>
                </w:p>
              </w:tc>
              <w:tc>
                <w:tcPr>
                  <w:tcW w:w="458" w:type="pct"/>
                  <w:tcBorders>
                    <w:top w:val="single" w:sz="4" w:space="0" w:color="000000"/>
                    <w:left w:val="single" w:sz="4" w:space="0" w:color="000000"/>
                    <w:bottom w:val="single" w:sz="4" w:space="0" w:color="000000"/>
                    <w:right w:val="single" w:sz="4" w:space="0" w:color="000000"/>
                  </w:tcBorders>
                  <w:vAlign w:val="center"/>
                  <w:hideMark/>
                </w:tcPr>
                <w:p w14:paraId="04FCB211" w14:textId="77777777" w:rsidR="002C38D9" w:rsidRPr="00470AC7" w:rsidRDefault="002C38D9" w:rsidP="0036552E">
                  <w:pPr>
                    <w:jc w:val="center"/>
                    <w:rPr>
                      <w:rFonts w:ascii="Arial" w:hAnsi="Arial" w:cs="Arial"/>
                      <w:sz w:val="17"/>
                      <w:szCs w:val="17"/>
                    </w:rPr>
                  </w:pPr>
                  <w:r>
                    <w:rPr>
                      <w:rFonts w:ascii="Arial" w:hAnsi="Arial" w:cs="Arial"/>
                      <w:sz w:val="17"/>
                      <w:szCs w:val="17"/>
                    </w:rPr>
                    <w:t>0.25</w:t>
                  </w:r>
                </w:p>
                <w:p w14:paraId="6D47F82F" w14:textId="77777777" w:rsidR="002C38D9" w:rsidRPr="00470AC7" w:rsidRDefault="002C38D9" w:rsidP="0036552E">
                  <w:pPr>
                    <w:jc w:val="center"/>
                    <w:rPr>
                      <w:rFonts w:ascii="Arial" w:hAnsi="Arial" w:cs="Arial"/>
                      <w:sz w:val="17"/>
                      <w:szCs w:val="17"/>
                    </w:rPr>
                  </w:pPr>
                  <w:r w:rsidRPr="00470AC7">
                    <w:rPr>
                      <w:rFonts w:ascii="Arial" w:hAnsi="Arial" w:cs="Arial"/>
                      <w:sz w:val="17"/>
                      <w:szCs w:val="17"/>
                    </w:rPr>
                    <w:t>Puntos</w:t>
                  </w:r>
                </w:p>
              </w:tc>
            </w:tr>
            <w:tr w:rsidR="002C38D9" w:rsidRPr="0037647F" w14:paraId="5ACD0659" w14:textId="77777777" w:rsidTr="0036552E">
              <w:trPr>
                <w:jc w:val="center"/>
              </w:trPr>
              <w:tc>
                <w:tcPr>
                  <w:tcW w:w="4542" w:type="pct"/>
                  <w:tcBorders>
                    <w:top w:val="single" w:sz="4" w:space="0" w:color="000000"/>
                    <w:left w:val="single" w:sz="4" w:space="0" w:color="000000"/>
                    <w:bottom w:val="single" w:sz="4" w:space="0" w:color="000000"/>
                    <w:right w:val="single" w:sz="4" w:space="0" w:color="000000"/>
                  </w:tcBorders>
                  <w:hideMark/>
                </w:tcPr>
                <w:p w14:paraId="62C08AC8"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Cuenta con cocina con operación propia equipada con una cantidad menor al equipo industrial mínimo requerido.</w:t>
                  </w:r>
                </w:p>
              </w:tc>
              <w:tc>
                <w:tcPr>
                  <w:tcW w:w="458" w:type="pct"/>
                  <w:tcBorders>
                    <w:top w:val="single" w:sz="4" w:space="0" w:color="000000"/>
                    <w:left w:val="single" w:sz="4" w:space="0" w:color="000000"/>
                    <w:bottom w:val="single" w:sz="4" w:space="0" w:color="000000"/>
                    <w:right w:val="single" w:sz="4" w:space="0" w:color="000000"/>
                  </w:tcBorders>
                  <w:vAlign w:val="center"/>
                  <w:hideMark/>
                </w:tcPr>
                <w:p w14:paraId="0F990B47" w14:textId="77777777" w:rsidR="002C38D9" w:rsidRPr="00470AC7" w:rsidRDefault="002C38D9" w:rsidP="0036552E">
                  <w:pPr>
                    <w:jc w:val="center"/>
                    <w:rPr>
                      <w:rFonts w:ascii="Arial" w:hAnsi="Arial" w:cs="Arial"/>
                      <w:sz w:val="17"/>
                      <w:szCs w:val="17"/>
                    </w:rPr>
                  </w:pPr>
                  <w:r>
                    <w:rPr>
                      <w:rFonts w:ascii="Arial" w:hAnsi="Arial" w:cs="Arial"/>
                      <w:sz w:val="17"/>
                      <w:szCs w:val="17"/>
                    </w:rPr>
                    <w:t>0.</w:t>
                  </w:r>
                  <w:r w:rsidRPr="00470AC7">
                    <w:rPr>
                      <w:rFonts w:ascii="Arial" w:hAnsi="Arial" w:cs="Arial"/>
                      <w:sz w:val="17"/>
                      <w:szCs w:val="17"/>
                    </w:rPr>
                    <w:t>1</w:t>
                  </w:r>
                  <w:r>
                    <w:rPr>
                      <w:rFonts w:ascii="Arial" w:hAnsi="Arial" w:cs="Arial"/>
                      <w:sz w:val="17"/>
                      <w:szCs w:val="17"/>
                    </w:rPr>
                    <w:t>5</w:t>
                  </w:r>
                </w:p>
                <w:p w14:paraId="7D52567D" w14:textId="77777777" w:rsidR="002C38D9" w:rsidRPr="00470AC7" w:rsidRDefault="002C38D9" w:rsidP="0036552E">
                  <w:pPr>
                    <w:jc w:val="center"/>
                    <w:rPr>
                      <w:rFonts w:ascii="Arial" w:hAnsi="Arial" w:cs="Arial"/>
                      <w:sz w:val="17"/>
                      <w:szCs w:val="17"/>
                    </w:rPr>
                  </w:pPr>
                  <w:r>
                    <w:rPr>
                      <w:rFonts w:ascii="Arial" w:hAnsi="Arial" w:cs="Arial"/>
                      <w:sz w:val="17"/>
                      <w:szCs w:val="17"/>
                    </w:rPr>
                    <w:t>P</w:t>
                  </w:r>
                  <w:r w:rsidRPr="00470AC7">
                    <w:rPr>
                      <w:rFonts w:ascii="Arial" w:hAnsi="Arial" w:cs="Arial"/>
                      <w:sz w:val="17"/>
                      <w:szCs w:val="17"/>
                    </w:rPr>
                    <w:t>untos</w:t>
                  </w:r>
                </w:p>
              </w:tc>
            </w:tr>
          </w:tbl>
          <w:p w14:paraId="067977CD" w14:textId="77777777" w:rsidR="002C38D9" w:rsidRPr="00470AC7" w:rsidRDefault="002C38D9" w:rsidP="0036552E">
            <w:pPr>
              <w:jc w:val="both"/>
              <w:rPr>
                <w:rFonts w:ascii="Arial" w:hAnsi="Arial" w:cs="Arial"/>
                <w:iCs/>
                <w:sz w:val="10"/>
                <w:szCs w:val="10"/>
                <w:lang w:eastAsia="es-MX"/>
              </w:rPr>
            </w:pPr>
          </w:p>
          <w:p w14:paraId="7CF5A36C" w14:textId="77777777" w:rsidR="002C38D9" w:rsidRPr="0037647F" w:rsidRDefault="002C38D9" w:rsidP="0036552E">
            <w:pPr>
              <w:jc w:val="both"/>
              <w:rPr>
                <w:rFonts w:ascii="Arial" w:hAnsi="Arial" w:cs="Arial"/>
                <w:sz w:val="18"/>
                <w:szCs w:val="18"/>
              </w:rPr>
            </w:pPr>
            <w:r w:rsidRPr="0037647F">
              <w:rPr>
                <w:rFonts w:ascii="Arial" w:hAnsi="Arial" w:cs="Arial"/>
                <w:sz w:val="18"/>
                <w:szCs w:val="18"/>
              </w:rPr>
              <w:t>2. Transporte especializado para alimentos preparados.</w:t>
            </w:r>
          </w:p>
          <w:p w14:paraId="768B7006" w14:textId="77777777" w:rsidR="002C38D9" w:rsidRPr="0037647F" w:rsidRDefault="002C38D9" w:rsidP="0036552E">
            <w:pPr>
              <w:jc w:val="both"/>
              <w:rPr>
                <w:rFonts w:ascii="Arial" w:hAnsi="Arial" w:cs="Arial"/>
                <w:sz w:val="18"/>
                <w:szCs w:val="18"/>
              </w:rPr>
            </w:pPr>
            <w:r w:rsidRPr="0037647F">
              <w:rPr>
                <w:rFonts w:ascii="Arial" w:hAnsi="Arial" w:cs="Arial"/>
                <w:sz w:val="18"/>
                <w:szCs w:val="18"/>
              </w:rPr>
              <w:t>Se requieren vehículos con características de conformidad a lo siguiente:</w:t>
            </w:r>
          </w:p>
          <w:p w14:paraId="5E5597E1" w14:textId="77777777" w:rsidR="002C38D9" w:rsidRPr="0037647F" w:rsidRDefault="002C38D9" w:rsidP="0036552E">
            <w:pPr>
              <w:jc w:val="both"/>
              <w:rPr>
                <w:rFonts w:ascii="Arial" w:hAnsi="Arial" w:cs="Arial"/>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5"/>
              <w:gridCol w:w="4929"/>
            </w:tblGrid>
            <w:tr w:rsidR="002C38D9" w:rsidRPr="00470AC7" w14:paraId="46586976" w14:textId="77777777" w:rsidTr="0036552E">
              <w:trPr>
                <w:trHeight w:val="177"/>
                <w:jc w:val="center"/>
              </w:trPr>
              <w:tc>
                <w:tcPr>
                  <w:tcW w:w="647" w:type="pct"/>
                  <w:tcBorders>
                    <w:top w:val="single" w:sz="4" w:space="0" w:color="000000"/>
                    <w:left w:val="single" w:sz="4" w:space="0" w:color="000000"/>
                    <w:bottom w:val="single" w:sz="4" w:space="0" w:color="000000"/>
                    <w:right w:val="single" w:sz="4" w:space="0" w:color="000000"/>
                  </w:tcBorders>
                  <w:hideMark/>
                </w:tcPr>
                <w:p w14:paraId="14B07CC4" w14:textId="77777777" w:rsidR="002C38D9" w:rsidRPr="00470AC7" w:rsidRDefault="002C38D9" w:rsidP="0036552E">
                  <w:pPr>
                    <w:jc w:val="center"/>
                    <w:rPr>
                      <w:rFonts w:ascii="Arial" w:hAnsi="Arial" w:cs="Arial"/>
                      <w:sz w:val="17"/>
                      <w:szCs w:val="17"/>
                    </w:rPr>
                  </w:pPr>
                  <w:r w:rsidRPr="00470AC7">
                    <w:rPr>
                      <w:rFonts w:ascii="Arial" w:hAnsi="Arial" w:cs="Arial"/>
                      <w:sz w:val="17"/>
                      <w:szCs w:val="17"/>
                    </w:rPr>
                    <w:t>CANTIDAD</w:t>
                  </w:r>
                </w:p>
              </w:tc>
              <w:tc>
                <w:tcPr>
                  <w:tcW w:w="4353" w:type="pct"/>
                  <w:tcBorders>
                    <w:top w:val="single" w:sz="4" w:space="0" w:color="000000"/>
                    <w:left w:val="single" w:sz="4" w:space="0" w:color="000000"/>
                    <w:bottom w:val="single" w:sz="4" w:space="0" w:color="000000"/>
                    <w:right w:val="single" w:sz="4" w:space="0" w:color="000000"/>
                  </w:tcBorders>
                  <w:hideMark/>
                </w:tcPr>
                <w:p w14:paraId="51AF1F81" w14:textId="77777777" w:rsidR="002C38D9" w:rsidRPr="00470AC7" w:rsidRDefault="002C38D9" w:rsidP="0036552E">
                  <w:pPr>
                    <w:jc w:val="center"/>
                    <w:rPr>
                      <w:rFonts w:ascii="Arial" w:hAnsi="Arial" w:cs="Arial"/>
                      <w:sz w:val="17"/>
                      <w:szCs w:val="17"/>
                    </w:rPr>
                  </w:pPr>
                  <w:r w:rsidRPr="00470AC7">
                    <w:rPr>
                      <w:rFonts w:ascii="Arial" w:hAnsi="Arial" w:cs="Arial"/>
                      <w:sz w:val="17"/>
                      <w:szCs w:val="17"/>
                    </w:rPr>
                    <w:t>ESPECIFICACIONES</w:t>
                  </w:r>
                </w:p>
              </w:tc>
            </w:tr>
            <w:tr w:rsidR="002C38D9" w:rsidRPr="00470AC7" w14:paraId="0B4D9DD1" w14:textId="77777777" w:rsidTr="0036552E">
              <w:trPr>
                <w:trHeight w:val="425"/>
                <w:jc w:val="center"/>
              </w:trPr>
              <w:tc>
                <w:tcPr>
                  <w:tcW w:w="647" w:type="pct"/>
                  <w:tcBorders>
                    <w:top w:val="single" w:sz="4" w:space="0" w:color="000000"/>
                    <w:left w:val="single" w:sz="4" w:space="0" w:color="000000"/>
                    <w:bottom w:val="single" w:sz="4" w:space="0" w:color="000000"/>
                    <w:right w:val="single" w:sz="4" w:space="0" w:color="000000"/>
                  </w:tcBorders>
                  <w:vAlign w:val="center"/>
                  <w:hideMark/>
                </w:tcPr>
                <w:p w14:paraId="48D2A64A" w14:textId="77777777" w:rsidR="002C38D9" w:rsidRPr="00470AC7" w:rsidRDefault="002C38D9" w:rsidP="0036552E">
                  <w:pPr>
                    <w:jc w:val="center"/>
                    <w:rPr>
                      <w:rFonts w:ascii="Arial" w:hAnsi="Arial" w:cs="Arial"/>
                      <w:sz w:val="17"/>
                      <w:szCs w:val="17"/>
                    </w:rPr>
                  </w:pPr>
                  <w:r>
                    <w:rPr>
                      <w:rFonts w:ascii="Arial" w:hAnsi="Arial" w:cs="Arial"/>
                      <w:sz w:val="17"/>
                      <w:szCs w:val="17"/>
                    </w:rPr>
                    <w:t>1</w:t>
                  </w:r>
                </w:p>
              </w:tc>
              <w:tc>
                <w:tcPr>
                  <w:tcW w:w="4353" w:type="pct"/>
                  <w:tcBorders>
                    <w:top w:val="single" w:sz="4" w:space="0" w:color="000000"/>
                    <w:left w:val="single" w:sz="4" w:space="0" w:color="000000"/>
                    <w:bottom w:val="single" w:sz="4" w:space="0" w:color="000000"/>
                    <w:right w:val="single" w:sz="4" w:space="0" w:color="000000"/>
                  </w:tcBorders>
                  <w:hideMark/>
                </w:tcPr>
                <w:p w14:paraId="5442373A" w14:textId="77777777" w:rsidR="002C38D9" w:rsidRPr="00470AC7" w:rsidRDefault="002C38D9" w:rsidP="0036552E">
                  <w:pPr>
                    <w:jc w:val="center"/>
                    <w:rPr>
                      <w:rFonts w:ascii="Arial" w:hAnsi="Arial" w:cs="Arial"/>
                      <w:sz w:val="17"/>
                      <w:szCs w:val="17"/>
                    </w:rPr>
                  </w:pPr>
                  <w:r w:rsidRPr="00470AC7">
                    <w:rPr>
                      <w:rFonts w:ascii="Arial" w:hAnsi="Arial" w:cs="Arial"/>
                      <w:sz w:val="17"/>
                      <w:szCs w:val="17"/>
                    </w:rPr>
                    <w:t>VEHICULOS CON CAJA SECA DE PREFERENCIA CON UNA CAPACIDAD DE 1 A 3 Y MEDIA TONELADAS TOTALMENTE CERRADA.</w:t>
                  </w:r>
                </w:p>
              </w:tc>
            </w:tr>
            <w:tr w:rsidR="002C38D9" w:rsidRPr="00470AC7" w14:paraId="0671D1D6" w14:textId="77777777" w:rsidTr="0036552E">
              <w:trPr>
                <w:trHeight w:val="305"/>
                <w:jc w:val="center"/>
              </w:trPr>
              <w:tc>
                <w:tcPr>
                  <w:tcW w:w="647" w:type="pct"/>
                  <w:tcBorders>
                    <w:top w:val="single" w:sz="4" w:space="0" w:color="000000"/>
                    <w:left w:val="single" w:sz="4" w:space="0" w:color="000000"/>
                    <w:bottom w:val="single" w:sz="4" w:space="0" w:color="000000"/>
                    <w:right w:val="single" w:sz="4" w:space="0" w:color="000000"/>
                  </w:tcBorders>
                  <w:vAlign w:val="center"/>
                </w:tcPr>
                <w:p w14:paraId="3BAC0410" w14:textId="77777777" w:rsidR="002C38D9" w:rsidRPr="00470AC7" w:rsidRDefault="002C38D9" w:rsidP="0036552E">
                  <w:pPr>
                    <w:jc w:val="center"/>
                    <w:rPr>
                      <w:rFonts w:ascii="Arial" w:hAnsi="Arial" w:cs="Arial"/>
                      <w:sz w:val="17"/>
                      <w:szCs w:val="17"/>
                    </w:rPr>
                  </w:pPr>
                  <w:r>
                    <w:rPr>
                      <w:rFonts w:ascii="Arial" w:hAnsi="Arial" w:cs="Arial"/>
                      <w:sz w:val="17"/>
                      <w:szCs w:val="17"/>
                    </w:rPr>
                    <w:t>1</w:t>
                  </w:r>
                </w:p>
              </w:tc>
              <w:tc>
                <w:tcPr>
                  <w:tcW w:w="4353" w:type="pct"/>
                  <w:tcBorders>
                    <w:top w:val="single" w:sz="4" w:space="0" w:color="000000"/>
                    <w:left w:val="single" w:sz="4" w:space="0" w:color="000000"/>
                    <w:bottom w:val="single" w:sz="4" w:space="0" w:color="000000"/>
                    <w:right w:val="single" w:sz="4" w:space="0" w:color="000000"/>
                  </w:tcBorders>
                </w:tcPr>
                <w:p w14:paraId="5124A8F0" w14:textId="77777777" w:rsidR="002C38D9" w:rsidRPr="00470AC7" w:rsidRDefault="002C38D9" w:rsidP="0036552E">
                  <w:pPr>
                    <w:jc w:val="center"/>
                    <w:rPr>
                      <w:rFonts w:ascii="Arial" w:hAnsi="Arial" w:cs="Arial"/>
                      <w:sz w:val="17"/>
                      <w:szCs w:val="17"/>
                    </w:rPr>
                  </w:pPr>
                  <w:r w:rsidRPr="00470AC7">
                    <w:rPr>
                      <w:rFonts w:ascii="Arial" w:hAnsi="Arial" w:cs="Arial"/>
                      <w:sz w:val="17"/>
                      <w:szCs w:val="17"/>
                    </w:rPr>
                    <w:t>VEHICULOS CON CAJA REFRIGERADA CON UNA CAPACIDAD DE 1 A 5 Y MEDIA TONELADAS.</w:t>
                  </w:r>
                </w:p>
              </w:tc>
            </w:tr>
          </w:tbl>
          <w:p w14:paraId="578BBFA1" w14:textId="047C2E2C" w:rsidR="002C38D9" w:rsidRDefault="002C38D9" w:rsidP="0036552E">
            <w:pPr>
              <w:jc w:val="both"/>
              <w:rPr>
                <w:rFonts w:ascii="Arial" w:hAnsi="Arial" w:cs="Arial"/>
                <w:sz w:val="17"/>
                <w:szCs w:val="17"/>
              </w:rPr>
            </w:pPr>
          </w:p>
          <w:p w14:paraId="2B03F267" w14:textId="77C27384" w:rsidR="00E00F52" w:rsidRDefault="00E00F52" w:rsidP="0036552E">
            <w:pPr>
              <w:jc w:val="both"/>
              <w:rPr>
                <w:rFonts w:ascii="Arial" w:hAnsi="Arial" w:cs="Arial"/>
                <w:sz w:val="17"/>
                <w:szCs w:val="17"/>
              </w:rPr>
            </w:pPr>
          </w:p>
          <w:p w14:paraId="79D68CC1" w14:textId="77777777" w:rsidR="00E00F52" w:rsidRPr="00470AC7" w:rsidRDefault="00E00F52" w:rsidP="0036552E">
            <w:pPr>
              <w:jc w:val="both"/>
              <w:rPr>
                <w:rFonts w:ascii="Arial" w:hAnsi="Arial" w:cs="Arial"/>
                <w:sz w:val="17"/>
                <w:szCs w:val="17"/>
              </w:rPr>
            </w:pPr>
          </w:p>
          <w:tbl>
            <w:tblPr>
              <w:tblW w:w="4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8"/>
              <w:gridCol w:w="1602"/>
            </w:tblGrid>
            <w:tr w:rsidR="002C38D9" w:rsidRPr="00470AC7" w14:paraId="01A78AFE" w14:textId="77777777" w:rsidTr="0036552E">
              <w:trPr>
                <w:jc w:val="center"/>
              </w:trPr>
              <w:tc>
                <w:tcPr>
                  <w:tcW w:w="2688" w:type="dxa"/>
                  <w:tcBorders>
                    <w:top w:val="single" w:sz="4" w:space="0" w:color="000000"/>
                    <w:left w:val="single" w:sz="4" w:space="0" w:color="000000"/>
                    <w:bottom w:val="single" w:sz="4" w:space="0" w:color="000000"/>
                    <w:right w:val="single" w:sz="4" w:space="0" w:color="000000"/>
                  </w:tcBorders>
                  <w:hideMark/>
                </w:tcPr>
                <w:p w14:paraId="274368DE"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lastRenderedPageBreak/>
                    <w:t>Acredita 2 vehículos</w:t>
                  </w:r>
                </w:p>
              </w:tc>
              <w:tc>
                <w:tcPr>
                  <w:tcW w:w="1602" w:type="dxa"/>
                  <w:tcBorders>
                    <w:top w:val="single" w:sz="4" w:space="0" w:color="000000"/>
                    <w:left w:val="single" w:sz="4" w:space="0" w:color="000000"/>
                    <w:bottom w:val="single" w:sz="4" w:space="0" w:color="000000"/>
                    <w:right w:val="single" w:sz="4" w:space="0" w:color="000000"/>
                  </w:tcBorders>
                  <w:hideMark/>
                </w:tcPr>
                <w:p w14:paraId="601ADD45" w14:textId="77777777" w:rsidR="002C38D9" w:rsidRPr="00470AC7" w:rsidRDefault="002C38D9" w:rsidP="0036552E">
                  <w:pPr>
                    <w:jc w:val="center"/>
                    <w:rPr>
                      <w:rFonts w:ascii="Arial" w:hAnsi="Arial" w:cs="Arial"/>
                      <w:sz w:val="17"/>
                      <w:szCs w:val="17"/>
                    </w:rPr>
                  </w:pPr>
                  <w:r>
                    <w:rPr>
                      <w:rFonts w:ascii="Arial" w:hAnsi="Arial" w:cs="Arial"/>
                      <w:sz w:val="17"/>
                      <w:szCs w:val="17"/>
                    </w:rPr>
                    <w:t xml:space="preserve">0.50 </w:t>
                  </w:r>
                  <w:r w:rsidRPr="00470AC7">
                    <w:rPr>
                      <w:rFonts w:ascii="Arial" w:hAnsi="Arial" w:cs="Arial"/>
                      <w:sz w:val="17"/>
                      <w:szCs w:val="17"/>
                    </w:rPr>
                    <w:t>puntos</w:t>
                  </w:r>
                </w:p>
              </w:tc>
            </w:tr>
            <w:tr w:rsidR="002C38D9" w:rsidRPr="00470AC7" w14:paraId="7FDF56DC" w14:textId="77777777" w:rsidTr="0036552E">
              <w:trPr>
                <w:jc w:val="center"/>
              </w:trPr>
              <w:tc>
                <w:tcPr>
                  <w:tcW w:w="2688" w:type="dxa"/>
                  <w:tcBorders>
                    <w:top w:val="single" w:sz="4" w:space="0" w:color="000000"/>
                    <w:left w:val="single" w:sz="4" w:space="0" w:color="000000"/>
                    <w:bottom w:val="single" w:sz="4" w:space="0" w:color="000000"/>
                    <w:right w:val="single" w:sz="4" w:space="0" w:color="000000"/>
                  </w:tcBorders>
                  <w:hideMark/>
                </w:tcPr>
                <w:p w14:paraId="138BED78"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Acredita vehículo  1</w:t>
                  </w:r>
                </w:p>
              </w:tc>
              <w:tc>
                <w:tcPr>
                  <w:tcW w:w="1602" w:type="dxa"/>
                  <w:tcBorders>
                    <w:top w:val="single" w:sz="4" w:space="0" w:color="000000"/>
                    <w:left w:val="single" w:sz="4" w:space="0" w:color="000000"/>
                    <w:bottom w:val="single" w:sz="4" w:space="0" w:color="000000"/>
                    <w:right w:val="single" w:sz="4" w:space="0" w:color="000000"/>
                  </w:tcBorders>
                  <w:hideMark/>
                </w:tcPr>
                <w:p w14:paraId="7A21DB19" w14:textId="77777777" w:rsidR="002C38D9" w:rsidRPr="00470AC7" w:rsidRDefault="002C38D9" w:rsidP="0036552E">
                  <w:pPr>
                    <w:jc w:val="center"/>
                    <w:rPr>
                      <w:rFonts w:ascii="Arial" w:hAnsi="Arial" w:cs="Arial"/>
                      <w:sz w:val="17"/>
                      <w:szCs w:val="17"/>
                    </w:rPr>
                  </w:pPr>
                  <w:r w:rsidRPr="00470AC7">
                    <w:rPr>
                      <w:rFonts w:ascii="Arial" w:hAnsi="Arial" w:cs="Arial"/>
                      <w:sz w:val="17"/>
                      <w:szCs w:val="17"/>
                    </w:rPr>
                    <w:t>0.</w:t>
                  </w:r>
                  <w:r>
                    <w:rPr>
                      <w:rFonts w:ascii="Arial" w:hAnsi="Arial" w:cs="Arial"/>
                      <w:sz w:val="17"/>
                      <w:szCs w:val="17"/>
                    </w:rPr>
                    <w:t>25</w:t>
                  </w:r>
                  <w:r w:rsidRPr="00470AC7">
                    <w:rPr>
                      <w:rFonts w:ascii="Arial" w:hAnsi="Arial" w:cs="Arial"/>
                      <w:sz w:val="17"/>
                      <w:szCs w:val="17"/>
                    </w:rPr>
                    <w:t xml:space="preserve"> puntos</w:t>
                  </w:r>
                </w:p>
              </w:tc>
            </w:tr>
            <w:tr w:rsidR="002C38D9" w:rsidRPr="00470AC7" w14:paraId="2DA5BF0F" w14:textId="77777777" w:rsidTr="0036552E">
              <w:trPr>
                <w:jc w:val="center"/>
              </w:trPr>
              <w:tc>
                <w:tcPr>
                  <w:tcW w:w="2688" w:type="dxa"/>
                  <w:tcBorders>
                    <w:top w:val="single" w:sz="4" w:space="0" w:color="000000"/>
                    <w:left w:val="single" w:sz="4" w:space="0" w:color="000000"/>
                    <w:bottom w:val="single" w:sz="4" w:space="0" w:color="000000"/>
                    <w:right w:val="single" w:sz="4" w:space="0" w:color="000000"/>
                  </w:tcBorders>
                  <w:hideMark/>
                </w:tcPr>
                <w:p w14:paraId="3614396C" w14:textId="77777777" w:rsidR="002C38D9" w:rsidRPr="00470AC7" w:rsidRDefault="002C38D9" w:rsidP="0036552E">
                  <w:pPr>
                    <w:jc w:val="both"/>
                    <w:rPr>
                      <w:rFonts w:ascii="Arial" w:hAnsi="Arial" w:cs="Arial"/>
                      <w:sz w:val="17"/>
                      <w:szCs w:val="17"/>
                    </w:rPr>
                  </w:pPr>
                  <w:r w:rsidRPr="00470AC7">
                    <w:rPr>
                      <w:rFonts w:ascii="Arial" w:hAnsi="Arial" w:cs="Arial"/>
                      <w:sz w:val="17"/>
                      <w:szCs w:val="17"/>
                    </w:rPr>
                    <w:t>No acredita vehículos</w:t>
                  </w:r>
                </w:p>
              </w:tc>
              <w:tc>
                <w:tcPr>
                  <w:tcW w:w="1602" w:type="dxa"/>
                  <w:tcBorders>
                    <w:top w:val="single" w:sz="4" w:space="0" w:color="000000"/>
                    <w:left w:val="single" w:sz="4" w:space="0" w:color="000000"/>
                    <w:bottom w:val="single" w:sz="4" w:space="0" w:color="000000"/>
                    <w:right w:val="single" w:sz="4" w:space="0" w:color="000000"/>
                  </w:tcBorders>
                  <w:hideMark/>
                </w:tcPr>
                <w:p w14:paraId="40EBB5AF" w14:textId="77777777" w:rsidR="002C38D9" w:rsidRPr="00470AC7" w:rsidRDefault="002C38D9" w:rsidP="0036552E">
                  <w:pPr>
                    <w:jc w:val="center"/>
                    <w:rPr>
                      <w:rFonts w:ascii="Arial" w:hAnsi="Arial" w:cs="Arial"/>
                      <w:sz w:val="17"/>
                      <w:szCs w:val="17"/>
                    </w:rPr>
                  </w:pPr>
                  <w:r w:rsidRPr="00470AC7">
                    <w:rPr>
                      <w:rFonts w:ascii="Arial" w:hAnsi="Arial" w:cs="Arial"/>
                      <w:sz w:val="17"/>
                      <w:szCs w:val="17"/>
                    </w:rPr>
                    <w:t>0</w:t>
                  </w:r>
                  <w:r>
                    <w:rPr>
                      <w:rFonts w:ascii="Arial" w:hAnsi="Arial" w:cs="Arial"/>
                      <w:sz w:val="17"/>
                      <w:szCs w:val="17"/>
                    </w:rPr>
                    <w:t>.00</w:t>
                  </w:r>
                  <w:r w:rsidRPr="00470AC7">
                    <w:rPr>
                      <w:rFonts w:ascii="Arial" w:hAnsi="Arial" w:cs="Arial"/>
                      <w:sz w:val="17"/>
                      <w:szCs w:val="17"/>
                    </w:rPr>
                    <w:t xml:space="preserve"> puntos</w:t>
                  </w:r>
                </w:p>
              </w:tc>
            </w:tr>
          </w:tbl>
          <w:p w14:paraId="4A9F7D0A" w14:textId="77777777" w:rsidR="002C38D9" w:rsidRPr="00470AC7" w:rsidRDefault="002C38D9" w:rsidP="0036552E">
            <w:pPr>
              <w:jc w:val="both"/>
              <w:rPr>
                <w:rFonts w:ascii="Arial" w:hAnsi="Arial" w:cs="Arial"/>
                <w:iCs/>
                <w:sz w:val="10"/>
                <w:szCs w:val="10"/>
                <w:lang w:eastAsia="es-MX"/>
              </w:rPr>
            </w:pPr>
          </w:p>
          <w:p w14:paraId="638CB342" w14:textId="77777777" w:rsidR="002C38D9" w:rsidRPr="0037647F" w:rsidRDefault="002C38D9" w:rsidP="0036552E">
            <w:pPr>
              <w:jc w:val="both"/>
              <w:rPr>
                <w:rFonts w:ascii="Arial" w:hAnsi="Arial" w:cs="Arial"/>
                <w:sz w:val="18"/>
                <w:szCs w:val="18"/>
              </w:rPr>
            </w:pPr>
            <w:r w:rsidRPr="0037647F">
              <w:rPr>
                <w:rFonts w:ascii="Arial" w:hAnsi="Arial" w:cs="Arial"/>
                <w:sz w:val="18"/>
                <w:szCs w:val="18"/>
              </w:rPr>
              <w:t>Para obtener los puntos señalados, el licitante deberá acreditar que los vehículos sean modelo 20</w:t>
            </w:r>
            <w:r>
              <w:rPr>
                <w:rFonts w:ascii="Arial" w:hAnsi="Arial" w:cs="Arial"/>
                <w:sz w:val="18"/>
                <w:szCs w:val="18"/>
              </w:rPr>
              <w:t>12</w:t>
            </w:r>
            <w:r w:rsidRPr="0037647F">
              <w:rPr>
                <w:rFonts w:ascii="Arial" w:hAnsi="Arial" w:cs="Arial"/>
                <w:sz w:val="18"/>
                <w:szCs w:val="18"/>
              </w:rPr>
              <w:t xml:space="preserve"> o superior, y presentar fotografías en donde se aprecien las unidades de manera completa, el logotipo de la empresa y el número de placa, acompañado de copia de la tarjeta de circulación para verificar la placa y de la factura para verificar los datos del vehículo. </w:t>
            </w:r>
          </w:p>
          <w:p w14:paraId="27C5E7E2" w14:textId="77777777" w:rsidR="002C38D9" w:rsidRPr="00534CF5" w:rsidRDefault="002C38D9" w:rsidP="0036552E">
            <w:pPr>
              <w:jc w:val="both"/>
              <w:rPr>
                <w:rFonts w:ascii="Arial Narrow" w:hAnsi="Arial Narrow" w:cs="Arial"/>
                <w:iCs/>
                <w:lang w:eastAsia="es-MX"/>
              </w:rPr>
            </w:pPr>
            <w:r w:rsidRPr="009D381C">
              <w:rPr>
                <w:rFonts w:ascii="Arial" w:hAnsi="Arial" w:cs="Arial"/>
                <w:sz w:val="18"/>
                <w:szCs w:val="18"/>
              </w:rPr>
              <w:t>El Instituto verificará la información proporcionada a fin de asignar los puntos correspondientes.</w:t>
            </w:r>
          </w:p>
        </w:tc>
        <w:tc>
          <w:tcPr>
            <w:tcW w:w="524" w:type="pct"/>
            <w:tcBorders>
              <w:top w:val="nil"/>
              <w:left w:val="nil"/>
              <w:bottom w:val="single" w:sz="4" w:space="0" w:color="auto"/>
              <w:right w:val="single" w:sz="4" w:space="0" w:color="auto"/>
            </w:tcBorders>
            <w:shd w:val="clear" w:color="000000" w:fill="FFFFFF"/>
            <w:vAlign w:val="center"/>
          </w:tcPr>
          <w:p w14:paraId="6E5D9B12" w14:textId="77777777" w:rsidR="002C38D9" w:rsidRDefault="002C38D9" w:rsidP="0036552E">
            <w:pPr>
              <w:jc w:val="center"/>
              <w:rPr>
                <w:rFonts w:ascii="Arial" w:hAnsi="Arial" w:cs="Arial"/>
                <w:b/>
                <w:bCs/>
                <w:color w:val="000000"/>
                <w:sz w:val="18"/>
                <w:lang w:eastAsia="es-MX"/>
              </w:rPr>
            </w:pPr>
            <w:r>
              <w:rPr>
                <w:rFonts w:ascii="Arial" w:hAnsi="Arial" w:cs="Arial"/>
                <w:b/>
                <w:bCs/>
                <w:color w:val="000000"/>
                <w:sz w:val="18"/>
                <w:lang w:eastAsia="es-MX"/>
              </w:rPr>
              <w:lastRenderedPageBreak/>
              <w:t>1.00</w:t>
            </w:r>
          </w:p>
        </w:tc>
      </w:tr>
      <w:tr w:rsidR="002C38D9" w:rsidRPr="00D170DD" w14:paraId="0D1B46D7" w14:textId="77777777" w:rsidTr="00E00F52">
        <w:trPr>
          <w:trHeight w:val="58"/>
          <w:jc w:val="center"/>
        </w:trPr>
        <w:tc>
          <w:tcPr>
            <w:tcW w:w="461" w:type="pct"/>
            <w:tcBorders>
              <w:top w:val="nil"/>
              <w:left w:val="single" w:sz="4" w:space="0" w:color="auto"/>
              <w:bottom w:val="single" w:sz="4" w:space="0" w:color="auto"/>
              <w:right w:val="single" w:sz="4" w:space="0" w:color="auto"/>
            </w:tcBorders>
            <w:shd w:val="clear" w:color="000000" w:fill="FFFFFF"/>
            <w:vAlign w:val="center"/>
            <w:hideMark/>
          </w:tcPr>
          <w:p w14:paraId="2A92FAA7" w14:textId="77777777" w:rsidR="002C38D9" w:rsidRPr="00D170DD" w:rsidRDefault="002C38D9" w:rsidP="0036552E">
            <w:pPr>
              <w:jc w:val="center"/>
              <w:rPr>
                <w:rFonts w:ascii="Arial" w:hAnsi="Arial" w:cs="Arial"/>
                <w:b/>
                <w:bCs/>
                <w:sz w:val="18"/>
                <w:lang w:eastAsia="es-MX"/>
              </w:rPr>
            </w:pPr>
            <w:r w:rsidRPr="00D170DD">
              <w:rPr>
                <w:rFonts w:ascii="Arial" w:hAnsi="Arial" w:cs="Arial"/>
                <w:b/>
                <w:bCs/>
                <w:sz w:val="18"/>
                <w:lang w:eastAsia="es-MX"/>
              </w:rPr>
              <w:lastRenderedPageBreak/>
              <w:t>1.2</w:t>
            </w:r>
          </w:p>
        </w:tc>
        <w:tc>
          <w:tcPr>
            <w:tcW w:w="842" w:type="pct"/>
            <w:tcBorders>
              <w:top w:val="nil"/>
              <w:left w:val="nil"/>
              <w:bottom w:val="single" w:sz="4" w:space="0" w:color="auto"/>
              <w:right w:val="single" w:sz="4" w:space="0" w:color="auto"/>
            </w:tcBorders>
            <w:shd w:val="clear" w:color="000000" w:fill="FFFFFF"/>
            <w:vAlign w:val="center"/>
            <w:hideMark/>
          </w:tcPr>
          <w:p w14:paraId="63A6ACE3" w14:textId="77777777" w:rsidR="002C38D9" w:rsidRPr="00D170DD" w:rsidRDefault="002C38D9" w:rsidP="0036552E">
            <w:pPr>
              <w:rPr>
                <w:rFonts w:ascii="Arial" w:hAnsi="Arial" w:cs="Arial"/>
                <w:b/>
                <w:bCs/>
                <w:sz w:val="18"/>
                <w:lang w:eastAsia="es-MX"/>
              </w:rPr>
            </w:pPr>
            <w:r w:rsidRPr="00D170DD">
              <w:rPr>
                <w:rFonts w:ascii="Arial" w:hAnsi="Arial" w:cs="Arial"/>
                <w:b/>
                <w:bCs/>
                <w:sz w:val="18"/>
                <w:lang w:eastAsia="es-MX"/>
              </w:rPr>
              <w:t>Capacidad de los recursos económicos</w:t>
            </w:r>
          </w:p>
        </w:tc>
        <w:tc>
          <w:tcPr>
            <w:tcW w:w="3173" w:type="pct"/>
            <w:tcBorders>
              <w:top w:val="single" w:sz="4" w:space="0" w:color="auto"/>
              <w:left w:val="nil"/>
              <w:bottom w:val="single" w:sz="4" w:space="0" w:color="auto"/>
              <w:right w:val="single" w:sz="4" w:space="0" w:color="auto"/>
            </w:tcBorders>
            <w:shd w:val="clear" w:color="000000" w:fill="FFFFFF"/>
            <w:vAlign w:val="center"/>
            <w:hideMark/>
          </w:tcPr>
          <w:p w14:paraId="0C43609A" w14:textId="77777777" w:rsidR="002C38D9" w:rsidRDefault="002C38D9" w:rsidP="0036552E">
            <w:pPr>
              <w:jc w:val="both"/>
              <w:rPr>
                <w:rFonts w:ascii="Arial" w:hAnsi="Arial" w:cs="Arial"/>
                <w:color w:val="000000" w:themeColor="text1"/>
                <w:sz w:val="18"/>
                <w:lang w:eastAsia="es-MX"/>
              </w:rPr>
            </w:pPr>
            <w:r w:rsidRPr="00D170DD">
              <w:rPr>
                <w:rFonts w:ascii="Arial" w:hAnsi="Arial" w:cs="Arial"/>
                <w:sz w:val="18"/>
                <w:lang w:eastAsia="es-MX"/>
              </w:rPr>
              <w:t>Conforme lo establece el artículo 57 fracción 3, y 78 inciso b) de las POBALINES, el Licitante deberá presentar la última declaración fiscal anual y la última declaración fiscal provisional de Impuesto Sobre la Renta presentadas ante la Secretaria de Hacienda y Crédito Público (SHCP</w:t>
            </w:r>
            <w:r>
              <w:rPr>
                <w:rFonts w:ascii="Arial" w:hAnsi="Arial" w:cs="Arial"/>
                <w:sz w:val="18"/>
                <w:lang w:eastAsia="es-MX"/>
              </w:rPr>
              <w:t>) a la que está obligado</w:t>
            </w:r>
            <w:r w:rsidRPr="00D170DD">
              <w:rPr>
                <w:rFonts w:ascii="Arial" w:hAnsi="Arial" w:cs="Arial"/>
                <w:sz w:val="18"/>
                <w:lang w:eastAsia="es-MX"/>
              </w:rPr>
              <w:t>, que contenga el sello digital; sus estados financieros del ejercicio fiscal de 201</w:t>
            </w:r>
            <w:r>
              <w:rPr>
                <w:rFonts w:ascii="Arial" w:hAnsi="Arial" w:cs="Arial"/>
                <w:sz w:val="18"/>
                <w:lang w:eastAsia="es-MX"/>
              </w:rPr>
              <w:t>7</w:t>
            </w:r>
            <w:r w:rsidRPr="00D170DD">
              <w:rPr>
                <w:rFonts w:ascii="Arial" w:hAnsi="Arial" w:cs="Arial"/>
                <w:sz w:val="18"/>
                <w:lang w:eastAsia="es-MX"/>
              </w:rPr>
              <w:t xml:space="preserve"> y el </w:t>
            </w:r>
            <w:r w:rsidRPr="00D170DD">
              <w:rPr>
                <w:rFonts w:ascii="Arial" w:hAnsi="Arial" w:cs="Arial"/>
                <w:color w:val="000000" w:themeColor="text1"/>
                <w:sz w:val="18"/>
                <w:lang w:eastAsia="es-MX"/>
              </w:rPr>
              <w:t xml:space="preserve">cálculo de las razones financieras  para evaluar su capacidad económica; en los cuales deberán demostrar que cuenta con ingresos equivalentes hasta el 20% del monto de su oferta. </w:t>
            </w:r>
          </w:p>
          <w:p w14:paraId="0FDDA926" w14:textId="77777777" w:rsidR="002C38D9" w:rsidRPr="00FF399C" w:rsidRDefault="002C38D9" w:rsidP="0036552E">
            <w:pPr>
              <w:jc w:val="both"/>
              <w:rPr>
                <w:rFonts w:ascii="Arial" w:hAnsi="Arial" w:cs="Arial"/>
                <w:color w:val="000000" w:themeColor="text1"/>
                <w:sz w:val="10"/>
                <w:szCs w:val="10"/>
                <w:lang w:eastAsia="es-MX"/>
              </w:rPr>
            </w:pPr>
          </w:p>
          <w:p w14:paraId="45AEC8EF" w14:textId="77777777" w:rsidR="002C38D9" w:rsidRDefault="002C38D9" w:rsidP="0036552E">
            <w:pPr>
              <w:jc w:val="both"/>
              <w:rPr>
                <w:rFonts w:ascii="Arial" w:hAnsi="Arial" w:cs="Arial"/>
                <w:sz w:val="18"/>
                <w:lang w:eastAsia="es-MX"/>
              </w:rPr>
            </w:pPr>
            <w:r w:rsidRPr="00FF399C">
              <w:rPr>
                <w:rFonts w:ascii="Arial" w:hAnsi="Arial" w:cs="Arial"/>
                <w:sz w:val="18"/>
                <w:lang w:eastAsia="es-MX"/>
              </w:rPr>
              <w:t>Se considerará monto de la oferta, el resultado que se obtenga de multiplicar 2</w:t>
            </w:r>
            <w:r>
              <w:rPr>
                <w:rFonts w:ascii="Arial" w:hAnsi="Arial" w:cs="Arial"/>
                <w:sz w:val="18"/>
                <w:lang w:eastAsia="es-MX"/>
              </w:rPr>
              <w:t>,68</w:t>
            </w:r>
            <w:r w:rsidRPr="00FF399C">
              <w:rPr>
                <w:rFonts w:ascii="Arial" w:hAnsi="Arial" w:cs="Arial"/>
                <w:sz w:val="18"/>
                <w:lang w:eastAsia="es-MX"/>
              </w:rPr>
              <w:t>0 que es la cantidad total de servicios estimados promedios a servir por día, por 5 días de servicio</w:t>
            </w:r>
            <w:r>
              <w:rPr>
                <w:rFonts w:ascii="Arial" w:hAnsi="Arial" w:cs="Arial"/>
                <w:sz w:val="18"/>
                <w:lang w:eastAsia="es-MX"/>
              </w:rPr>
              <w:t xml:space="preserve"> </w:t>
            </w:r>
            <w:r w:rsidRPr="00FF399C">
              <w:rPr>
                <w:rFonts w:ascii="Arial" w:hAnsi="Arial" w:cs="Arial"/>
                <w:sz w:val="18"/>
                <w:lang w:eastAsia="es-MX"/>
              </w:rPr>
              <w:t>por el costo unitario del menú que sea ofertado por el licitante.</w:t>
            </w:r>
          </w:p>
          <w:p w14:paraId="5D5F4028" w14:textId="77777777" w:rsidR="002C38D9" w:rsidRPr="00470AC7" w:rsidRDefault="002C38D9" w:rsidP="0036552E">
            <w:pPr>
              <w:jc w:val="both"/>
              <w:rPr>
                <w:rFonts w:ascii="Arial" w:hAnsi="Arial" w:cs="Arial"/>
                <w:sz w:val="10"/>
                <w:szCs w:val="10"/>
                <w:lang w:eastAsia="es-MX"/>
              </w:rPr>
            </w:pPr>
          </w:p>
          <w:p w14:paraId="2A2D1560" w14:textId="77777777" w:rsidR="002C38D9" w:rsidRPr="00470AC7" w:rsidRDefault="002C38D9" w:rsidP="0036552E">
            <w:pPr>
              <w:jc w:val="center"/>
              <w:rPr>
                <w:rFonts w:ascii="Arial" w:hAnsi="Arial" w:cs="Arial"/>
                <w:sz w:val="18"/>
                <w:lang w:eastAsia="es-MX"/>
              </w:rPr>
            </w:pPr>
            <w:r>
              <w:rPr>
                <w:rFonts w:ascii="Arial" w:hAnsi="Arial" w:cs="Arial"/>
                <w:sz w:val="18"/>
                <w:lang w:eastAsia="es-MX"/>
              </w:rPr>
              <w:t>2,680 * 5 * costo unitario de menú = 20% monto de la oferta del licitante</w:t>
            </w:r>
          </w:p>
        </w:tc>
        <w:tc>
          <w:tcPr>
            <w:tcW w:w="524" w:type="pct"/>
            <w:tcBorders>
              <w:top w:val="nil"/>
              <w:left w:val="nil"/>
              <w:bottom w:val="single" w:sz="4" w:space="0" w:color="auto"/>
              <w:right w:val="single" w:sz="4" w:space="0" w:color="auto"/>
            </w:tcBorders>
            <w:shd w:val="clear" w:color="000000" w:fill="FFFFFF"/>
            <w:vAlign w:val="center"/>
            <w:hideMark/>
          </w:tcPr>
          <w:p w14:paraId="1E99CB5C" w14:textId="77777777" w:rsidR="002C38D9" w:rsidRPr="00D170DD" w:rsidRDefault="002C38D9" w:rsidP="0036552E">
            <w:pPr>
              <w:jc w:val="center"/>
              <w:rPr>
                <w:rFonts w:ascii="Arial" w:hAnsi="Arial" w:cs="Arial"/>
                <w:b/>
                <w:bCs/>
                <w:color w:val="000000"/>
                <w:sz w:val="18"/>
                <w:lang w:eastAsia="es-MX"/>
              </w:rPr>
            </w:pPr>
            <w:r>
              <w:rPr>
                <w:rFonts w:ascii="Arial" w:hAnsi="Arial" w:cs="Arial"/>
                <w:b/>
                <w:bCs/>
                <w:color w:val="000000"/>
                <w:sz w:val="18"/>
                <w:lang w:eastAsia="es-MX"/>
              </w:rPr>
              <w:t>2.00</w:t>
            </w:r>
          </w:p>
        </w:tc>
      </w:tr>
      <w:tr w:rsidR="002C38D9" w:rsidRPr="00D170DD" w14:paraId="6C98B00B" w14:textId="77777777" w:rsidTr="00E00F52">
        <w:trPr>
          <w:trHeight w:val="2119"/>
          <w:jc w:val="center"/>
        </w:trPr>
        <w:tc>
          <w:tcPr>
            <w:tcW w:w="461" w:type="pct"/>
            <w:tcBorders>
              <w:top w:val="nil"/>
              <w:left w:val="single" w:sz="4" w:space="0" w:color="auto"/>
              <w:bottom w:val="single" w:sz="4" w:space="0" w:color="auto"/>
              <w:right w:val="single" w:sz="4" w:space="0" w:color="auto"/>
            </w:tcBorders>
            <w:shd w:val="clear" w:color="000000" w:fill="FFFFFF"/>
            <w:vAlign w:val="center"/>
            <w:hideMark/>
          </w:tcPr>
          <w:p w14:paraId="6A796558" w14:textId="77777777" w:rsidR="002C38D9" w:rsidRPr="00D170DD" w:rsidRDefault="002C38D9" w:rsidP="0036552E">
            <w:pPr>
              <w:jc w:val="center"/>
              <w:rPr>
                <w:rFonts w:ascii="Arial" w:hAnsi="Arial" w:cs="Arial"/>
                <w:b/>
                <w:bCs/>
                <w:color w:val="000000"/>
                <w:sz w:val="18"/>
                <w:lang w:eastAsia="es-MX"/>
              </w:rPr>
            </w:pPr>
            <w:r w:rsidRPr="00D170DD">
              <w:rPr>
                <w:rFonts w:ascii="Arial" w:hAnsi="Arial" w:cs="Arial"/>
                <w:b/>
                <w:bCs/>
                <w:color w:val="000000"/>
                <w:sz w:val="18"/>
                <w:lang w:eastAsia="es-MX"/>
              </w:rPr>
              <w:t>1.3</w:t>
            </w:r>
          </w:p>
        </w:tc>
        <w:tc>
          <w:tcPr>
            <w:tcW w:w="842" w:type="pct"/>
            <w:tcBorders>
              <w:top w:val="nil"/>
              <w:left w:val="nil"/>
              <w:bottom w:val="single" w:sz="4" w:space="0" w:color="auto"/>
              <w:right w:val="single" w:sz="4" w:space="0" w:color="auto"/>
            </w:tcBorders>
            <w:shd w:val="clear" w:color="000000" w:fill="FFFFFF"/>
            <w:vAlign w:val="center"/>
            <w:hideMark/>
          </w:tcPr>
          <w:p w14:paraId="4E31C67F" w14:textId="77777777" w:rsidR="002C38D9" w:rsidRPr="00D170DD" w:rsidRDefault="002C38D9" w:rsidP="0036552E">
            <w:pPr>
              <w:rPr>
                <w:rFonts w:ascii="Arial" w:hAnsi="Arial" w:cs="Arial"/>
                <w:b/>
                <w:bCs/>
                <w:color w:val="000000"/>
                <w:sz w:val="18"/>
                <w:lang w:eastAsia="es-MX"/>
              </w:rPr>
            </w:pPr>
            <w:r w:rsidRPr="00D170DD">
              <w:rPr>
                <w:rFonts w:ascii="Arial" w:hAnsi="Arial" w:cs="Arial"/>
                <w:b/>
                <w:bCs/>
                <w:color w:val="000000"/>
                <w:sz w:val="18"/>
                <w:lang w:eastAsia="es-MX"/>
              </w:rPr>
              <w:t>Participación de personas con discapacidad o empresas que cuenten con trabajadores con discapacidad</w:t>
            </w:r>
          </w:p>
        </w:tc>
        <w:tc>
          <w:tcPr>
            <w:tcW w:w="3173" w:type="pct"/>
            <w:tcBorders>
              <w:top w:val="single" w:sz="4" w:space="0" w:color="auto"/>
              <w:left w:val="nil"/>
              <w:bottom w:val="single" w:sz="4" w:space="0" w:color="auto"/>
              <w:right w:val="single" w:sz="4" w:space="0" w:color="auto"/>
            </w:tcBorders>
            <w:shd w:val="clear" w:color="000000" w:fill="FFFFFF"/>
            <w:vAlign w:val="center"/>
            <w:hideMark/>
          </w:tcPr>
          <w:p w14:paraId="6698D4B2" w14:textId="77777777" w:rsidR="002C38D9" w:rsidRPr="00D170DD" w:rsidRDefault="002C38D9" w:rsidP="0036552E">
            <w:pPr>
              <w:jc w:val="both"/>
              <w:rPr>
                <w:rFonts w:ascii="Arial" w:hAnsi="Arial" w:cs="Arial"/>
                <w:i/>
                <w:color w:val="000000"/>
                <w:sz w:val="18"/>
                <w:lang w:eastAsia="es-MX"/>
              </w:rPr>
            </w:pPr>
            <w:r w:rsidRPr="00D170DD">
              <w:rPr>
                <w:rFonts w:ascii="Arial" w:hAnsi="Arial" w:cs="Arial"/>
                <w:color w:val="000000"/>
                <w:sz w:val="18"/>
                <w:lang w:eastAsia="es-MX"/>
              </w:rPr>
              <w:t xml:space="preserve">De conformidad con el artículo 15 del REGLAMENTO, se otorgará </w:t>
            </w:r>
            <w:r>
              <w:rPr>
                <w:rFonts w:ascii="Arial" w:hAnsi="Arial" w:cs="Arial"/>
                <w:color w:val="000000"/>
                <w:sz w:val="18"/>
                <w:lang w:eastAsia="es-MX"/>
              </w:rPr>
              <w:t>0.50</w:t>
            </w:r>
            <w:r w:rsidRPr="00D170DD">
              <w:rPr>
                <w:rFonts w:ascii="Arial" w:hAnsi="Arial" w:cs="Arial"/>
                <w:color w:val="000000"/>
                <w:sz w:val="18"/>
                <w:lang w:eastAsia="es-MX"/>
              </w:rPr>
              <w:t xml:space="preserve"> (</w:t>
            </w:r>
            <w:r>
              <w:rPr>
                <w:rFonts w:ascii="Arial" w:hAnsi="Arial" w:cs="Arial"/>
                <w:color w:val="000000"/>
                <w:sz w:val="18"/>
                <w:lang w:eastAsia="es-MX"/>
              </w:rPr>
              <w:t>punto cincuenta</w:t>
            </w:r>
            <w:r w:rsidRPr="00D170DD">
              <w:rPr>
                <w:rFonts w:ascii="Arial" w:hAnsi="Arial" w:cs="Arial"/>
                <w:color w:val="000000"/>
                <w:sz w:val="18"/>
                <w:lang w:eastAsia="es-MX"/>
              </w:rPr>
              <w:t>) punto</w:t>
            </w:r>
            <w:r>
              <w:rPr>
                <w:rFonts w:ascii="Arial" w:hAnsi="Arial" w:cs="Arial"/>
                <w:color w:val="000000"/>
                <w:sz w:val="18"/>
                <w:lang w:eastAsia="es-MX"/>
              </w:rPr>
              <w:t>s</w:t>
            </w:r>
            <w:r w:rsidRPr="00D170DD">
              <w:rPr>
                <w:rFonts w:ascii="Arial" w:hAnsi="Arial" w:cs="Arial"/>
                <w:color w:val="000000"/>
                <w:sz w:val="18"/>
                <w:lang w:eastAsia="es-MX"/>
              </w:rPr>
              <w:t xml:space="preserve"> a las empresas que cuenten con personal con discapacidad al comprobarse un porcentaje de al menos 5% (cinco por ciento) de la plantilla de empleados cuya antigüedad no sea inferior a 6 (seis) meses computada hasta la fecha del acto de presentación y apertura de proposiciones, comprobándose con la documentación que se relaciona en el numeral VI de los </w:t>
            </w:r>
            <w:r w:rsidRPr="00D170DD">
              <w:rPr>
                <w:rFonts w:ascii="Arial" w:hAnsi="Arial" w:cs="Arial"/>
                <w:i/>
                <w:color w:val="000000"/>
                <w:sz w:val="18"/>
                <w:lang w:eastAsia="es-MX"/>
              </w:rPr>
              <w:t xml:space="preserve">Aspectos que se considerarán para la evaluación por puntos y porcentajes. </w:t>
            </w:r>
          </w:p>
          <w:p w14:paraId="10249359" w14:textId="77777777" w:rsidR="002C38D9" w:rsidRPr="00D170DD" w:rsidRDefault="002C38D9" w:rsidP="0036552E">
            <w:pPr>
              <w:jc w:val="both"/>
              <w:rPr>
                <w:rFonts w:ascii="Arial" w:hAnsi="Arial" w:cs="Arial"/>
                <w:i/>
                <w:color w:val="000000"/>
                <w:sz w:val="18"/>
                <w:lang w:eastAsia="es-MX"/>
              </w:rPr>
            </w:pPr>
          </w:p>
          <w:p w14:paraId="66357946" w14:textId="77777777" w:rsidR="002C38D9" w:rsidRPr="00D170DD" w:rsidRDefault="002C38D9" w:rsidP="0036552E">
            <w:pPr>
              <w:jc w:val="both"/>
              <w:rPr>
                <w:rFonts w:ascii="Arial" w:hAnsi="Arial" w:cs="Arial"/>
                <w:color w:val="000000"/>
                <w:sz w:val="18"/>
                <w:lang w:eastAsia="es-MX"/>
              </w:rPr>
            </w:pPr>
            <w:r w:rsidRPr="00D170DD">
              <w:rPr>
                <w:rFonts w:ascii="Arial" w:hAnsi="Arial" w:cs="Arial"/>
                <w:color w:val="000000"/>
                <w:sz w:val="18"/>
                <w:lang w:eastAsia="es-MX"/>
              </w:rPr>
              <w:t>El Licitante obtendrá los puntos que correspondan de manera proporcional conforme al número de trabajadores con discapacidad que acrediten tener</w:t>
            </w:r>
          </w:p>
        </w:tc>
        <w:tc>
          <w:tcPr>
            <w:tcW w:w="524" w:type="pct"/>
            <w:tcBorders>
              <w:top w:val="nil"/>
              <w:left w:val="nil"/>
              <w:bottom w:val="single" w:sz="4" w:space="0" w:color="auto"/>
              <w:right w:val="single" w:sz="4" w:space="0" w:color="auto"/>
            </w:tcBorders>
            <w:shd w:val="clear" w:color="000000" w:fill="FFFFFF"/>
            <w:vAlign w:val="center"/>
            <w:hideMark/>
          </w:tcPr>
          <w:p w14:paraId="2C7A5842" w14:textId="77777777" w:rsidR="002C38D9" w:rsidRPr="00D170DD" w:rsidRDefault="002C38D9" w:rsidP="0036552E">
            <w:pPr>
              <w:jc w:val="center"/>
              <w:rPr>
                <w:rFonts w:ascii="Arial" w:hAnsi="Arial" w:cs="Arial"/>
                <w:b/>
                <w:bCs/>
                <w:color w:val="000000"/>
                <w:sz w:val="18"/>
                <w:lang w:eastAsia="es-MX"/>
              </w:rPr>
            </w:pPr>
            <w:r>
              <w:rPr>
                <w:rFonts w:ascii="Arial" w:hAnsi="Arial" w:cs="Arial"/>
                <w:b/>
                <w:bCs/>
                <w:color w:val="000000"/>
                <w:sz w:val="18"/>
                <w:lang w:eastAsia="es-MX"/>
              </w:rPr>
              <w:t>0</w:t>
            </w:r>
            <w:r w:rsidRPr="00D170DD">
              <w:rPr>
                <w:rFonts w:ascii="Arial" w:hAnsi="Arial" w:cs="Arial"/>
                <w:b/>
                <w:bCs/>
                <w:color w:val="000000"/>
                <w:sz w:val="18"/>
                <w:lang w:eastAsia="es-MX"/>
              </w:rPr>
              <w:t>.</w:t>
            </w:r>
            <w:r>
              <w:rPr>
                <w:rFonts w:ascii="Arial" w:hAnsi="Arial" w:cs="Arial"/>
                <w:b/>
                <w:bCs/>
                <w:color w:val="000000"/>
                <w:sz w:val="18"/>
                <w:lang w:eastAsia="es-MX"/>
              </w:rPr>
              <w:t>5</w:t>
            </w:r>
            <w:r w:rsidRPr="00D170DD">
              <w:rPr>
                <w:rFonts w:ascii="Arial" w:hAnsi="Arial" w:cs="Arial"/>
                <w:b/>
                <w:bCs/>
                <w:color w:val="000000"/>
                <w:sz w:val="18"/>
                <w:lang w:eastAsia="es-MX"/>
              </w:rPr>
              <w:t>0</w:t>
            </w:r>
          </w:p>
        </w:tc>
      </w:tr>
      <w:tr w:rsidR="002C38D9" w:rsidRPr="00D170DD" w14:paraId="6DD9F3F9" w14:textId="77777777" w:rsidTr="00E00F52">
        <w:trPr>
          <w:trHeight w:val="2484"/>
          <w:jc w:val="center"/>
        </w:trPr>
        <w:tc>
          <w:tcPr>
            <w:tcW w:w="461" w:type="pct"/>
            <w:tcBorders>
              <w:top w:val="nil"/>
              <w:left w:val="single" w:sz="4" w:space="0" w:color="auto"/>
              <w:bottom w:val="single" w:sz="4" w:space="0" w:color="auto"/>
              <w:right w:val="single" w:sz="4" w:space="0" w:color="auto"/>
            </w:tcBorders>
            <w:shd w:val="clear" w:color="000000" w:fill="FFFFFF"/>
            <w:vAlign w:val="center"/>
            <w:hideMark/>
          </w:tcPr>
          <w:p w14:paraId="38A68E8E" w14:textId="77777777" w:rsidR="002C38D9" w:rsidRPr="00D170DD" w:rsidRDefault="002C38D9" w:rsidP="0036552E">
            <w:pPr>
              <w:jc w:val="center"/>
              <w:rPr>
                <w:rFonts w:ascii="Arial" w:hAnsi="Arial" w:cs="Arial"/>
                <w:b/>
                <w:bCs/>
                <w:color w:val="000000"/>
                <w:sz w:val="18"/>
                <w:lang w:eastAsia="es-MX"/>
              </w:rPr>
            </w:pPr>
            <w:r w:rsidRPr="00D170DD">
              <w:rPr>
                <w:rFonts w:ascii="Arial" w:hAnsi="Arial" w:cs="Arial"/>
                <w:b/>
                <w:bCs/>
                <w:color w:val="000000"/>
                <w:sz w:val="18"/>
                <w:lang w:eastAsia="es-MX"/>
              </w:rPr>
              <w:t>1.4</w:t>
            </w:r>
          </w:p>
        </w:tc>
        <w:tc>
          <w:tcPr>
            <w:tcW w:w="842" w:type="pct"/>
            <w:tcBorders>
              <w:top w:val="nil"/>
              <w:left w:val="nil"/>
              <w:bottom w:val="single" w:sz="4" w:space="0" w:color="auto"/>
              <w:right w:val="single" w:sz="4" w:space="0" w:color="auto"/>
            </w:tcBorders>
            <w:shd w:val="clear" w:color="000000" w:fill="FFFFFF"/>
            <w:vAlign w:val="center"/>
            <w:hideMark/>
          </w:tcPr>
          <w:p w14:paraId="68B7C177" w14:textId="77777777" w:rsidR="002C38D9" w:rsidRPr="00D170DD" w:rsidRDefault="002C38D9" w:rsidP="0036552E">
            <w:pPr>
              <w:rPr>
                <w:rFonts w:ascii="Arial" w:hAnsi="Arial" w:cs="Arial"/>
                <w:b/>
                <w:bCs/>
                <w:color w:val="000000"/>
                <w:sz w:val="18"/>
                <w:lang w:eastAsia="es-MX"/>
              </w:rPr>
            </w:pPr>
            <w:r w:rsidRPr="00D170DD">
              <w:rPr>
                <w:rFonts w:ascii="Arial" w:hAnsi="Arial" w:cs="Arial"/>
                <w:b/>
                <w:bCs/>
                <w:color w:val="000000"/>
                <w:sz w:val="18"/>
                <w:lang w:eastAsia="es-MX"/>
              </w:rPr>
              <w:t>Participación de MIPYMES que produzcan bienes con innovación tecnológica relacionados directamente con la prestación del servicio solicitado</w:t>
            </w:r>
          </w:p>
        </w:tc>
        <w:tc>
          <w:tcPr>
            <w:tcW w:w="3173" w:type="pct"/>
            <w:tcBorders>
              <w:top w:val="single" w:sz="4" w:space="0" w:color="auto"/>
              <w:left w:val="nil"/>
              <w:bottom w:val="single" w:sz="4" w:space="0" w:color="auto"/>
              <w:right w:val="single" w:sz="4" w:space="0" w:color="auto"/>
            </w:tcBorders>
            <w:shd w:val="clear" w:color="auto" w:fill="auto"/>
            <w:vAlign w:val="center"/>
            <w:hideMark/>
          </w:tcPr>
          <w:p w14:paraId="6C85D0F0" w14:textId="77777777" w:rsidR="002C38D9" w:rsidRPr="00D170DD" w:rsidRDefault="002C38D9" w:rsidP="0036552E">
            <w:pPr>
              <w:jc w:val="both"/>
              <w:rPr>
                <w:rFonts w:ascii="Arial" w:hAnsi="Arial" w:cs="Arial"/>
                <w:color w:val="000000"/>
                <w:sz w:val="18"/>
                <w:lang w:eastAsia="es-MX"/>
              </w:rPr>
            </w:pPr>
            <w:r w:rsidRPr="0037647F">
              <w:rPr>
                <w:rFonts w:ascii="Arial" w:hAnsi="Arial" w:cs="Arial"/>
                <w:color w:val="000000"/>
                <w:sz w:val="18"/>
                <w:szCs w:val="18"/>
              </w:rPr>
              <w:t xml:space="preserve">De ser el caso, se otorgará </w:t>
            </w:r>
            <w:r>
              <w:rPr>
                <w:rFonts w:ascii="Arial" w:hAnsi="Arial" w:cs="Arial"/>
                <w:sz w:val="18"/>
                <w:szCs w:val="18"/>
              </w:rPr>
              <w:t>0</w:t>
            </w:r>
            <w:r w:rsidRPr="0037647F">
              <w:rPr>
                <w:rFonts w:ascii="Arial" w:hAnsi="Arial" w:cs="Arial"/>
                <w:sz w:val="18"/>
                <w:szCs w:val="18"/>
              </w:rPr>
              <w:t>.</w:t>
            </w:r>
            <w:r>
              <w:rPr>
                <w:rFonts w:ascii="Arial" w:hAnsi="Arial" w:cs="Arial"/>
                <w:sz w:val="18"/>
                <w:szCs w:val="18"/>
              </w:rPr>
              <w:t>50</w:t>
            </w:r>
            <w:r w:rsidRPr="0037647F">
              <w:rPr>
                <w:rFonts w:ascii="Arial" w:hAnsi="Arial" w:cs="Arial"/>
                <w:color w:val="FF0000"/>
                <w:sz w:val="18"/>
                <w:szCs w:val="18"/>
              </w:rPr>
              <w:t xml:space="preserve"> </w:t>
            </w:r>
            <w:r w:rsidRPr="0037647F">
              <w:rPr>
                <w:rFonts w:ascii="Arial" w:hAnsi="Arial" w:cs="Arial"/>
                <w:sz w:val="18"/>
                <w:szCs w:val="18"/>
              </w:rPr>
              <w:t>(</w:t>
            </w:r>
            <w:r>
              <w:rPr>
                <w:rFonts w:ascii="Arial" w:hAnsi="Arial" w:cs="Arial"/>
                <w:sz w:val="18"/>
                <w:szCs w:val="18"/>
              </w:rPr>
              <w:t>punto cincuenta</w:t>
            </w:r>
            <w:r w:rsidRPr="0037647F">
              <w:rPr>
                <w:rFonts w:ascii="Arial" w:hAnsi="Arial" w:cs="Arial"/>
                <w:sz w:val="18"/>
                <w:szCs w:val="18"/>
              </w:rPr>
              <w:t>)</w:t>
            </w:r>
            <w:r w:rsidRPr="0037647F">
              <w:rPr>
                <w:rFonts w:ascii="Arial" w:hAnsi="Arial" w:cs="Arial"/>
                <w:color w:val="000000"/>
                <w:sz w:val="18"/>
                <w:szCs w:val="18"/>
              </w:rPr>
              <w:t xml:space="preserve"> punto a los LICITANTES que pertenezcan al sector de Micro, Pequeñas y Medianas Empresas, conforme se indica en la presente convocatoria. Y que acredite que produce bienes con innovación tecnológica </w:t>
            </w:r>
            <w:r w:rsidRPr="0037647F">
              <w:rPr>
                <w:rFonts w:ascii="Arial" w:hAnsi="Arial" w:cs="Arial"/>
                <w:color w:val="000000"/>
                <w:sz w:val="18"/>
                <w:szCs w:val="18"/>
                <w:lang w:eastAsia="es-MX"/>
              </w:rPr>
              <w:t>relacionados directamente con la prestación del servicio solicitado</w:t>
            </w:r>
            <w:r w:rsidRPr="0037647F">
              <w:rPr>
                <w:rFonts w:ascii="Arial" w:hAnsi="Arial" w:cs="Arial"/>
                <w:color w:val="000000"/>
                <w:sz w:val="18"/>
                <w:szCs w:val="18"/>
              </w:rPr>
              <w:t xml:space="preserve"> y que se encuentran registrados ante el Instituto Mexicano de la Propiedad Industrial.</w:t>
            </w:r>
          </w:p>
        </w:tc>
        <w:tc>
          <w:tcPr>
            <w:tcW w:w="524" w:type="pct"/>
            <w:tcBorders>
              <w:top w:val="nil"/>
              <w:left w:val="nil"/>
              <w:bottom w:val="single" w:sz="4" w:space="0" w:color="auto"/>
              <w:right w:val="single" w:sz="4" w:space="0" w:color="auto"/>
            </w:tcBorders>
            <w:shd w:val="clear" w:color="000000" w:fill="FFFFFF"/>
            <w:vAlign w:val="center"/>
            <w:hideMark/>
          </w:tcPr>
          <w:p w14:paraId="64AD77CE" w14:textId="77777777" w:rsidR="002C38D9" w:rsidRPr="00D170DD" w:rsidRDefault="002C38D9" w:rsidP="0036552E">
            <w:pPr>
              <w:jc w:val="center"/>
              <w:rPr>
                <w:rFonts w:ascii="Arial" w:hAnsi="Arial" w:cs="Arial"/>
                <w:b/>
                <w:bCs/>
                <w:color w:val="000000"/>
                <w:sz w:val="18"/>
                <w:lang w:eastAsia="es-MX"/>
              </w:rPr>
            </w:pPr>
            <w:r>
              <w:rPr>
                <w:rFonts w:ascii="Arial" w:hAnsi="Arial" w:cs="Arial"/>
                <w:b/>
                <w:bCs/>
                <w:color w:val="000000"/>
                <w:sz w:val="18"/>
                <w:lang w:eastAsia="es-MX"/>
              </w:rPr>
              <w:t>0</w:t>
            </w:r>
            <w:r w:rsidRPr="00D170DD">
              <w:rPr>
                <w:rFonts w:ascii="Arial" w:hAnsi="Arial" w:cs="Arial"/>
                <w:b/>
                <w:bCs/>
                <w:color w:val="000000"/>
                <w:sz w:val="18"/>
                <w:lang w:eastAsia="es-MX"/>
              </w:rPr>
              <w:t>.</w:t>
            </w:r>
            <w:r>
              <w:rPr>
                <w:rFonts w:ascii="Arial" w:hAnsi="Arial" w:cs="Arial"/>
                <w:b/>
                <w:bCs/>
                <w:color w:val="000000"/>
                <w:sz w:val="18"/>
                <w:lang w:eastAsia="es-MX"/>
              </w:rPr>
              <w:t>5</w:t>
            </w:r>
            <w:r w:rsidRPr="00D170DD">
              <w:rPr>
                <w:rFonts w:ascii="Arial" w:hAnsi="Arial" w:cs="Arial"/>
                <w:b/>
                <w:bCs/>
                <w:color w:val="000000"/>
                <w:sz w:val="18"/>
                <w:lang w:eastAsia="es-MX"/>
              </w:rPr>
              <w:t>0</w:t>
            </w:r>
          </w:p>
        </w:tc>
      </w:tr>
      <w:tr w:rsidR="002C38D9" w:rsidRPr="00D170DD" w14:paraId="1BE3CE3F" w14:textId="77777777" w:rsidTr="00E00F52">
        <w:trPr>
          <w:trHeight w:val="712"/>
          <w:jc w:val="center"/>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tcPr>
          <w:p w14:paraId="5D718500" w14:textId="77777777" w:rsidR="002C38D9" w:rsidRPr="00D170DD" w:rsidRDefault="002C38D9" w:rsidP="0036552E">
            <w:pPr>
              <w:jc w:val="center"/>
              <w:rPr>
                <w:rFonts w:ascii="Arial" w:hAnsi="Arial" w:cs="Arial"/>
                <w:b/>
                <w:bCs/>
                <w:color w:val="000000"/>
                <w:sz w:val="18"/>
                <w:lang w:eastAsia="es-MX"/>
              </w:rPr>
            </w:pPr>
            <w:r>
              <w:rPr>
                <w:rFonts w:ascii="Arial" w:hAnsi="Arial" w:cs="Arial"/>
                <w:b/>
                <w:bCs/>
                <w:color w:val="000000"/>
                <w:sz w:val="18"/>
                <w:lang w:eastAsia="es-MX"/>
              </w:rPr>
              <w:t>1.5</w:t>
            </w:r>
          </w:p>
        </w:tc>
        <w:tc>
          <w:tcPr>
            <w:tcW w:w="842" w:type="pct"/>
            <w:tcBorders>
              <w:top w:val="single" w:sz="4" w:space="0" w:color="auto"/>
              <w:left w:val="single" w:sz="4" w:space="0" w:color="auto"/>
              <w:bottom w:val="single" w:sz="4" w:space="0" w:color="auto"/>
              <w:right w:val="single" w:sz="4" w:space="0" w:color="auto"/>
            </w:tcBorders>
            <w:shd w:val="clear" w:color="000000" w:fill="FFFFFF"/>
            <w:vAlign w:val="center"/>
          </w:tcPr>
          <w:p w14:paraId="6708406B" w14:textId="77777777" w:rsidR="002C38D9" w:rsidRPr="00D170DD" w:rsidRDefault="002C38D9" w:rsidP="0036552E">
            <w:pPr>
              <w:rPr>
                <w:rFonts w:ascii="Arial" w:hAnsi="Arial" w:cs="Arial"/>
                <w:b/>
                <w:bCs/>
                <w:color w:val="000000"/>
                <w:sz w:val="18"/>
                <w:lang w:eastAsia="es-MX"/>
              </w:rPr>
            </w:pPr>
            <w:r w:rsidRPr="009E3936">
              <w:rPr>
                <w:rFonts w:ascii="Arial" w:hAnsi="Arial" w:cs="Arial"/>
                <w:b/>
                <w:bCs/>
                <w:color w:val="000000"/>
                <w:sz w:val="18"/>
                <w:lang w:eastAsia="es-MX"/>
              </w:rPr>
              <w:t>Niveles de calidad requeridos por la convocante.</w:t>
            </w:r>
          </w:p>
        </w:tc>
        <w:tc>
          <w:tcPr>
            <w:tcW w:w="3173" w:type="pct"/>
            <w:tcBorders>
              <w:top w:val="single" w:sz="4" w:space="0" w:color="auto"/>
              <w:left w:val="single" w:sz="4" w:space="0" w:color="auto"/>
              <w:bottom w:val="single" w:sz="4" w:space="0" w:color="auto"/>
              <w:right w:val="single" w:sz="4" w:space="0" w:color="auto"/>
            </w:tcBorders>
            <w:shd w:val="clear" w:color="auto" w:fill="auto"/>
            <w:vAlign w:val="center"/>
          </w:tcPr>
          <w:p w14:paraId="429C2688" w14:textId="77777777" w:rsidR="002C38D9" w:rsidRPr="0037647F" w:rsidRDefault="002C38D9" w:rsidP="0036552E">
            <w:pPr>
              <w:jc w:val="both"/>
              <w:rPr>
                <w:rFonts w:ascii="Arial" w:hAnsi="Arial" w:cs="Arial"/>
                <w:color w:val="000000"/>
                <w:sz w:val="18"/>
                <w:szCs w:val="18"/>
              </w:rPr>
            </w:pPr>
            <w:r w:rsidRPr="0037647F">
              <w:rPr>
                <w:rFonts w:ascii="Arial" w:hAnsi="Arial" w:cs="Arial"/>
                <w:color w:val="000000"/>
                <w:sz w:val="18"/>
                <w:szCs w:val="18"/>
              </w:rPr>
              <w:t>Los LICITANTES deberán presentar las siguientes certificaciones con las cuales acreditará el cumplimiento de la normatividad aplicable en el presente procedimiento de licitación:</w:t>
            </w:r>
          </w:p>
          <w:p w14:paraId="7B7F0B31" w14:textId="77777777" w:rsidR="002C38D9" w:rsidRPr="003924E4" w:rsidRDefault="002C38D9" w:rsidP="0036552E">
            <w:pPr>
              <w:jc w:val="both"/>
              <w:rPr>
                <w:rFonts w:ascii="Arial" w:hAnsi="Arial" w:cs="Arial"/>
                <w:color w:val="000000"/>
                <w:sz w:val="8"/>
                <w:szCs w:val="8"/>
              </w:rPr>
            </w:pPr>
          </w:p>
          <w:p w14:paraId="53DD4432" w14:textId="77777777" w:rsidR="002C38D9" w:rsidRPr="0037647F" w:rsidRDefault="002C38D9" w:rsidP="0036552E">
            <w:pPr>
              <w:jc w:val="both"/>
              <w:rPr>
                <w:rFonts w:ascii="Arial" w:hAnsi="Arial" w:cs="Arial"/>
                <w:color w:val="000000"/>
                <w:sz w:val="18"/>
                <w:szCs w:val="18"/>
              </w:rPr>
            </w:pPr>
            <w:r>
              <w:rPr>
                <w:rFonts w:ascii="Arial" w:hAnsi="Arial" w:cs="Arial"/>
                <w:color w:val="000000"/>
                <w:sz w:val="18"/>
                <w:szCs w:val="18"/>
              </w:rPr>
              <w:t>a</w:t>
            </w:r>
            <w:r w:rsidRPr="0037647F">
              <w:rPr>
                <w:rFonts w:ascii="Arial" w:hAnsi="Arial" w:cs="Arial"/>
                <w:color w:val="000000"/>
                <w:sz w:val="18"/>
                <w:szCs w:val="18"/>
              </w:rPr>
              <w:t xml:space="preserve">) El licitante deberá tener como mínimo </w:t>
            </w:r>
            <w:r>
              <w:rPr>
                <w:rFonts w:ascii="Arial" w:hAnsi="Arial" w:cs="Arial"/>
                <w:sz w:val="18"/>
                <w:szCs w:val="18"/>
              </w:rPr>
              <w:t>50</w:t>
            </w:r>
            <w:r w:rsidRPr="0037647F">
              <w:rPr>
                <w:rFonts w:ascii="Arial" w:hAnsi="Arial" w:cs="Arial"/>
                <w:color w:val="000000"/>
                <w:sz w:val="18"/>
                <w:szCs w:val="18"/>
              </w:rPr>
              <w:t xml:space="preserve"> empleados inscritos ante el Instituto Mexicano del Seguro Social y demostrarlo con el último pago al que está obligado, en copia simple de dicho documento para su cotejo, con la relación completa de los asegurados y el comprobante bancario del pago correspondiente. El número de empleados requerido, estará integrado por el total del personal que labora en la empresa, incluyendo las áreas </w:t>
            </w:r>
            <w:r w:rsidRPr="0037647F">
              <w:rPr>
                <w:rFonts w:ascii="Arial" w:hAnsi="Arial" w:cs="Arial"/>
                <w:color w:val="000000"/>
                <w:sz w:val="18"/>
                <w:szCs w:val="18"/>
              </w:rPr>
              <w:lastRenderedPageBreak/>
              <w:t xml:space="preserve">administrativas y operativas; lo anterior permitirá la participación de empresas líderes en el ramo, para que en caso de contingencia en la Ciudad, este Instituto tenga la seguridad de contar con proveedores que tengan la capacidad de respuesta que se requiere. </w:t>
            </w:r>
          </w:p>
          <w:p w14:paraId="6A8E137E" w14:textId="77777777" w:rsidR="002C38D9" w:rsidRPr="003924E4" w:rsidRDefault="002C38D9" w:rsidP="0036552E">
            <w:pPr>
              <w:jc w:val="both"/>
              <w:rPr>
                <w:rFonts w:ascii="Arial" w:hAnsi="Arial" w:cs="Arial"/>
                <w:color w:val="000000"/>
                <w:sz w:val="8"/>
                <w:szCs w:val="8"/>
              </w:rPr>
            </w:pPr>
          </w:p>
          <w:p w14:paraId="678EC71A" w14:textId="77777777" w:rsidR="002C38D9" w:rsidRDefault="002C38D9" w:rsidP="0036552E">
            <w:pPr>
              <w:jc w:val="both"/>
              <w:rPr>
                <w:rFonts w:ascii="Arial" w:hAnsi="Arial" w:cs="Arial"/>
                <w:color w:val="000000"/>
                <w:sz w:val="18"/>
                <w:szCs w:val="18"/>
              </w:rPr>
            </w:pPr>
            <w:r>
              <w:rPr>
                <w:rFonts w:ascii="Arial" w:hAnsi="Arial" w:cs="Arial"/>
                <w:b/>
                <w:color w:val="000000"/>
                <w:sz w:val="18"/>
                <w:szCs w:val="18"/>
                <w:u w:val="single"/>
              </w:rPr>
              <w:t>Puntos a otorgar 0.66 puntos</w:t>
            </w:r>
          </w:p>
          <w:p w14:paraId="6B7913B9" w14:textId="77777777" w:rsidR="002C38D9" w:rsidRPr="0037647F" w:rsidRDefault="002C38D9" w:rsidP="0036552E">
            <w:pPr>
              <w:jc w:val="both"/>
              <w:rPr>
                <w:rFonts w:ascii="Arial" w:hAnsi="Arial" w:cs="Arial"/>
                <w:color w:val="000000"/>
                <w:sz w:val="18"/>
                <w:szCs w:val="18"/>
              </w:rPr>
            </w:pPr>
          </w:p>
          <w:p w14:paraId="1EF693E6" w14:textId="77777777" w:rsidR="002C38D9" w:rsidRPr="0037647F" w:rsidRDefault="002C38D9" w:rsidP="0036552E">
            <w:pPr>
              <w:jc w:val="both"/>
              <w:rPr>
                <w:rFonts w:ascii="Arial" w:hAnsi="Arial" w:cs="Arial"/>
                <w:color w:val="000000"/>
                <w:sz w:val="18"/>
                <w:szCs w:val="18"/>
              </w:rPr>
            </w:pPr>
            <w:r>
              <w:rPr>
                <w:rFonts w:ascii="Arial" w:hAnsi="Arial" w:cs="Arial"/>
                <w:color w:val="000000"/>
                <w:sz w:val="18"/>
                <w:szCs w:val="18"/>
              </w:rPr>
              <w:t>b</w:t>
            </w:r>
            <w:r w:rsidRPr="0037647F">
              <w:rPr>
                <w:rFonts w:ascii="Arial" w:hAnsi="Arial" w:cs="Arial"/>
                <w:color w:val="000000"/>
                <w:sz w:val="18"/>
                <w:szCs w:val="18"/>
              </w:rPr>
              <w:t xml:space="preserve">) En lo referente a cárnicos y sus derivados, los productos que suministre deberán ser de origen Tipo de Inspección Federal (TIF), esto es, que la materia prima provenga de rastros o establecimientos  Tipo Inspección Federal (TIF). El licitante deberá presentar el certificado TIF del  rastro o establecimiento de origen de la materia prima; así como comprobar que adquiere los insumos cárnicos y sus derivados en dicho rastro o establecimiento. Presentar </w:t>
            </w:r>
            <w:r w:rsidRPr="0037647F">
              <w:rPr>
                <w:rFonts w:ascii="Arial" w:hAnsi="Arial" w:cs="Arial"/>
                <w:sz w:val="18"/>
                <w:szCs w:val="18"/>
              </w:rPr>
              <w:t xml:space="preserve">facturas del último trimestre </w:t>
            </w:r>
            <w:r w:rsidRPr="0037647F">
              <w:rPr>
                <w:rFonts w:ascii="Arial" w:hAnsi="Arial" w:cs="Arial"/>
                <w:color w:val="000000"/>
                <w:sz w:val="18"/>
                <w:szCs w:val="18"/>
              </w:rPr>
              <w:t>a favor del licitante en donde demuestre la adquisición de estos productos.</w:t>
            </w:r>
          </w:p>
          <w:p w14:paraId="7494A369" w14:textId="77777777" w:rsidR="002C38D9" w:rsidRPr="003924E4" w:rsidRDefault="002C38D9" w:rsidP="0036552E">
            <w:pPr>
              <w:jc w:val="both"/>
              <w:rPr>
                <w:rFonts w:ascii="Arial" w:hAnsi="Arial" w:cs="Arial"/>
                <w:color w:val="000000"/>
                <w:sz w:val="8"/>
                <w:szCs w:val="8"/>
              </w:rPr>
            </w:pPr>
          </w:p>
          <w:p w14:paraId="054DF094" w14:textId="77777777" w:rsidR="002C38D9" w:rsidRDefault="002C38D9" w:rsidP="0036552E">
            <w:pPr>
              <w:jc w:val="both"/>
              <w:rPr>
                <w:rFonts w:ascii="Arial" w:hAnsi="Arial" w:cs="Arial"/>
                <w:color w:val="000000"/>
                <w:sz w:val="18"/>
                <w:szCs w:val="18"/>
              </w:rPr>
            </w:pPr>
            <w:r>
              <w:rPr>
                <w:rFonts w:ascii="Arial" w:hAnsi="Arial" w:cs="Arial"/>
                <w:b/>
                <w:color w:val="000000"/>
                <w:sz w:val="18"/>
                <w:szCs w:val="18"/>
                <w:u w:val="single"/>
              </w:rPr>
              <w:t>Puntos a otorgar 0.68 puntos</w:t>
            </w:r>
          </w:p>
          <w:p w14:paraId="1A1313F1" w14:textId="77777777" w:rsidR="002C38D9" w:rsidRPr="003924E4" w:rsidRDefault="002C38D9" w:rsidP="0036552E">
            <w:pPr>
              <w:jc w:val="both"/>
              <w:rPr>
                <w:rFonts w:ascii="Arial" w:hAnsi="Arial" w:cs="Arial"/>
                <w:color w:val="000000"/>
                <w:sz w:val="8"/>
                <w:szCs w:val="8"/>
              </w:rPr>
            </w:pPr>
          </w:p>
          <w:p w14:paraId="68F0C48A" w14:textId="77777777" w:rsidR="002C38D9" w:rsidRPr="0037647F" w:rsidRDefault="002C38D9" w:rsidP="0036552E">
            <w:pPr>
              <w:jc w:val="both"/>
              <w:rPr>
                <w:rFonts w:ascii="Arial" w:hAnsi="Arial" w:cs="Arial"/>
                <w:color w:val="000000"/>
                <w:sz w:val="18"/>
                <w:szCs w:val="18"/>
              </w:rPr>
            </w:pPr>
            <w:r>
              <w:rPr>
                <w:rFonts w:ascii="Arial" w:hAnsi="Arial" w:cs="Arial"/>
                <w:color w:val="000000"/>
                <w:sz w:val="18"/>
                <w:szCs w:val="18"/>
              </w:rPr>
              <w:t>c</w:t>
            </w:r>
            <w:r w:rsidRPr="0037647F">
              <w:rPr>
                <w:rFonts w:ascii="Arial" w:hAnsi="Arial" w:cs="Arial"/>
                <w:color w:val="000000"/>
                <w:sz w:val="18"/>
                <w:szCs w:val="18"/>
              </w:rPr>
              <w:t xml:space="preserve">) El licitante deberá contar con una cocina propia, para la elaboración de alimentos preparados, dicha instalación deberá estar certificada con el “Distintivo H” vigente (presentar documentos comprobatorios). </w:t>
            </w:r>
          </w:p>
          <w:p w14:paraId="77B0C09D" w14:textId="77777777" w:rsidR="002C38D9" w:rsidRPr="0037647F" w:rsidRDefault="002C38D9" w:rsidP="0036552E">
            <w:pPr>
              <w:jc w:val="both"/>
              <w:rPr>
                <w:rFonts w:ascii="Arial" w:hAnsi="Arial" w:cs="Arial"/>
                <w:color w:val="000000"/>
                <w:sz w:val="18"/>
                <w:szCs w:val="18"/>
              </w:rPr>
            </w:pPr>
            <w:r w:rsidRPr="0037647F">
              <w:rPr>
                <w:rFonts w:ascii="Arial" w:hAnsi="Arial" w:cs="Arial"/>
                <w:color w:val="000000"/>
                <w:sz w:val="18"/>
                <w:szCs w:val="18"/>
              </w:rPr>
              <w:t>Así mismo el licitante deberá contar con personal capacitado por un instructor con registro vigente ante SECTUR,</w:t>
            </w:r>
            <w:r>
              <w:rPr>
                <w:rFonts w:ascii="Arial" w:hAnsi="Arial" w:cs="Arial"/>
                <w:color w:val="000000"/>
                <w:sz w:val="18"/>
                <w:szCs w:val="18"/>
              </w:rPr>
              <w:t xml:space="preserve"> en apego a la NMX-F-605-NORMEX-</w:t>
            </w:r>
            <w:r w:rsidRPr="0037647F">
              <w:rPr>
                <w:rFonts w:ascii="Arial" w:hAnsi="Arial" w:cs="Arial"/>
                <w:color w:val="000000"/>
                <w:sz w:val="18"/>
                <w:szCs w:val="18"/>
              </w:rPr>
              <w:t>20</w:t>
            </w:r>
            <w:r>
              <w:rPr>
                <w:rFonts w:ascii="Arial" w:hAnsi="Arial" w:cs="Arial"/>
                <w:color w:val="000000"/>
                <w:sz w:val="18"/>
                <w:szCs w:val="18"/>
              </w:rPr>
              <w:t>15</w:t>
            </w:r>
            <w:r w:rsidRPr="0037647F">
              <w:rPr>
                <w:rFonts w:ascii="Arial" w:hAnsi="Arial" w:cs="Arial"/>
                <w:color w:val="000000"/>
                <w:sz w:val="18"/>
                <w:szCs w:val="18"/>
              </w:rPr>
              <w:t xml:space="preserve"> sobre el manejo higiénico en el servicio de alimentos preparados para la obtención del “Distint</w:t>
            </w:r>
            <w:r>
              <w:rPr>
                <w:rFonts w:ascii="Arial" w:hAnsi="Arial" w:cs="Arial"/>
                <w:color w:val="000000"/>
                <w:sz w:val="18"/>
                <w:szCs w:val="18"/>
              </w:rPr>
              <w:t xml:space="preserve">ivo H”. Presentar en </w:t>
            </w:r>
            <w:r w:rsidRPr="0037647F">
              <w:rPr>
                <w:rFonts w:ascii="Arial" w:hAnsi="Arial" w:cs="Arial"/>
                <w:color w:val="000000"/>
                <w:sz w:val="18"/>
                <w:szCs w:val="18"/>
              </w:rPr>
              <w:t xml:space="preserve">copia las constancias </w:t>
            </w:r>
            <w:r>
              <w:rPr>
                <w:rFonts w:ascii="Arial" w:hAnsi="Arial" w:cs="Arial"/>
                <w:sz w:val="18"/>
                <w:szCs w:val="18"/>
              </w:rPr>
              <w:t>(mínimo 3</w:t>
            </w:r>
            <w:r w:rsidRPr="0037647F">
              <w:rPr>
                <w:rFonts w:ascii="Arial" w:hAnsi="Arial" w:cs="Arial"/>
                <w:sz w:val="18"/>
                <w:szCs w:val="18"/>
              </w:rPr>
              <w:t xml:space="preserve">0) </w:t>
            </w:r>
            <w:r w:rsidRPr="0037647F">
              <w:rPr>
                <w:rFonts w:ascii="Arial" w:hAnsi="Arial" w:cs="Arial"/>
                <w:color w:val="000000"/>
                <w:sz w:val="18"/>
                <w:szCs w:val="18"/>
              </w:rPr>
              <w:t>de los cursos impartidos al personal del área certificada donde se compruebe la capacitación recibida en dicha norma emitidas por SECTUR.</w:t>
            </w:r>
          </w:p>
          <w:p w14:paraId="52DA491C" w14:textId="77777777" w:rsidR="002C38D9" w:rsidRPr="003924E4" w:rsidRDefault="002C38D9" w:rsidP="0036552E">
            <w:pPr>
              <w:jc w:val="both"/>
              <w:rPr>
                <w:rFonts w:ascii="Arial" w:hAnsi="Arial" w:cs="Arial"/>
                <w:color w:val="000000"/>
                <w:sz w:val="8"/>
                <w:szCs w:val="8"/>
              </w:rPr>
            </w:pPr>
          </w:p>
          <w:p w14:paraId="1B339D9A" w14:textId="77777777" w:rsidR="002C38D9" w:rsidRPr="003924E4" w:rsidRDefault="002C38D9" w:rsidP="0036552E">
            <w:pPr>
              <w:jc w:val="both"/>
              <w:rPr>
                <w:rFonts w:ascii="Arial" w:hAnsi="Arial" w:cs="Arial"/>
                <w:color w:val="000000"/>
                <w:sz w:val="8"/>
                <w:szCs w:val="8"/>
              </w:rPr>
            </w:pPr>
          </w:p>
          <w:p w14:paraId="2631DC09" w14:textId="77777777" w:rsidR="002C38D9" w:rsidRDefault="002C38D9" w:rsidP="0036552E">
            <w:pPr>
              <w:jc w:val="both"/>
              <w:rPr>
                <w:rFonts w:ascii="Arial" w:hAnsi="Arial" w:cs="Arial"/>
                <w:color w:val="000000"/>
                <w:sz w:val="18"/>
                <w:szCs w:val="18"/>
              </w:rPr>
            </w:pPr>
            <w:r>
              <w:rPr>
                <w:rFonts w:ascii="Arial" w:hAnsi="Arial" w:cs="Arial"/>
                <w:b/>
                <w:color w:val="000000"/>
                <w:sz w:val="18"/>
                <w:szCs w:val="18"/>
                <w:u w:val="single"/>
              </w:rPr>
              <w:t>Puntos a otorgar 0.68 puntos</w:t>
            </w:r>
          </w:p>
          <w:p w14:paraId="61D31CDC" w14:textId="77777777" w:rsidR="002C38D9" w:rsidRPr="003924E4" w:rsidRDefault="002C38D9" w:rsidP="0036552E">
            <w:pPr>
              <w:jc w:val="both"/>
              <w:rPr>
                <w:rFonts w:ascii="Arial" w:hAnsi="Arial" w:cs="Arial"/>
                <w:color w:val="000000"/>
                <w:sz w:val="8"/>
                <w:szCs w:val="8"/>
              </w:rPr>
            </w:pPr>
          </w:p>
          <w:p w14:paraId="7B070AB8" w14:textId="77777777" w:rsidR="002C38D9" w:rsidRPr="0037647F" w:rsidRDefault="002C38D9" w:rsidP="0036552E">
            <w:pPr>
              <w:jc w:val="both"/>
              <w:rPr>
                <w:rFonts w:ascii="Arial" w:hAnsi="Arial" w:cs="Arial"/>
                <w:color w:val="000000"/>
                <w:sz w:val="18"/>
                <w:szCs w:val="18"/>
              </w:rPr>
            </w:pPr>
            <w:r>
              <w:rPr>
                <w:rFonts w:ascii="Arial" w:hAnsi="Arial" w:cs="Arial"/>
                <w:color w:val="000000"/>
                <w:sz w:val="18"/>
                <w:szCs w:val="18"/>
              </w:rPr>
              <w:t>d</w:t>
            </w:r>
            <w:r w:rsidRPr="0037647F">
              <w:rPr>
                <w:rFonts w:ascii="Arial" w:hAnsi="Arial" w:cs="Arial"/>
                <w:color w:val="000000"/>
                <w:sz w:val="18"/>
                <w:szCs w:val="18"/>
              </w:rPr>
              <w:t>) Presentar de sus instalaciones, el uso de suelo permitido, el cual deberá corresponder con el objeto de esta l</w:t>
            </w:r>
            <w:r>
              <w:rPr>
                <w:rFonts w:ascii="Arial" w:hAnsi="Arial" w:cs="Arial"/>
                <w:color w:val="000000"/>
                <w:sz w:val="18"/>
                <w:szCs w:val="18"/>
              </w:rPr>
              <w:t xml:space="preserve">icitación. Presentar </w:t>
            </w:r>
            <w:r w:rsidRPr="0037647F">
              <w:rPr>
                <w:rFonts w:ascii="Arial" w:hAnsi="Arial" w:cs="Arial"/>
                <w:color w:val="000000"/>
                <w:sz w:val="18"/>
                <w:szCs w:val="18"/>
              </w:rPr>
              <w:t xml:space="preserve">copia </w:t>
            </w:r>
            <w:r>
              <w:rPr>
                <w:rFonts w:ascii="Arial" w:hAnsi="Arial" w:cs="Arial"/>
                <w:color w:val="000000"/>
                <w:sz w:val="18"/>
                <w:szCs w:val="18"/>
              </w:rPr>
              <w:t>simple</w:t>
            </w:r>
            <w:r w:rsidRPr="0037647F">
              <w:rPr>
                <w:rFonts w:ascii="Arial" w:hAnsi="Arial" w:cs="Arial"/>
                <w:color w:val="000000"/>
                <w:sz w:val="18"/>
                <w:szCs w:val="18"/>
              </w:rPr>
              <w:t>.</w:t>
            </w:r>
          </w:p>
          <w:p w14:paraId="58333D23" w14:textId="77777777" w:rsidR="002C38D9" w:rsidRPr="003924E4" w:rsidRDefault="002C38D9" w:rsidP="0036552E">
            <w:pPr>
              <w:jc w:val="both"/>
              <w:rPr>
                <w:rFonts w:ascii="Arial" w:hAnsi="Arial" w:cs="Arial"/>
                <w:b/>
                <w:color w:val="000000"/>
                <w:sz w:val="8"/>
                <w:szCs w:val="8"/>
                <w:u w:val="single"/>
              </w:rPr>
            </w:pPr>
          </w:p>
          <w:p w14:paraId="40BD5124" w14:textId="77777777" w:rsidR="002C38D9" w:rsidRDefault="002C38D9" w:rsidP="0036552E">
            <w:pPr>
              <w:jc w:val="both"/>
              <w:rPr>
                <w:rFonts w:ascii="Arial" w:hAnsi="Arial" w:cs="Arial"/>
                <w:color w:val="000000"/>
                <w:sz w:val="18"/>
                <w:szCs w:val="18"/>
              </w:rPr>
            </w:pPr>
            <w:r>
              <w:rPr>
                <w:rFonts w:ascii="Arial" w:hAnsi="Arial" w:cs="Arial"/>
                <w:b/>
                <w:color w:val="000000"/>
                <w:sz w:val="18"/>
                <w:szCs w:val="18"/>
                <w:u w:val="single"/>
              </w:rPr>
              <w:t>Puntos a otorgar 0.66 puntos</w:t>
            </w:r>
          </w:p>
          <w:p w14:paraId="39DE9B5C" w14:textId="77777777" w:rsidR="002C38D9" w:rsidRPr="003924E4" w:rsidRDefault="002C38D9" w:rsidP="0036552E">
            <w:pPr>
              <w:jc w:val="both"/>
              <w:rPr>
                <w:rFonts w:ascii="Arial" w:hAnsi="Arial" w:cs="Arial"/>
                <w:color w:val="000000"/>
                <w:sz w:val="8"/>
                <w:szCs w:val="8"/>
              </w:rPr>
            </w:pPr>
          </w:p>
          <w:p w14:paraId="2BFAE4A0" w14:textId="77777777" w:rsidR="002C38D9" w:rsidRPr="0037647F" w:rsidRDefault="002C38D9" w:rsidP="0036552E">
            <w:pPr>
              <w:jc w:val="both"/>
              <w:rPr>
                <w:rFonts w:ascii="Arial" w:hAnsi="Arial" w:cs="Arial"/>
                <w:color w:val="000000"/>
                <w:sz w:val="18"/>
                <w:szCs w:val="18"/>
              </w:rPr>
            </w:pPr>
            <w:r>
              <w:rPr>
                <w:rFonts w:ascii="Arial" w:hAnsi="Arial" w:cs="Arial"/>
                <w:color w:val="000000"/>
                <w:sz w:val="18"/>
                <w:szCs w:val="18"/>
              </w:rPr>
              <w:t>e</w:t>
            </w:r>
            <w:r w:rsidRPr="0037647F">
              <w:rPr>
                <w:rFonts w:ascii="Arial" w:hAnsi="Arial" w:cs="Arial"/>
                <w:color w:val="000000"/>
                <w:sz w:val="18"/>
                <w:szCs w:val="18"/>
              </w:rPr>
              <w:t xml:space="preserve">) Presentar </w:t>
            </w:r>
            <w:r>
              <w:rPr>
                <w:rFonts w:ascii="Arial" w:hAnsi="Arial" w:cs="Arial"/>
                <w:color w:val="000000"/>
                <w:sz w:val="18"/>
                <w:szCs w:val="18"/>
              </w:rPr>
              <w:t>copia simple d</w:t>
            </w:r>
            <w:r w:rsidRPr="0037647F">
              <w:rPr>
                <w:rFonts w:ascii="Arial" w:hAnsi="Arial" w:cs="Arial"/>
                <w:color w:val="000000"/>
                <w:sz w:val="18"/>
                <w:szCs w:val="18"/>
              </w:rPr>
              <w:t>el documento de la verificación practicada a los equipos de medición (báscula), a través de la PROFECO</w:t>
            </w:r>
            <w:r>
              <w:rPr>
                <w:rFonts w:ascii="Arial" w:hAnsi="Arial" w:cs="Arial"/>
                <w:color w:val="000000"/>
                <w:sz w:val="18"/>
                <w:szCs w:val="18"/>
              </w:rPr>
              <w:t xml:space="preserve"> o laboratorios acreditados por la E.M.A</w:t>
            </w:r>
            <w:r w:rsidRPr="0037647F">
              <w:rPr>
                <w:rFonts w:ascii="Arial" w:hAnsi="Arial" w:cs="Arial"/>
                <w:color w:val="000000"/>
                <w:sz w:val="18"/>
                <w:szCs w:val="18"/>
              </w:rPr>
              <w:t xml:space="preserve">, con la cual es posible comprobar la calibración de dichos equipos; vigente a la fecha de esta contratación, esto con el objeto de que se tenga la certeza de que se cumple con las especificaciones de peso requeridas. Presentar </w:t>
            </w:r>
            <w:r>
              <w:rPr>
                <w:rFonts w:ascii="Arial" w:hAnsi="Arial" w:cs="Arial"/>
                <w:color w:val="000000"/>
                <w:sz w:val="18"/>
                <w:szCs w:val="18"/>
              </w:rPr>
              <w:t>copia simple</w:t>
            </w:r>
            <w:r w:rsidRPr="0037647F">
              <w:rPr>
                <w:rFonts w:ascii="Arial" w:hAnsi="Arial" w:cs="Arial"/>
                <w:color w:val="000000"/>
                <w:sz w:val="18"/>
                <w:szCs w:val="18"/>
              </w:rPr>
              <w:t>.</w:t>
            </w:r>
          </w:p>
          <w:p w14:paraId="53219D8C" w14:textId="77777777" w:rsidR="002C38D9" w:rsidRPr="003924E4" w:rsidRDefault="002C38D9" w:rsidP="0036552E">
            <w:pPr>
              <w:jc w:val="both"/>
              <w:rPr>
                <w:rFonts w:ascii="Arial" w:hAnsi="Arial" w:cs="Arial"/>
                <w:color w:val="000000"/>
                <w:sz w:val="8"/>
                <w:szCs w:val="8"/>
              </w:rPr>
            </w:pPr>
          </w:p>
          <w:p w14:paraId="4BA5F261" w14:textId="77777777" w:rsidR="002C38D9" w:rsidRDefault="002C38D9" w:rsidP="0036552E">
            <w:pPr>
              <w:jc w:val="both"/>
              <w:rPr>
                <w:rFonts w:ascii="Arial" w:hAnsi="Arial" w:cs="Arial"/>
                <w:color w:val="000000"/>
                <w:sz w:val="18"/>
                <w:szCs w:val="18"/>
              </w:rPr>
            </w:pPr>
            <w:r>
              <w:rPr>
                <w:rFonts w:ascii="Arial" w:hAnsi="Arial" w:cs="Arial"/>
                <w:b/>
                <w:color w:val="000000"/>
                <w:sz w:val="18"/>
                <w:szCs w:val="18"/>
                <w:u w:val="single"/>
              </w:rPr>
              <w:t>Puntos a otorgar 0.66 puntos</w:t>
            </w:r>
          </w:p>
          <w:p w14:paraId="38504A02" w14:textId="77777777" w:rsidR="002C38D9" w:rsidRPr="009E3936" w:rsidRDefault="002C38D9" w:rsidP="0036552E">
            <w:pPr>
              <w:jc w:val="both"/>
              <w:rPr>
                <w:rFonts w:ascii="Arial" w:hAnsi="Arial" w:cs="Arial"/>
                <w:color w:val="000000"/>
                <w:sz w:val="10"/>
                <w:szCs w:val="10"/>
              </w:rPr>
            </w:pPr>
          </w:p>
          <w:p w14:paraId="7B33EF3D" w14:textId="77777777" w:rsidR="002C38D9" w:rsidRPr="0037647F" w:rsidRDefault="002C38D9" w:rsidP="0036552E">
            <w:pPr>
              <w:jc w:val="both"/>
              <w:rPr>
                <w:rFonts w:ascii="Arial" w:hAnsi="Arial" w:cs="Arial"/>
                <w:color w:val="000000"/>
                <w:sz w:val="18"/>
                <w:szCs w:val="18"/>
              </w:rPr>
            </w:pPr>
            <w:r>
              <w:rPr>
                <w:rFonts w:ascii="Arial" w:hAnsi="Arial" w:cs="Arial"/>
                <w:color w:val="000000"/>
                <w:sz w:val="18"/>
                <w:szCs w:val="18"/>
              </w:rPr>
              <w:t>f</w:t>
            </w:r>
            <w:r w:rsidRPr="0037647F">
              <w:rPr>
                <w:rFonts w:ascii="Arial" w:hAnsi="Arial" w:cs="Arial"/>
                <w:color w:val="000000"/>
                <w:sz w:val="18"/>
                <w:szCs w:val="18"/>
              </w:rPr>
              <w:t xml:space="preserve">) Presentar copia del contrato y programa correspondiente al año </w:t>
            </w:r>
            <w:r>
              <w:rPr>
                <w:rFonts w:ascii="Arial" w:hAnsi="Arial" w:cs="Arial"/>
                <w:color w:val="000000"/>
                <w:sz w:val="18"/>
                <w:szCs w:val="18"/>
              </w:rPr>
              <w:t xml:space="preserve">2017 </w:t>
            </w:r>
            <w:r w:rsidRPr="0037647F">
              <w:rPr>
                <w:rFonts w:ascii="Arial" w:hAnsi="Arial" w:cs="Arial"/>
                <w:color w:val="000000"/>
                <w:sz w:val="18"/>
                <w:szCs w:val="18"/>
              </w:rPr>
              <w:t>o 201</w:t>
            </w:r>
            <w:r>
              <w:rPr>
                <w:rFonts w:ascii="Arial" w:hAnsi="Arial" w:cs="Arial"/>
                <w:color w:val="000000"/>
                <w:sz w:val="18"/>
                <w:szCs w:val="18"/>
              </w:rPr>
              <w:t>8</w:t>
            </w:r>
            <w:r w:rsidRPr="0037647F">
              <w:rPr>
                <w:rFonts w:ascii="Arial" w:hAnsi="Arial" w:cs="Arial"/>
                <w:color w:val="000000"/>
                <w:sz w:val="18"/>
                <w:szCs w:val="18"/>
              </w:rPr>
              <w:t xml:space="preserve"> del control de fauna nociva celebrado con una compañía de fumigación para sus instalaciones, así como el higienizado de cisternas. Presentar copia de las facturas de dicho servicio de por lo menos los seis meses anteriores a este acto (con una periodicidad mensual). Presentar </w:t>
            </w:r>
            <w:r>
              <w:rPr>
                <w:rFonts w:ascii="Arial" w:hAnsi="Arial" w:cs="Arial"/>
                <w:color w:val="000000"/>
                <w:sz w:val="18"/>
                <w:szCs w:val="18"/>
              </w:rPr>
              <w:t xml:space="preserve">en </w:t>
            </w:r>
            <w:r w:rsidRPr="0037647F">
              <w:rPr>
                <w:rFonts w:ascii="Arial" w:hAnsi="Arial" w:cs="Arial"/>
                <w:color w:val="000000"/>
                <w:sz w:val="18"/>
                <w:szCs w:val="18"/>
              </w:rPr>
              <w:t xml:space="preserve">copia el comprobante de los servicios realizados donde se pueda observar los productos y métodos utilizados para dar dicho servicio. Asimismo, deberá presentar licencia sanitaria (copia) de la compañía de fumigación y su alta en Hacienda (copia) en donde se verifique su giro. </w:t>
            </w:r>
          </w:p>
          <w:p w14:paraId="126DE010" w14:textId="77777777" w:rsidR="002C38D9" w:rsidRPr="003924E4" w:rsidRDefault="002C38D9" w:rsidP="0036552E">
            <w:pPr>
              <w:jc w:val="both"/>
              <w:rPr>
                <w:rFonts w:ascii="Arial" w:hAnsi="Arial" w:cs="Arial"/>
                <w:color w:val="000000"/>
                <w:sz w:val="8"/>
                <w:szCs w:val="8"/>
              </w:rPr>
            </w:pPr>
          </w:p>
          <w:p w14:paraId="1C3984AE" w14:textId="77777777" w:rsidR="002C38D9" w:rsidRDefault="002C38D9" w:rsidP="0036552E">
            <w:pPr>
              <w:jc w:val="both"/>
              <w:rPr>
                <w:rFonts w:ascii="Arial" w:hAnsi="Arial" w:cs="Arial"/>
                <w:color w:val="000000"/>
                <w:sz w:val="18"/>
                <w:szCs w:val="18"/>
              </w:rPr>
            </w:pPr>
            <w:r>
              <w:rPr>
                <w:rFonts w:ascii="Arial" w:hAnsi="Arial" w:cs="Arial"/>
                <w:b/>
                <w:color w:val="000000"/>
                <w:sz w:val="18"/>
                <w:szCs w:val="18"/>
                <w:u w:val="single"/>
              </w:rPr>
              <w:t>Puntos a otorgar 0.66 puntos</w:t>
            </w:r>
          </w:p>
          <w:p w14:paraId="65A3C9E5" w14:textId="77777777" w:rsidR="002C38D9" w:rsidRPr="003924E4" w:rsidRDefault="002C38D9" w:rsidP="0036552E">
            <w:pPr>
              <w:jc w:val="both"/>
              <w:rPr>
                <w:rFonts w:ascii="Arial" w:hAnsi="Arial" w:cs="Arial"/>
                <w:color w:val="000000"/>
                <w:sz w:val="8"/>
                <w:szCs w:val="8"/>
              </w:rPr>
            </w:pPr>
          </w:p>
          <w:p w14:paraId="5785495B" w14:textId="77777777" w:rsidR="002C38D9" w:rsidRPr="0037647F" w:rsidRDefault="002C38D9" w:rsidP="0036552E">
            <w:pPr>
              <w:jc w:val="both"/>
              <w:rPr>
                <w:rFonts w:ascii="Arial" w:hAnsi="Arial" w:cs="Arial"/>
                <w:color w:val="000000"/>
                <w:sz w:val="18"/>
                <w:szCs w:val="18"/>
              </w:rPr>
            </w:pPr>
            <w:r>
              <w:rPr>
                <w:rFonts w:ascii="Arial" w:hAnsi="Arial" w:cs="Arial"/>
                <w:color w:val="000000"/>
                <w:sz w:val="18"/>
                <w:szCs w:val="18"/>
              </w:rPr>
              <w:t>g</w:t>
            </w:r>
            <w:r w:rsidRPr="0037647F">
              <w:rPr>
                <w:rFonts w:ascii="Arial" w:hAnsi="Arial" w:cs="Arial"/>
                <w:color w:val="000000"/>
                <w:sz w:val="18"/>
                <w:szCs w:val="18"/>
              </w:rPr>
              <w:t xml:space="preserve">) Las empresas participantes deberán contar con sus oficinas administrativas e instalaciones operativas en </w:t>
            </w:r>
            <w:r>
              <w:rPr>
                <w:rFonts w:ascii="Arial" w:hAnsi="Arial" w:cs="Arial"/>
                <w:color w:val="000000"/>
                <w:sz w:val="18"/>
                <w:szCs w:val="18"/>
              </w:rPr>
              <w:t>la Ciudad de México y el Valle de México</w:t>
            </w:r>
            <w:r w:rsidRPr="0037647F">
              <w:rPr>
                <w:rFonts w:ascii="Arial" w:hAnsi="Arial" w:cs="Arial"/>
                <w:color w:val="000000"/>
                <w:sz w:val="18"/>
                <w:szCs w:val="18"/>
              </w:rPr>
              <w:t>. Lo anterior con el fin de dar cumplimiento a las visitas de supervisión por parte del personal asignado por la convocante y poder tener la facilidad de atender requerimientos extraordinarios ante situaciones emergentes.</w:t>
            </w:r>
          </w:p>
          <w:p w14:paraId="2F5C08DE" w14:textId="77777777" w:rsidR="002C38D9" w:rsidRPr="003924E4" w:rsidRDefault="002C38D9" w:rsidP="0036552E">
            <w:pPr>
              <w:jc w:val="both"/>
              <w:rPr>
                <w:rFonts w:ascii="Arial" w:hAnsi="Arial" w:cs="Arial"/>
                <w:color w:val="000000"/>
                <w:sz w:val="8"/>
                <w:szCs w:val="8"/>
              </w:rPr>
            </w:pPr>
          </w:p>
          <w:p w14:paraId="78CCFA32" w14:textId="77777777" w:rsidR="002C38D9" w:rsidRDefault="002C38D9" w:rsidP="0036552E">
            <w:pPr>
              <w:jc w:val="both"/>
              <w:rPr>
                <w:rFonts w:ascii="Arial" w:hAnsi="Arial" w:cs="Arial"/>
                <w:color w:val="000000"/>
                <w:sz w:val="18"/>
                <w:szCs w:val="18"/>
              </w:rPr>
            </w:pPr>
            <w:r>
              <w:rPr>
                <w:rFonts w:ascii="Arial" w:hAnsi="Arial" w:cs="Arial"/>
                <w:b/>
                <w:color w:val="000000"/>
                <w:sz w:val="18"/>
                <w:szCs w:val="18"/>
                <w:u w:val="single"/>
              </w:rPr>
              <w:t>Puntos a otorgar 0.66 puntos</w:t>
            </w:r>
          </w:p>
          <w:p w14:paraId="6AA7504A" w14:textId="77777777" w:rsidR="002C38D9" w:rsidRPr="003924E4" w:rsidRDefault="002C38D9" w:rsidP="0036552E">
            <w:pPr>
              <w:jc w:val="both"/>
              <w:rPr>
                <w:rFonts w:ascii="Arial" w:hAnsi="Arial" w:cs="Arial"/>
                <w:color w:val="000000"/>
                <w:sz w:val="8"/>
                <w:szCs w:val="8"/>
              </w:rPr>
            </w:pPr>
          </w:p>
          <w:p w14:paraId="2FC0181A" w14:textId="77777777" w:rsidR="002C38D9" w:rsidRPr="0037647F" w:rsidRDefault="002C38D9" w:rsidP="0036552E">
            <w:pPr>
              <w:jc w:val="both"/>
              <w:rPr>
                <w:rFonts w:ascii="Arial" w:hAnsi="Arial" w:cs="Arial"/>
                <w:color w:val="000000"/>
                <w:sz w:val="18"/>
                <w:szCs w:val="18"/>
              </w:rPr>
            </w:pPr>
            <w:r>
              <w:rPr>
                <w:rFonts w:ascii="Arial" w:hAnsi="Arial" w:cs="Arial"/>
                <w:color w:val="000000"/>
                <w:sz w:val="18"/>
                <w:szCs w:val="18"/>
              </w:rPr>
              <w:t>h</w:t>
            </w:r>
            <w:r w:rsidRPr="0037647F">
              <w:rPr>
                <w:rFonts w:ascii="Arial" w:hAnsi="Arial" w:cs="Arial"/>
                <w:color w:val="000000"/>
                <w:sz w:val="18"/>
                <w:szCs w:val="18"/>
              </w:rPr>
              <w:t>) Deberá contar con certificación vigente de su Sistema de Gestión Ambiental, de conformidad con a la Norma Mexicana: NMX-SAA-14001-IMNC-20</w:t>
            </w:r>
            <w:r>
              <w:rPr>
                <w:rFonts w:ascii="Arial" w:hAnsi="Arial" w:cs="Arial"/>
                <w:color w:val="000000"/>
                <w:sz w:val="18"/>
                <w:szCs w:val="18"/>
              </w:rPr>
              <w:t>15</w:t>
            </w:r>
            <w:r w:rsidRPr="0037647F">
              <w:rPr>
                <w:rFonts w:ascii="Arial" w:hAnsi="Arial" w:cs="Arial"/>
                <w:color w:val="000000"/>
                <w:sz w:val="18"/>
                <w:szCs w:val="18"/>
              </w:rPr>
              <w:t>/ISO 14001:20</w:t>
            </w:r>
            <w:r>
              <w:rPr>
                <w:rFonts w:ascii="Arial" w:hAnsi="Arial" w:cs="Arial"/>
                <w:color w:val="000000"/>
                <w:sz w:val="18"/>
                <w:szCs w:val="18"/>
              </w:rPr>
              <w:t>15</w:t>
            </w:r>
            <w:r w:rsidRPr="0037647F">
              <w:rPr>
                <w:rFonts w:ascii="Arial" w:hAnsi="Arial" w:cs="Arial"/>
                <w:color w:val="000000"/>
                <w:sz w:val="18"/>
                <w:szCs w:val="18"/>
              </w:rPr>
              <w:t xml:space="preserve">), expedido por un organismo de certificación </w:t>
            </w:r>
            <w:r w:rsidRPr="0037647F">
              <w:rPr>
                <w:rFonts w:ascii="Arial" w:hAnsi="Arial" w:cs="Arial"/>
                <w:color w:val="000000"/>
                <w:sz w:val="18"/>
                <w:szCs w:val="18"/>
              </w:rPr>
              <w:lastRenderedPageBreak/>
              <w:t xml:space="preserve">acreditado ante la E.M.A. en sistemas de gestión ambiental en el sector de alimentos y tabaco – procesamiento o hoteles y restaurantes, el alcance del certificado deberá estar relacionado con el ramo de alimentos, lo anterior con la finalidad de que la Convocante tenga la certeza de que el Licitante cuenta con documentos probatorios en responsabilidad ambiental. </w:t>
            </w:r>
          </w:p>
          <w:p w14:paraId="77696287" w14:textId="77777777" w:rsidR="002C38D9" w:rsidRPr="003924E4" w:rsidRDefault="002C38D9" w:rsidP="0036552E">
            <w:pPr>
              <w:jc w:val="both"/>
              <w:rPr>
                <w:rFonts w:ascii="Arial" w:hAnsi="Arial" w:cs="Arial"/>
                <w:color w:val="000000"/>
                <w:sz w:val="8"/>
                <w:szCs w:val="8"/>
              </w:rPr>
            </w:pPr>
          </w:p>
          <w:p w14:paraId="20F5C104" w14:textId="77777777" w:rsidR="002C38D9" w:rsidRPr="0037647F" w:rsidRDefault="002C38D9" w:rsidP="0036552E">
            <w:pPr>
              <w:jc w:val="both"/>
              <w:rPr>
                <w:rFonts w:ascii="Arial" w:hAnsi="Arial" w:cs="Arial"/>
                <w:color w:val="000000"/>
                <w:sz w:val="18"/>
                <w:szCs w:val="18"/>
              </w:rPr>
            </w:pPr>
            <w:r w:rsidRPr="0037647F">
              <w:rPr>
                <w:rFonts w:ascii="Arial" w:hAnsi="Arial" w:cs="Arial"/>
                <w:color w:val="000000"/>
                <w:sz w:val="18"/>
                <w:szCs w:val="18"/>
              </w:rPr>
              <w:t>El licitante deberá presentar</w:t>
            </w:r>
            <w:r>
              <w:rPr>
                <w:rFonts w:ascii="Arial" w:hAnsi="Arial" w:cs="Arial"/>
                <w:color w:val="000000"/>
                <w:sz w:val="18"/>
                <w:szCs w:val="18"/>
              </w:rPr>
              <w:t xml:space="preserve"> copia simple</w:t>
            </w:r>
            <w:r w:rsidRPr="0037647F">
              <w:rPr>
                <w:rFonts w:ascii="Arial" w:hAnsi="Arial" w:cs="Arial"/>
                <w:color w:val="000000"/>
                <w:sz w:val="18"/>
                <w:szCs w:val="18"/>
              </w:rPr>
              <w:t xml:space="preserve"> del documento expedido por un organismo de certificación acreditado ante la Entidad Mexicana de Acreditación, A.C. (E.M.A.); </w:t>
            </w:r>
            <w:r>
              <w:rPr>
                <w:rFonts w:ascii="Arial" w:hAnsi="Arial" w:cs="Arial"/>
                <w:color w:val="000000"/>
                <w:sz w:val="18"/>
                <w:szCs w:val="18"/>
              </w:rPr>
              <w:t>a</w:t>
            </w:r>
            <w:r w:rsidRPr="0037647F">
              <w:rPr>
                <w:rFonts w:ascii="Arial" w:hAnsi="Arial" w:cs="Arial"/>
                <w:color w:val="000000"/>
                <w:sz w:val="18"/>
                <w:szCs w:val="18"/>
              </w:rPr>
              <w:t>simismo, deberá presentar copia simple de la acreditación vigente ante la EMA del organismo certificador.</w:t>
            </w:r>
          </w:p>
          <w:p w14:paraId="0EFA868E" w14:textId="77777777" w:rsidR="002C38D9" w:rsidRPr="003924E4" w:rsidRDefault="002C38D9" w:rsidP="0036552E">
            <w:pPr>
              <w:jc w:val="both"/>
              <w:rPr>
                <w:rFonts w:ascii="Arial" w:hAnsi="Arial" w:cs="Arial"/>
                <w:color w:val="000000"/>
                <w:sz w:val="8"/>
                <w:szCs w:val="8"/>
              </w:rPr>
            </w:pPr>
          </w:p>
          <w:p w14:paraId="3C08AFBB" w14:textId="77777777" w:rsidR="002C38D9" w:rsidRDefault="002C38D9" w:rsidP="0036552E">
            <w:pPr>
              <w:jc w:val="both"/>
              <w:rPr>
                <w:rFonts w:ascii="Arial" w:hAnsi="Arial" w:cs="Arial"/>
                <w:color w:val="000000"/>
                <w:sz w:val="18"/>
                <w:szCs w:val="18"/>
              </w:rPr>
            </w:pPr>
            <w:r>
              <w:rPr>
                <w:rFonts w:ascii="Arial" w:hAnsi="Arial" w:cs="Arial"/>
                <w:b/>
                <w:color w:val="000000"/>
                <w:sz w:val="18"/>
                <w:szCs w:val="18"/>
                <w:u w:val="single"/>
              </w:rPr>
              <w:t>Puntos a otorgar 0.68 puntos</w:t>
            </w:r>
          </w:p>
          <w:p w14:paraId="344A70FA" w14:textId="77777777" w:rsidR="002C38D9" w:rsidRPr="003924E4" w:rsidRDefault="002C38D9" w:rsidP="0036552E">
            <w:pPr>
              <w:jc w:val="both"/>
              <w:rPr>
                <w:rFonts w:ascii="Arial" w:hAnsi="Arial" w:cs="Arial"/>
                <w:color w:val="000000"/>
                <w:sz w:val="8"/>
                <w:szCs w:val="8"/>
              </w:rPr>
            </w:pPr>
          </w:p>
          <w:p w14:paraId="26DCEAB5" w14:textId="77777777" w:rsidR="002C38D9" w:rsidRPr="008D6DA4" w:rsidRDefault="002C38D9" w:rsidP="0036552E">
            <w:pPr>
              <w:jc w:val="both"/>
              <w:rPr>
                <w:rFonts w:ascii="Arial" w:hAnsi="Arial" w:cs="Arial"/>
                <w:color w:val="000000"/>
                <w:sz w:val="18"/>
                <w:szCs w:val="18"/>
              </w:rPr>
            </w:pPr>
            <w:r>
              <w:rPr>
                <w:rFonts w:ascii="Arial" w:hAnsi="Arial" w:cs="Arial"/>
                <w:color w:val="000000"/>
                <w:sz w:val="18"/>
                <w:szCs w:val="18"/>
              </w:rPr>
              <w:t>i</w:t>
            </w:r>
            <w:r w:rsidRPr="008D6DA4">
              <w:rPr>
                <w:rFonts w:ascii="Arial" w:hAnsi="Arial" w:cs="Arial"/>
                <w:color w:val="000000"/>
                <w:sz w:val="18"/>
                <w:szCs w:val="18"/>
              </w:rPr>
              <w:t>) Deberá contar con certificación vigente de su Sistema de Gestión de la Seguridad y Salud en el Trabajo, de conformidad con la Norma Mexicana: NMX-SAST-IMNC-2008 (BSI OHSAS 18001:2007), expedido por un organismo de certificación acreditado ante la E.M.A., en sistemas de administración, seguridad y salud en el trabajo, en el Sector 03, “Productos alimenticios, bebidas y tabaco” y/o sector 30 “Hoteles y Restaurantes”; el alcance del certificado deberá estar relacionado con el ramo de alimentos para la provisión industrial de comidas preparadas en comedores y/o comedores industriales para hospitales del sector público y privado y en Provisión de comidas preparadas (catering); lo anterior con la finalidad de que la Convocante tenga la certeza que cuenta con el sistema de gestión de la seguridad y salud en el trabajo documentado, que previene y controla los riesgos en el sitio de trabajo y asegura el proceso de mejoramiento continuo que permita minimizarlo.</w:t>
            </w:r>
          </w:p>
          <w:p w14:paraId="0424EAF6" w14:textId="77777777" w:rsidR="002C38D9" w:rsidRPr="003924E4" w:rsidRDefault="002C38D9" w:rsidP="0036552E">
            <w:pPr>
              <w:jc w:val="both"/>
              <w:rPr>
                <w:rFonts w:ascii="Arial" w:hAnsi="Arial" w:cs="Arial"/>
                <w:color w:val="000000"/>
                <w:sz w:val="8"/>
                <w:szCs w:val="8"/>
              </w:rPr>
            </w:pPr>
          </w:p>
          <w:p w14:paraId="1756A49B" w14:textId="77777777" w:rsidR="002C38D9" w:rsidRPr="008D6DA4" w:rsidRDefault="002C38D9" w:rsidP="0036552E">
            <w:pPr>
              <w:jc w:val="both"/>
              <w:rPr>
                <w:rFonts w:ascii="Arial" w:hAnsi="Arial" w:cs="Arial"/>
                <w:color w:val="000000"/>
                <w:sz w:val="18"/>
                <w:szCs w:val="18"/>
              </w:rPr>
            </w:pPr>
            <w:r w:rsidRPr="008D6DA4">
              <w:rPr>
                <w:rFonts w:ascii="Arial" w:hAnsi="Arial" w:cs="Arial"/>
                <w:color w:val="000000"/>
                <w:sz w:val="18"/>
                <w:szCs w:val="18"/>
              </w:rPr>
              <w:t>El licitante deberá presentar copia simple del documento expedido por un organismo de certificación acreditado ante la Entidad Mexicana de Acreditación, A.C. (E.M.A.); asimismo, deberá presentar copia simple de la acreditación vigente ante la EMA del organismo certificador.</w:t>
            </w:r>
          </w:p>
          <w:p w14:paraId="71F57B7D" w14:textId="77777777" w:rsidR="002C38D9" w:rsidRPr="003924E4" w:rsidRDefault="002C38D9" w:rsidP="0036552E">
            <w:pPr>
              <w:jc w:val="both"/>
              <w:rPr>
                <w:rFonts w:ascii="Arial" w:hAnsi="Arial" w:cs="Arial"/>
                <w:color w:val="000000"/>
                <w:sz w:val="8"/>
                <w:szCs w:val="8"/>
              </w:rPr>
            </w:pPr>
          </w:p>
          <w:p w14:paraId="718F588D" w14:textId="77777777" w:rsidR="002C38D9" w:rsidRPr="005A2C1B" w:rsidRDefault="002C38D9" w:rsidP="0036552E">
            <w:pPr>
              <w:jc w:val="both"/>
              <w:rPr>
                <w:rFonts w:ascii="Arial" w:hAnsi="Arial" w:cs="Arial"/>
                <w:color w:val="000000"/>
                <w:sz w:val="18"/>
                <w:szCs w:val="18"/>
              </w:rPr>
            </w:pPr>
            <w:r w:rsidRPr="005A2C1B">
              <w:rPr>
                <w:rFonts w:ascii="Arial" w:hAnsi="Arial" w:cs="Arial"/>
                <w:b/>
                <w:color w:val="000000"/>
                <w:sz w:val="18"/>
                <w:szCs w:val="18"/>
                <w:u w:val="single"/>
              </w:rPr>
              <w:t>Puntos a otorgar 0.</w:t>
            </w:r>
            <w:r>
              <w:rPr>
                <w:rFonts w:ascii="Arial" w:hAnsi="Arial" w:cs="Arial"/>
                <w:b/>
                <w:color w:val="000000"/>
                <w:sz w:val="18"/>
                <w:szCs w:val="18"/>
                <w:u w:val="single"/>
              </w:rPr>
              <w:t>66</w:t>
            </w:r>
            <w:r w:rsidRPr="005A2C1B">
              <w:rPr>
                <w:rFonts w:ascii="Arial" w:hAnsi="Arial" w:cs="Arial"/>
                <w:b/>
                <w:color w:val="000000"/>
                <w:sz w:val="18"/>
                <w:szCs w:val="18"/>
                <w:u w:val="single"/>
              </w:rPr>
              <w:t xml:space="preserve"> puntos</w:t>
            </w:r>
          </w:p>
          <w:p w14:paraId="23451A07" w14:textId="77777777" w:rsidR="002C38D9" w:rsidRPr="003924E4" w:rsidRDefault="002C38D9" w:rsidP="0036552E">
            <w:pPr>
              <w:jc w:val="both"/>
              <w:rPr>
                <w:rFonts w:ascii="Arial" w:hAnsi="Arial" w:cs="Arial"/>
                <w:color w:val="000000"/>
                <w:sz w:val="8"/>
                <w:szCs w:val="8"/>
              </w:rPr>
            </w:pPr>
          </w:p>
          <w:p w14:paraId="2D043B50" w14:textId="77777777" w:rsidR="002C38D9" w:rsidRPr="0037647F" w:rsidRDefault="002C38D9" w:rsidP="0036552E">
            <w:pPr>
              <w:autoSpaceDE w:val="0"/>
              <w:autoSpaceDN w:val="0"/>
              <w:adjustRightInd w:val="0"/>
              <w:rPr>
                <w:rFonts w:ascii="Arial" w:hAnsi="Arial" w:cs="Arial"/>
                <w:color w:val="000000"/>
                <w:sz w:val="18"/>
                <w:szCs w:val="18"/>
              </w:rPr>
            </w:pPr>
            <w:r>
              <w:rPr>
                <w:rFonts w:ascii="Arial" w:hAnsi="Arial" w:cs="Arial"/>
                <w:b/>
                <w:sz w:val="18"/>
                <w:szCs w:val="18"/>
                <w:u w:val="single"/>
                <w:lang w:eastAsia="es-MX"/>
              </w:rPr>
              <w:t>Total de puntos a asignar:  6</w:t>
            </w:r>
            <w:r w:rsidRPr="0037647F">
              <w:rPr>
                <w:rFonts w:ascii="Arial" w:hAnsi="Arial" w:cs="Arial"/>
                <w:b/>
                <w:sz w:val="18"/>
                <w:szCs w:val="18"/>
                <w:u w:val="single"/>
                <w:lang w:eastAsia="es-MX"/>
              </w:rPr>
              <w:t xml:space="preserve"> puntos</w:t>
            </w:r>
          </w:p>
        </w:tc>
        <w:tc>
          <w:tcPr>
            <w:tcW w:w="524" w:type="pct"/>
            <w:tcBorders>
              <w:top w:val="single" w:sz="4" w:space="0" w:color="auto"/>
              <w:left w:val="single" w:sz="4" w:space="0" w:color="auto"/>
              <w:bottom w:val="single" w:sz="4" w:space="0" w:color="auto"/>
              <w:right w:val="single" w:sz="4" w:space="0" w:color="auto"/>
            </w:tcBorders>
            <w:shd w:val="clear" w:color="000000" w:fill="FFFFFF"/>
            <w:vAlign w:val="center"/>
          </w:tcPr>
          <w:p w14:paraId="16642B74" w14:textId="77777777" w:rsidR="002C38D9" w:rsidRPr="00D170DD" w:rsidRDefault="002C38D9" w:rsidP="0036552E">
            <w:pPr>
              <w:jc w:val="center"/>
              <w:rPr>
                <w:rFonts w:ascii="Arial" w:hAnsi="Arial" w:cs="Arial"/>
                <w:b/>
                <w:bCs/>
                <w:color w:val="000000"/>
                <w:sz w:val="18"/>
                <w:lang w:eastAsia="es-MX"/>
              </w:rPr>
            </w:pPr>
            <w:r>
              <w:rPr>
                <w:rFonts w:ascii="Arial" w:hAnsi="Arial" w:cs="Arial"/>
                <w:b/>
                <w:bCs/>
                <w:color w:val="000000"/>
                <w:sz w:val="18"/>
                <w:lang w:eastAsia="es-MX"/>
              </w:rPr>
              <w:lastRenderedPageBreak/>
              <w:t>6.00</w:t>
            </w:r>
          </w:p>
        </w:tc>
      </w:tr>
    </w:tbl>
    <w:tbl>
      <w:tblPr>
        <w:tblStyle w:val="Tablaconcuadrcula"/>
        <w:tblW w:w="5000" w:type="pct"/>
        <w:tblLook w:val="04A0" w:firstRow="1" w:lastRow="0" w:firstColumn="1" w:lastColumn="0" w:noHBand="0" w:noVBand="1"/>
      </w:tblPr>
      <w:tblGrid>
        <w:gridCol w:w="957"/>
        <w:gridCol w:w="1377"/>
        <w:gridCol w:w="5816"/>
        <w:gridCol w:w="1077"/>
      </w:tblGrid>
      <w:tr w:rsidR="002C38D9" w14:paraId="3CE78387" w14:textId="77777777" w:rsidTr="00E00F52">
        <w:tc>
          <w:tcPr>
            <w:tcW w:w="519" w:type="pct"/>
            <w:shd w:val="clear" w:color="auto" w:fill="C4BC96" w:themeFill="background2" w:themeFillShade="BF"/>
            <w:vAlign w:val="center"/>
          </w:tcPr>
          <w:p w14:paraId="6A2B8415" w14:textId="77777777" w:rsidR="002C38D9" w:rsidRPr="00D170DD" w:rsidRDefault="002C38D9" w:rsidP="002C38D9">
            <w:pPr>
              <w:jc w:val="center"/>
              <w:rPr>
                <w:rFonts w:ascii="Arial" w:hAnsi="Arial" w:cs="Arial"/>
                <w:b/>
                <w:bCs/>
                <w:color w:val="000000"/>
                <w:sz w:val="18"/>
                <w:lang w:eastAsia="es-MX"/>
              </w:rPr>
            </w:pPr>
            <w:r w:rsidRPr="00D170DD">
              <w:rPr>
                <w:rFonts w:ascii="Arial" w:hAnsi="Arial" w:cs="Arial"/>
                <w:b/>
                <w:bCs/>
                <w:color w:val="000000"/>
                <w:sz w:val="18"/>
                <w:lang w:eastAsia="es-MX"/>
              </w:rPr>
              <w:lastRenderedPageBreak/>
              <w:t>Rubro 2</w:t>
            </w:r>
          </w:p>
        </w:tc>
        <w:tc>
          <w:tcPr>
            <w:tcW w:w="3898" w:type="pct"/>
            <w:gridSpan w:val="2"/>
            <w:shd w:val="clear" w:color="auto" w:fill="C4BC96" w:themeFill="background2" w:themeFillShade="BF"/>
            <w:vAlign w:val="center"/>
          </w:tcPr>
          <w:p w14:paraId="22771377" w14:textId="77777777" w:rsidR="002C38D9" w:rsidRPr="00D170DD" w:rsidRDefault="002C38D9" w:rsidP="002C38D9">
            <w:pPr>
              <w:jc w:val="center"/>
              <w:rPr>
                <w:rFonts w:ascii="Arial" w:hAnsi="Arial" w:cs="Arial"/>
                <w:b/>
                <w:bCs/>
                <w:color w:val="000000"/>
                <w:sz w:val="18"/>
                <w:lang w:eastAsia="es-MX"/>
              </w:rPr>
            </w:pPr>
            <w:r w:rsidRPr="00D170DD">
              <w:rPr>
                <w:rFonts w:ascii="Arial" w:hAnsi="Arial" w:cs="Arial"/>
                <w:b/>
                <w:bCs/>
                <w:color w:val="000000"/>
                <w:sz w:val="18"/>
                <w:lang w:eastAsia="es-MX"/>
              </w:rPr>
              <w:t>EXPERIENCIA Y ESPECIALIDAD DEL LICITANTE</w:t>
            </w:r>
          </w:p>
          <w:p w14:paraId="4D327D0B" w14:textId="77777777" w:rsidR="002C38D9" w:rsidRPr="009E3936" w:rsidRDefault="002C38D9" w:rsidP="002C38D9">
            <w:pPr>
              <w:tabs>
                <w:tab w:val="left" w:pos="4067"/>
              </w:tabs>
              <w:jc w:val="center"/>
              <w:rPr>
                <w:rFonts w:ascii="Arial" w:hAnsi="Arial" w:cs="Arial"/>
                <w:b/>
                <w:bCs/>
                <w:color w:val="000000"/>
                <w:sz w:val="18"/>
                <w:lang w:eastAsia="es-MX"/>
              </w:rPr>
            </w:pPr>
            <w:r w:rsidRPr="00D170DD">
              <w:rPr>
                <w:rFonts w:ascii="Arial" w:hAnsi="Arial" w:cs="Arial"/>
                <w:b/>
                <w:bCs/>
                <w:color w:val="000000"/>
                <w:sz w:val="18"/>
                <w:lang w:eastAsia="es-MX"/>
              </w:rPr>
              <w:t>Contratos del servicio de la misma naturaleza del que se pretende contratar que el licitante acredite haber realizado.</w:t>
            </w:r>
          </w:p>
        </w:tc>
        <w:tc>
          <w:tcPr>
            <w:tcW w:w="584" w:type="pct"/>
            <w:shd w:val="clear" w:color="auto" w:fill="FD8C79"/>
            <w:vAlign w:val="center"/>
          </w:tcPr>
          <w:p w14:paraId="24F3ED68" w14:textId="77777777" w:rsidR="002C38D9" w:rsidRPr="00DA25CD" w:rsidRDefault="002C38D9" w:rsidP="002C38D9">
            <w:pPr>
              <w:jc w:val="center"/>
              <w:rPr>
                <w:rFonts w:ascii="Arial" w:hAnsi="Arial" w:cs="Arial"/>
                <w:b/>
                <w:bCs/>
                <w:sz w:val="18"/>
                <w:lang w:eastAsia="es-MX"/>
              </w:rPr>
            </w:pPr>
            <w:r>
              <w:rPr>
                <w:rFonts w:ascii="Arial" w:hAnsi="Arial" w:cs="Arial"/>
                <w:b/>
                <w:bCs/>
                <w:sz w:val="18"/>
                <w:lang w:eastAsia="es-MX"/>
              </w:rPr>
              <w:t>18.00</w:t>
            </w:r>
          </w:p>
        </w:tc>
      </w:tr>
      <w:tr w:rsidR="00E00F52" w14:paraId="47F26E91" w14:textId="77777777" w:rsidTr="00E00F52">
        <w:trPr>
          <w:trHeight w:val="412"/>
          <w:tblHeader/>
        </w:trPr>
        <w:tc>
          <w:tcPr>
            <w:tcW w:w="519" w:type="pct"/>
            <w:vAlign w:val="center"/>
          </w:tcPr>
          <w:p w14:paraId="18AD963B" w14:textId="77777777" w:rsidR="002C38D9" w:rsidRPr="00D170DD" w:rsidRDefault="002C38D9" w:rsidP="002C38D9">
            <w:pPr>
              <w:jc w:val="center"/>
              <w:rPr>
                <w:rFonts w:ascii="Arial" w:hAnsi="Arial" w:cs="Arial"/>
                <w:i/>
                <w:iCs/>
                <w:color w:val="000000"/>
                <w:sz w:val="18"/>
                <w:lang w:eastAsia="es-MX"/>
              </w:rPr>
            </w:pPr>
            <w:r w:rsidRPr="00D170DD">
              <w:rPr>
                <w:rFonts w:ascii="Arial" w:hAnsi="Arial" w:cs="Arial"/>
                <w:i/>
                <w:iCs/>
                <w:color w:val="000000"/>
                <w:sz w:val="18"/>
                <w:lang w:eastAsia="es-MX"/>
              </w:rPr>
              <w:t>Subrubro</w:t>
            </w:r>
          </w:p>
        </w:tc>
        <w:tc>
          <w:tcPr>
            <w:tcW w:w="554" w:type="pct"/>
            <w:vAlign w:val="center"/>
          </w:tcPr>
          <w:p w14:paraId="56691426" w14:textId="77777777" w:rsidR="002C38D9" w:rsidRPr="00D170DD" w:rsidRDefault="002C38D9" w:rsidP="002C38D9">
            <w:pPr>
              <w:jc w:val="center"/>
              <w:rPr>
                <w:rFonts w:ascii="Arial" w:hAnsi="Arial" w:cs="Arial"/>
                <w:i/>
                <w:iCs/>
                <w:color w:val="000000"/>
                <w:sz w:val="18"/>
                <w:lang w:eastAsia="es-MX"/>
              </w:rPr>
            </w:pPr>
            <w:r w:rsidRPr="00D170DD">
              <w:rPr>
                <w:rFonts w:ascii="Arial" w:hAnsi="Arial" w:cs="Arial"/>
                <w:i/>
                <w:iCs/>
                <w:color w:val="000000"/>
                <w:sz w:val="18"/>
                <w:lang w:eastAsia="es-MX"/>
              </w:rPr>
              <w:t>Concepto</w:t>
            </w:r>
          </w:p>
        </w:tc>
        <w:tc>
          <w:tcPr>
            <w:tcW w:w="3343" w:type="pct"/>
            <w:vAlign w:val="center"/>
          </w:tcPr>
          <w:p w14:paraId="1836D0EC" w14:textId="77777777" w:rsidR="002C38D9" w:rsidRPr="00D170DD" w:rsidRDefault="002C38D9" w:rsidP="002C38D9">
            <w:pPr>
              <w:jc w:val="center"/>
              <w:rPr>
                <w:rFonts w:ascii="Arial" w:hAnsi="Arial" w:cs="Arial"/>
                <w:i/>
                <w:iCs/>
                <w:color w:val="000000"/>
                <w:sz w:val="18"/>
                <w:lang w:eastAsia="es-MX"/>
              </w:rPr>
            </w:pPr>
            <w:r w:rsidRPr="00D170DD">
              <w:rPr>
                <w:rFonts w:ascii="Arial" w:hAnsi="Arial" w:cs="Arial"/>
                <w:i/>
                <w:iCs/>
                <w:color w:val="000000"/>
                <w:sz w:val="18"/>
                <w:lang w:eastAsia="es-MX"/>
              </w:rPr>
              <w:t>Forma de evaluación</w:t>
            </w:r>
          </w:p>
        </w:tc>
        <w:tc>
          <w:tcPr>
            <w:tcW w:w="584" w:type="pct"/>
            <w:vAlign w:val="center"/>
          </w:tcPr>
          <w:p w14:paraId="09F99C6B" w14:textId="77777777" w:rsidR="002C38D9" w:rsidRPr="00D170DD" w:rsidRDefault="002C38D9" w:rsidP="002C38D9">
            <w:pPr>
              <w:jc w:val="center"/>
              <w:rPr>
                <w:rFonts w:ascii="Arial" w:hAnsi="Arial" w:cs="Arial"/>
                <w:i/>
                <w:iCs/>
                <w:color w:val="000000"/>
                <w:sz w:val="18"/>
                <w:lang w:eastAsia="es-MX"/>
              </w:rPr>
            </w:pPr>
            <w:r w:rsidRPr="00D170DD">
              <w:rPr>
                <w:rFonts w:ascii="Arial" w:hAnsi="Arial" w:cs="Arial"/>
                <w:i/>
                <w:iCs/>
                <w:color w:val="000000"/>
                <w:sz w:val="18"/>
                <w:lang w:eastAsia="es-MX"/>
              </w:rPr>
              <w:t>Puntos Esperados</w:t>
            </w:r>
          </w:p>
        </w:tc>
      </w:tr>
      <w:tr w:rsidR="00E00F52" w14:paraId="63603C8F" w14:textId="77777777" w:rsidTr="00E00F52">
        <w:tc>
          <w:tcPr>
            <w:tcW w:w="519" w:type="pct"/>
            <w:vAlign w:val="center"/>
          </w:tcPr>
          <w:p w14:paraId="3A888545" w14:textId="77777777" w:rsidR="002C38D9" w:rsidRPr="00D170DD" w:rsidRDefault="002C38D9" w:rsidP="002C38D9">
            <w:pPr>
              <w:jc w:val="center"/>
              <w:rPr>
                <w:rFonts w:ascii="Arial" w:hAnsi="Arial" w:cs="Arial"/>
                <w:b/>
                <w:bCs/>
                <w:color w:val="000000"/>
                <w:sz w:val="18"/>
                <w:lang w:eastAsia="es-MX"/>
              </w:rPr>
            </w:pPr>
            <w:r w:rsidRPr="00D170DD">
              <w:rPr>
                <w:rFonts w:ascii="Arial" w:hAnsi="Arial" w:cs="Arial"/>
                <w:b/>
                <w:bCs/>
                <w:color w:val="000000"/>
                <w:sz w:val="18"/>
                <w:lang w:eastAsia="es-MX"/>
              </w:rPr>
              <w:t>2.1</w:t>
            </w:r>
          </w:p>
        </w:tc>
        <w:tc>
          <w:tcPr>
            <w:tcW w:w="554" w:type="pct"/>
            <w:vAlign w:val="center"/>
          </w:tcPr>
          <w:p w14:paraId="226D84AE" w14:textId="77777777" w:rsidR="002C38D9" w:rsidRDefault="002C38D9" w:rsidP="002C38D9">
            <w:pPr>
              <w:jc w:val="center"/>
              <w:rPr>
                <w:rFonts w:ascii="Arial" w:hAnsi="Arial" w:cs="Arial"/>
                <w:b/>
                <w:bCs/>
                <w:color w:val="000000"/>
                <w:sz w:val="18"/>
                <w:lang w:eastAsia="es-MX"/>
              </w:rPr>
            </w:pPr>
            <w:r w:rsidRPr="00D170DD">
              <w:rPr>
                <w:rFonts w:ascii="Arial" w:hAnsi="Arial" w:cs="Arial"/>
                <w:b/>
                <w:bCs/>
                <w:color w:val="000000"/>
                <w:sz w:val="18"/>
                <w:lang w:eastAsia="es-MX"/>
              </w:rPr>
              <w:t>Experiencia del licitante</w:t>
            </w:r>
            <w:r w:rsidRPr="00D170DD">
              <w:rPr>
                <w:rFonts w:ascii="Arial" w:hAnsi="Arial" w:cs="Arial"/>
                <w:b/>
                <w:bCs/>
                <w:color w:val="000000"/>
                <w:sz w:val="18"/>
                <w:lang w:eastAsia="es-MX"/>
              </w:rPr>
              <w:br w:type="page"/>
              <w:t xml:space="preserve"> </w:t>
            </w:r>
            <w:r w:rsidRPr="00D170DD">
              <w:rPr>
                <w:rFonts w:ascii="Arial" w:hAnsi="Arial" w:cs="Arial"/>
                <w:color w:val="000000"/>
                <w:sz w:val="18"/>
                <w:lang w:eastAsia="es-MX"/>
              </w:rPr>
              <w:t>(mayor tiempo prestando servicios similares a los requeridos en el procedimiento de contratación de que se trate)</w:t>
            </w:r>
            <w:r w:rsidRPr="00D170DD">
              <w:rPr>
                <w:rFonts w:ascii="Arial" w:hAnsi="Arial" w:cs="Arial"/>
                <w:b/>
                <w:bCs/>
                <w:color w:val="000000"/>
                <w:sz w:val="18"/>
                <w:lang w:eastAsia="es-MX"/>
              </w:rPr>
              <w:br w:type="page"/>
            </w:r>
            <w:r w:rsidRPr="00D170DD">
              <w:rPr>
                <w:rFonts w:ascii="Arial" w:hAnsi="Arial" w:cs="Arial"/>
                <w:b/>
                <w:bCs/>
                <w:color w:val="000000"/>
                <w:sz w:val="18"/>
                <w:lang w:eastAsia="es-MX"/>
              </w:rPr>
              <w:br w:type="page"/>
              <w:t xml:space="preserve"> y </w:t>
            </w:r>
          </w:p>
          <w:p w14:paraId="5E87CE2B" w14:textId="77777777" w:rsidR="002C38D9" w:rsidRDefault="002C38D9" w:rsidP="002C38D9">
            <w:pPr>
              <w:jc w:val="center"/>
              <w:rPr>
                <w:rFonts w:ascii="Arial" w:hAnsi="Arial" w:cs="Arial"/>
                <w:b/>
                <w:bCs/>
                <w:color w:val="000000"/>
                <w:sz w:val="18"/>
                <w:lang w:eastAsia="es-MX"/>
              </w:rPr>
            </w:pPr>
          </w:p>
          <w:p w14:paraId="1AFD21FD" w14:textId="77777777" w:rsidR="002C38D9" w:rsidRDefault="002C38D9" w:rsidP="002C38D9">
            <w:pPr>
              <w:jc w:val="center"/>
              <w:rPr>
                <w:rFonts w:ascii="Arial" w:hAnsi="Arial" w:cs="Arial"/>
                <w:b/>
                <w:bCs/>
                <w:color w:val="000000"/>
                <w:sz w:val="18"/>
                <w:lang w:eastAsia="es-MX"/>
              </w:rPr>
            </w:pPr>
          </w:p>
          <w:p w14:paraId="7C0D9CA1" w14:textId="77777777" w:rsidR="002C38D9" w:rsidRDefault="002C38D9" w:rsidP="002C38D9">
            <w:pPr>
              <w:jc w:val="center"/>
              <w:rPr>
                <w:rFonts w:ascii="Arial" w:hAnsi="Arial" w:cs="Arial"/>
                <w:b/>
                <w:bCs/>
                <w:color w:val="000000"/>
                <w:sz w:val="18"/>
                <w:lang w:eastAsia="es-MX"/>
              </w:rPr>
            </w:pPr>
          </w:p>
          <w:p w14:paraId="313ED5C2" w14:textId="77777777" w:rsidR="002C38D9" w:rsidRDefault="002C38D9" w:rsidP="002C38D9">
            <w:pPr>
              <w:jc w:val="center"/>
              <w:rPr>
                <w:rFonts w:ascii="Arial" w:hAnsi="Arial" w:cs="Arial"/>
                <w:b/>
                <w:bCs/>
                <w:color w:val="000000"/>
                <w:sz w:val="18"/>
                <w:lang w:eastAsia="es-MX"/>
              </w:rPr>
            </w:pPr>
          </w:p>
          <w:p w14:paraId="529B4453" w14:textId="77777777" w:rsidR="002C38D9" w:rsidRDefault="002C38D9" w:rsidP="002C38D9">
            <w:pPr>
              <w:jc w:val="center"/>
              <w:rPr>
                <w:rFonts w:ascii="Arial" w:hAnsi="Arial" w:cs="Arial"/>
                <w:b/>
                <w:bCs/>
                <w:color w:val="000000"/>
                <w:sz w:val="18"/>
                <w:lang w:eastAsia="es-MX"/>
              </w:rPr>
            </w:pPr>
          </w:p>
          <w:p w14:paraId="2998FD9E" w14:textId="77777777" w:rsidR="002C38D9" w:rsidRDefault="002C38D9" w:rsidP="002C38D9">
            <w:pPr>
              <w:jc w:val="center"/>
              <w:rPr>
                <w:rFonts w:ascii="Arial" w:hAnsi="Arial" w:cs="Arial"/>
                <w:b/>
                <w:bCs/>
                <w:color w:val="000000"/>
                <w:sz w:val="18"/>
                <w:lang w:eastAsia="es-MX"/>
              </w:rPr>
            </w:pPr>
          </w:p>
          <w:p w14:paraId="6D466B97" w14:textId="77777777" w:rsidR="002C38D9" w:rsidRPr="00D170DD" w:rsidRDefault="002C38D9" w:rsidP="002C38D9">
            <w:pPr>
              <w:jc w:val="center"/>
              <w:rPr>
                <w:rFonts w:ascii="Arial" w:hAnsi="Arial" w:cs="Arial"/>
                <w:b/>
                <w:bCs/>
                <w:color w:val="000000"/>
                <w:sz w:val="18"/>
                <w:lang w:eastAsia="es-MX"/>
              </w:rPr>
            </w:pPr>
            <w:r w:rsidRPr="00D170DD">
              <w:rPr>
                <w:rFonts w:ascii="Arial" w:hAnsi="Arial" w:cs="Arial"/>
                <w:b/>
                <w:bCs/>
                <w:color w:val="000000"/>
                <w:sz w:val="18"/>
                <w:lang w:eastAsia="es-MX"/>
              </w:rPr>
              <w:br w:type="page"/>
            </w:r>
            <w:r w:rsidRPr="00D170DD">
              <w:rPr>
                <w:rFonts w:ascii="Arial" w:hAnsi="Arial" w:cs="Arial"/>
                <w:b/>
                <w:bCs/>
                <w:color w:val="000000"/>
                <w:sz w:val="18"/>
                <w:lang w:eastAsia="es-MX"/>
              </w:rPr>
              <w:br w:type="page"/>
              <w:t xml:space="preserve">Especialidad del licitante </w:t>
            </w:r>
            <w:r w:rsidRPr="00D170DD">
              <w:rPr>
                <w:rFonts w:ascii="Arial" w:hAnsi="Arial" w:cs="Arial"/>
                <w:b/>
                <w:bCs/>
                <w:color w:val="000000"/>
                <w:sz w:val="18"/>
                <w:lang w:eastAsia="es-MX"/>
              </w:rPr>
              <w:br w:type="page"/>
            </w:r>
            <w:r w:rsidRPr="00D170DD">
              <w:rPr>
                <w:rFonts w:ascii="Arial" w:hAnsi="Arial" w:cs="Arial"/>
                <w:color w:val="000000"/>
                <w:sz w:val="18"/>
                <w:lang w:eastAsia="es-MX"/>
              </w:rPr>
              <w:t xml:space="preserve">(mayor número de contratos o </w:t>
            </w:r>
            <w:r w:rsidRPr="00D170DD">
              <w:rPr>
                <w:rFonts w:ascii="Arial" w:hAnsi="Arial" w:cs="Arial"/>
                <w:color w:val="000000"/>
                <w:sz w:val="18"/>
                <w:lang w:eastAsia="es-MX"/>
              </w:rPr>
              <w:lastRenderedPageBreak/>
              <w:t>documentos con los cuales el licitante puede acreditar que ha prestado servicios con las características específicas y en condiciones similares a las establecidas en la Convocatoria)</w:t>
            </w:r>
          </w:p>
        </w:tc>
        <w:tc>
          <w:tcPr>
            <w:tcW w:w="3343" w:type="pct"/>
            <w:vAlign w:val="center"/>
          </w:tcPr>
          <w:p w14:paraId="419A6DDA" w14:textId="77777777" w:rsidR="002C38D9" w:rsidRDefault="002C38D9" w:rsidP="002C38D9">
            <w:pPr>
              <w:overflowPunct w:val="0"/>
              <w:autoSpaceDE w:val="0"/>
              <w:autoSpaceDN w:val="0"/>
              <w:jc w:val="both"/>
              <w:rPr>
                <w:rFonts w:ascii="Arial" w:hAnsi="Arial" w:cs="Arial"/>
                <w:sz w:val="18"/>
              </w:rPr>
            </w:pPr>
            <w:r w:rsidRPr="00D170DD">
              <w:rPr>
                <w:rFonts w:ascii="Arial" w:hAnsi="Arial" w:cs="Arial"/>
                <w:sz w:val="18"/>
              </w:rPr>
              <w:lastRenderedPageBreak/>
              <w:t>El Licitante deberá de acreditar su experiencia y especialidad en la prestación de servicios de la misma naturaleza que los solicitados en la presente convocatoria, para lo cual deberá presentar copia simple legible de contratos celebrados con el sector público o privado, con una antigüedad no mayor a 10 (diez) años de su formalización, con los que acredite la prestación de servicios con similares características y condiciones requeridas en la presente contratación.</w:t>
            </w:r>
          </w:p>
          <w:p w14:paraId="5C75108C" w14:textId="77777777" w:rsidR="002C38D9" w:rsidRPr="00D170DD" w:rsidRDefault="002C38D9" w:rsidP="002C38D9">
            <w:pPr>
              <w:overflowPunct w:val="0"/>
              <w:autoSpaceDE w:val="0"/>
              <w:autoSpaceDN w:val="0"/>
              <w:jc w:val="both"/>
              <w:rPr>
                <w:rFonts w:ascii="Arial" w:hAnsi="Arial" w:cs="Arial"/>
                <w:sz w:val="18"/>
              </w:rPr>
            </w:pPr>
          </w:p>
          <w:p w14:paraId="1208A839" w14:textId="77777777" w:rsidR="002C38D9" w:rsidRPr="00D170DD" w:rsidRDefault="002C38D9" w:rsidP="002C38D9">
            <w:pPr>
              <w:jc w:val="both"/>
              <w:rPr>
                <w:rFonts w:ascii="Arial" w:hAnsi="Arial" w:cs="Arial"/>
                <w:sz w:val="18"/>
              </w:rPr>
            </w:pPr>
            <w:r w:rsidRPr="00D170DD">
              <w:rPr>
                <w:rFonts w:ascii="Arial" w:hAnsi="Arial" w:cs="Arial"/>
                <w:sz w:val="18"/>
              </w:rPr>
              <w:t>El Instituto entiende por “servicios con similares características y condiciones” lo siguiente:</w:t>
            </w:r>
          </w:p>
          <w:p w14:paraId="712A529E" w14:textId="77777777" w:rsidR="002C38D9" w:rsidRPr="00D170DD" w:rsidRDefault="002C38D9" w:rsidP="002C38D9">
            <w:pPr>
              <w:pStyle w:val="Prrafodelista"/>
              <w:numPr>
                <w:ilvl w:val="0"/>
                <w:numId w:val="145"/>
              </w:numPr>
              <w:contextualSpacing w:val="0"/>
              <w:jc w:val="both"/>
              <w:rPr>
                <w:rFonts w:ascii="Arial" w:hAnsi="Arial" w:cs="Arial"/>
                <w:sz w:val="18"/>
                <w:lang w:val="es-MX"/>
              </w:rPr>
            </w:pPr>
            <w:r w:rsidRPr="00D170DD">
              <w:rPr>
                <w:rFonts w:ascii="Arial" w:hAnsi="Arial" w:cs="Arial"/>
                <w:sz w:val="18"/>
                <w:lang w:val="es-MX"/>
              </w:rPr>
              <w:t xml:space="preserve">Que el </w:t>
            </w:r>
            <w:r>
              <w:rPr>
                <w:rFonts w:ascii="Arial" w:hAnsi="Arial" w:cs="Arial"/>
                <w:sz w:val="18"/>
                <w:lang w:val="es-MX"/>
              </w:rPr>
              <w:t>servicio de alimentación proporcionado haya tenido una duración de cuando menos cuatro días</w:t>
            </w:r>
            <w:r w:rsidRPr="00D170DD">
              <w:rPr>
                <w:rFonts w:ascii="Arial" w:hAnsi="Arial" w:cs="Arial"/>
                <w:sz w:val="18"/>
                <w:lang w:val="es-MX"/>
              </w:rPr>
              <w:t>.</w:t>
            </w:r>
          </w:p>
          <w:p w14:paraId="7FB07546" w14:textId="77777777" w:rsidR="002C38D9" w:rsidRPr="00795296" w:rsidRDefault="002C38D9" w:rsidP="002C38D9">
            <w:pPr>
              <w:pStyle w:val="Prrafodelista"/>
              <w:numPr>
                <w:ilvl w:val="0"/>
                <w:numId w:val="145"/>
              </w:numPr>
              <w:contextualSpacing w:val="0"/>
              <w:jc w:val="both"/>
              <w:rPr>
                <w:rFonts w:ascii="Arial" w:hAnsi="Arial" w:cs="Arial"/>
                <w:sz w:val="18"/>
              </w:rPr>
            </w:pPr>
            <w:r w:rsidRPr="00055716">
              <w:rPr>
                <w:rFonts w:ascii="Arial" w:hAnsi="Arial" w:cs="Arial"/>
                <w:sz w:val="18"/>
                <w:lang w:val="es-MX"/>
              </w:rPr>
              <w:t xml:space="preserve">Que </w:t>
            </w:r>
            <w:r>
              <w:rPr>
                <w:rFonts w:ascii="Arial" w:hAnsi="Arial" w:cs="Arial"/>
                <w:sz w:val="18"/>
                <w:lang w:val="es-MX"/>
              </w:rPr>
              <w:t xml:space="preserve">se haya brindado </w:t>
            </w:r>
            <w:r w:rsidRPr="00055716">
              <w:rPr>
                <w:rFonts w:ascii="Arial" w:hAnsi="Arial" w:cs="Arial"/>
                <w:sz w:val="18"/>
                <w:lang w:val="es-MX"/>
              </w:rPr>
              <w:t xml:space="preserve">el servicio de alimentación </w:t>
            </w:r>
            <w:r>
              <w:rPr>
                <w:rFonts w:ascii="Arial" w:hAnsi="Arial" w:cs="Arial"/>
                <w:sz w:val="18"/>
                <w:lang w:val="es-MX"/>
              </w:rPr>
              <w:t xml:space="preserve">tipo bufete </w:t>
            </w:r>
            <w:r w:rsidRPr="00055716">
              <w:rPr>
                <w:rFonts w:ascii="Arial" w:hAnsi="Arial" w:cs="Arial"/>
                <w:sz w:val="18"/>
                <w:lang w:val="es-MX"/>
              </w:rPr>
              <w:t xml:space="preserve">para al menos </w:t>
            </w:r>
            <w:r>
              <w:rPr>
                <w:rFonts w:ascii="Arial" w:hAnsi="Arial" w:cs="Arial"/>
                <w:sz w:val="18"/>
                <w:lang w:val="es-MX"/>
              </w:rPr>
              <w:t>1</w:t>
            </w:r>
            <w:r w:rsidRPr="00055716">
              <w:rPr>
                <w:rFonts w:ascii="Arial" w:hAnsi="Arial" w:cs="Arial"/>
                <w:sz w:val="18"/>
                <w:lang w:val="es-MX"/>
              </w:rPr>
              <w:t>,</w:t>
            </w:r>
            <w:r>
              <w:rPr>
                <w:rFonts w:ascii="Arial" w:hAnsi="Arial" w:cs="Arial"/>
                <w:sz w:val="18"/>
                <w:lang w:val="es-MX"/>
              </w:rPr>
              <w:t>000 servicios al día durante la vigencia contractual.</w:t>
            </w:r>
          </w:p>
          <w:p w14:paraId="2F9004A1" w14:textId="77777777" w:rsidR="002C38D9" w:rsidRPr="00055716" w:rsidRDefault="002C38D9" w:rsidP="002C38D9">
            <w:pPr>
              <w:pStyle w:val="Prrafodelista"/>
              <w:contextualSpacing w:val="0"/>
              <w:jc w:val="both"/>
              <w:rPr>
                <w:rFonts w:ascii="Arial" w:hAnsi="Arial" w:cs="Arial"/>
                <w:sz w:val="18"/>
              </w:rPr>
            </w:pPr>
          </w:p>
          <w:p w14:paraId="430E5441" w14:textId="77777777" w:rsidR="002C38D9" w:rsidRPr="00D170DD" w:rsidRDefault="002C38D9" w:rsidP="002C38D9">
            <w:pPr>
              <w:jc w:val="both"/>
              <w:rPr>
                <w:rFonts w:ascii="Arial" w:hAnsi="Arial" w:cs="Arial"/>
                <w:sz w:val="18"/>
              </w:rPr>
            </w:pPr>
            <w:r w:rsidRPr="00D170DD">
              <w:rPr>
                <w:rFonts w:ascii="Arial" w:hAnsi="Arial" w:cs="Arial"/>
                <w:sz w:val="18"/>
              </w:rPr>
              <w:t>Para la asignación de puntos, el Licitante deberá presentar una relación de contratos que se entregan, indicando:</w:t>
            </w:r>
          </w:p>
          <w:p w14:paraId="17C30B32" w14:textId="77777777" w:rsidR="002C38D9" w:rsidRPr="00D170DD" w:rsidRDefault="002C38D9" w:rsidP="002C38D9">
            <w:pPr>
              <w:pStyle w:val="Prrafodelista"/>
              <w:numPr>
                <w:ilvl w:val="0"/>
                <w:numId w:val="146"/>
              </w:numPr>
              <w:jc w:val="both"/>
              <w:rPr>
                <w:rFonts w:ascii="Arial" w:hAnsi="Arial" w:cs="Arial"/>
                <w:sz w:val="18"/>
              </w:rPr>
            </w:pPr>
            <w:r w:rsidRPr="00D170DD">
              <w:rPr>
                <w:rFonts w:ascii="Arial" w:hAnsi="Arial" w:cs="Arial"/>
                <w:sz w:val="18"/>
              </w:rPr>
              <w:t>Número consecutivo.</w:t>
            </w:r>
          </w:p>
          <w:p w14:paraId="30913EE1" w14:textId="77777777" w:rsidR="002C38D9" w:rsidRPr="00D170DD" w:rsidRDefault="002C38D9" w:rsidP="002C38D9">
            <w:pPr>
              <w:pStyle w:val="Prrafodelista"/>
              <w:numPr>
                <w:ilvl w:val="0"/>
                <w:numId w:val="146"/>
              </w:numPr>
              <w:jc w:val="both"/>
              <w:rPr>
                <w:rFonts w:ascii="Arial" w:hAnsi="Arial" w:cs="Arial"/>
                <w:sz w:val="18"/>
                <w:lang w:val="es-MX"/>
              </w:rPr>
            </w:pPr>
            <w:r w:rsidRPr="00D170DD">
              <w:rPr>
                <w:rFonts w:ascii="Arial" w:hAnsi="Arial" w:cs="Arial"/>
                <w:sz w:val="18"/>
                <w:lang w:val="es-MX"/>
              </w:rPr>
              <w:t>Número de contrato.</w:t>
            </w:r>
          </w:p>
          <w:p w14:paraId="4F25FCAD" w14:textId="77777777" w:rsidR="002C38D9" w:rsidRPr="00D170DD" w:rsidRDefault="002C38D9" w:rsidP="002C38D9">
            <w:pPr>
              <w:pStyle w:val="Prrafodelista"/>
              <w:numPr>
                <w:ilvl w:val="0"/>
                <w:numId w:val="146"/>
              </w:numPr>
              <w:jc w:val="both"/>
              <w:rPr>
                <w:rFonts w:ascii="Arial" w:hAnsi="Arial" w:cs="Arial"/>
                <w:sz w:val="18"/>
                <w:lang w:val="es-MX"/>
              </w:rPr>
            </w:pPr>
            <w:r w:rsidRPr="00D170DD">
              <w:rPr>
                <w:rFonts w:ascii="Arial" w:hAnsi="Arial" w:cs="Arial"/>
                <w:sz w:val="18"/>
                <w:lang w:val="es-MX"/>
              </w:rPr>
              <w:t>Vigencia.</w:t>
            </w:r>
          </w:p>
          <w:p w14:paraId="7F5B68DD" w14:textId="77777777" w:rsidR="002C38D9" w:rsidRPr="00D170DD" w:rsidRDefault="002C38D9" w:rsidP="002C38D9">
            <w:pPr>
              <w:pStyle w:val="Prrafodelista"/>
              <w:numPr>
                <w:ilvl w:val="0"/>
                <w:numId w:val="146"/>
              </w:numPr>
              <w:jc w:val="both"/>
              <w:rPr>
                <w:rFonts w:ascii="Arial" w:hAnsi="Arial" w:cs="Arial"/>
                <w:sz w:val="18"/>
                <w:lang w:val="es-MX"/>
              </w:rPr>
            </w:pPr>
            <w:r w:rsidRPr="00D170DD">
              <w:rPr>
                <w:rFonts w:ascii="Arial" w:hAnsi="Arial" w:cs="Arial"/>
                <w:sz w:val="18"/>
                <w:lang w:val="es-MX"/>
              </w:rPr>
              <w:t>Fecha de formalización.</w:t>
            </w:r>
          </w:p>
          <w:p w14:paraId="70D2D554" w14:textId="77777777" w:rsidR="002C38D9" w:rsidRPr="00D170DD" w:rsidRDefault="002C38D9" w:rsidP="002C38D9">
            <w:pPr>
              <w:pStyle w:val="Prrafodelista"/>
              <w:numPr>
                <w:ilvl w:val="0"/>
                <w:numId w:val="146"/>
              </w:numPr>
              <w:jc w:val="both"/>
              <w:rPr>
                <w:rFonts w:ascii="Arial" w:hAnsi="Arial" w:cs="Arial"/>
                <w:sz w:val="18"/>
                <w:lang w:val="es-MX"/>
              </w:rPr>
            </w:pPr>
            <w:r w:rsidRPr="00D170DD">
              <w:rPr>
                <w:rFonts w:ascii="Arial" w:hAnsi="Arial" w:cs="Arial"/>
                <w:sz w:val="18"/>
                <w:lang w:val="es-MX"/>
              </w:rPr>
              <w:t>Monto.</w:t>
            </w:r>
          </w:p>
          <w:p w14:paraId="634ED8D8" w14:textId="77777777" w:rsidR="002C38D9" w:rsidRPr="00D170DD" w:rsidRDefault="002C38D9" w:rsidP="002C38D9">
            <w:pPr>
              <w:pStyle w:val="Prrafodelista"/>
              <w:numPr>
                <w:ilvl w:val="0"/>
                <w:numId w:val="146"/>
              </w:numPr>
              <w:jc w:val="both"/>
              <w:rPr>
                <w:rFonts w:ascii="Arial" w:hAnsi="Arial" w:cs="Arial"/>
                <w:sz w:val="18"/>
                <w:lang w:val="es-MX"/>
              </w:rPr>
            </w:pPr>
            <w:r w:rsidRPr="00D170DD">
              <w:rPr>
                <w:rFonts w:ascii="Arial" w:hAnsi="Arial" w:cs="Arial"/>
                <w:sz w:val="18"/>
                <w:lang w:val="es-MX"/>
              </w:rPr>
              <w:t>Objeto.</w:t>
            </w:r>
          </w:p>
          <w:p w14:paraId="62E1D4DF" w14:textId="77777777" w:rsidR="002C38D9" w:rsidRPr="00D170DD" w:rsidRDefault="002C38D9" w:rsidP="002C38D9">
            <w:pPr>
              <w:pStyle w:val="Prrafodelista"/>
              <w:numPr>
                <w:ilvl w:val="0"/>
                <w:numId w:val="146"/>
              </w:numPr>
              <w:jc w:val="both"/>
              <w:rPr>
                <w:rFonts w:ascii="Arial" w:hAnsi="Arial" w:cs="Arial"/>
                <w:sz w:val="18"/>
                <w:lang w:val="es-MX"/>
              </w:rPr>
            </w:pPr>
            <w:r w:rsidRPr="00D170DD">
              <w:rPr>
                <w:rFonts w:ascii="Arial" w:hAnsi="Arial" w:cs="Arial"/>
                <w:sz w:val="18"/>
                <w:lang w:val="es-MX"/>
              </w:rPr>
              <w:lastRenderedPageBreak/>
              <w:t>Nombre del cliente.</w:t>
            </w:r>
          </w:p>
          <w:p w14:paraId="0CB05943" w14:textId="77777777" w:rsidR="002C38D9" w:rsidRPr="00D170DD" w:rsidRDefault="002C38D9" w:rsidP="002C38D9">
            <w:pPr>
              <w:pStyle w:val="Prrafodelista"/>
              <w:numPr>
                <w:ilvl w:val="0"/>
                <w:numId w:val="146"/>
              </w:numPr>
              <w:jc w:val="both"/>
              <w:rPr>
                <w:rFonts w:ascii="Arial" w:hAnsi="Arial" w:cs="Arial"/>
                <w:sz w:val="18"/>
                <w:lang w:val="es-MX"/>
              </w:rPr>
            </w:pPr>
            <w:r w:rsidRPr="00D170DD">
              <w:rPr>
                <w:rFonts w:ascii="Arial" w:hAnsi="Arial" w:cs="Arial"/>
                <w:sz w:val="18"/>
                <w:lang w:val="es-MX"/>
              </w:rPr>
              <w:t>Cantidad de fojas que componen el contrato.</w:t>
            </w:r>
          </w:p>
          <w:p w14:paraId="645D288B" w14:textId="77777777" w:rsidR="002C38D9" w:rsidRPr="00D170DD" w:rsidRDefault="002C38D9" w:rsidP="002C38D9">
            <w:pPr>
              <w:pStyle w:val="Prrafodelista"/>
              <w:numPr>
                <w:ilvl w:val="0"/>
                <w:numId w:val="146"/>
              </w:numPr>
              <w:jc w:val="both"/>
              <w:rPr>
                <w:rFonts w:ascii="Arial" w:hAnsi="Arial" w:cs="Arial"/>
                <w:sz w:val="18"/>
                <w:lang w:val="es-MX"/>
              </w:rPr>
            </w:pPr>
            <w:r w:rsidRPr="00D170DD">
              <w:rPr>
                <w:rFonts w:ascii="Arial" w:hAnsi="Arial" w:cs="Arial"/>
                <w:sz w:val="18"/>
                <w:lang w:val="es-MX"/>
              </w:rPr>
              <w:t>Indicador de folio donde inicia el contrato.</w:t>
            </w:r>
          </w:p>
          <w:p w14:paraId="64E94817" w14:textId="77777777" w:rsidR="002C38D9" w:rsidRPr="00D170DD" w:rsidRDefault="002C38D9" w:rsidP="002C38D9">
            <w:pPr>
              <w:pStyle w:val="Prrafodelista"/>
              <w:numPr>
                <w:ilvl w:val="0"/>
                <w:numId w:val="146"/>
              </w:numPr>
              <w:jc w:val="both"/>
              <w:rPr>
                <w:rFonts w:ascii="Arial" w:hAnsi="Arial" w:cs="Arial"/>
                <w:sz w:val="18"/>
                <w:lang w:val="es-MX"/>
              </w:rPr>
            </w:pPr>
            <w:r w:rsidRPr="00D170DD">
              <w:rPr>
                <w:rFonts w:ascii="Arial" w:hAnsi="Arial" w:cs="Arial"/>
                <w:sz w:val="18"/>
                <w:lang w:val="es-MX"/>
              </w:rPr>
              <w:t>Indicador de folio donde termina el contrato.</w:t>
            </w:r>
          </w:p>
          <w:p w14:paraId="647F9443" w14:textId="77777777" w:rsidR="002C38D9" w:rsidRPr="00D170DD" w:rsidRDefault="002C38D9" w:rsidP="002C38D9">
            <w:pPr>
              <w:jc w:val="both"/>
              <w:rPr>
                <w:rFonts w:ascii="Arial" w:hAnsi="Arial" w:cs="Arial"/>
                <w:sz w:val="18"/>
              </w:rPr>
            </w:pPr>
          </w:p>
          <w:p w14:paraId="0D67BC7D" w14:textId="77777777" w:rsidR="002C38D9" w:rsidRDefault="002C38D9" w:rsidP="002C38D9">
            <w:pPr>
              <w:jc w:val="both"/>
              <w:rPr>
                <w:rFonts w:ascii="Arial" w:eastAsia="Arial" w:hAnsi="Arial" w:cs="Arial"/>
                <w:sz w:val="18"/>
              </w:rPr>
            </w:pPr>
            <w:r w:rsidRPr="00D170DD">
              <w:rPr>
                <w:rFonts w:ascii="Arial" w:eastAsia="Arial" w:hAnsi="Arial" w:cs="Arial"/>
                <w:sz w:val="18"/>
              </w:rPr>
              <w:t>El Licitante deberá presentar como mínimo 1 (un) contrato y como máximo 5 (cinco) contratos, que cumplan con los requisitos solicitados.</w:t>
            </w:r>
          </w:p>
          <w:p w14:paraId="5FB6BB55" w14:textId="77777777" w:rsidR="002C38D9" w:rsidRPr="009D381C" w:rsidRDefault="002C38D9" w:rsidP="002C38D9">
            <w:pPr>
              <w:jc w:val="both"/>
              <w:rPr>
                <w:rFonts w:ascii="Arial" w:eastAsia="Arial" w:hAnsi="Arial" w:cs="Arial"/>
                <w:sz w:val="10"/>
                <w:szCs w:val="10"/>
              </w:rPr>
            </w:pPr>
          </w:p>
          <w:p w14:paraId="003DA75D" w14:textId="77777777" w:rsidR="002C38D9" w:rsidRPr="00D170DD" w:rsidRDefault="002C38D9" w:rsidP="002C38D9">
            <w:pPr>
              <w:jc w:val="both"/>
              <w:rPr>
                <w:rFonts w:ascii="Arial" w:hAnsi="Arial" w:cs="Arial"/>
                <w:sz w:val="18"/>
              </w:rPr>
            </w:pPr>
            <w:r w:rsidRPr="00D170DD">
              <w:rPr>
                <w:rFonts w:ascii="Arial" w:hAnsi="Arial" w:cs="Arial"/>
                <w:sz w:val="18"/>
              </w:rPr>
              <w:t>Los puntos se asignarán conforme a lo siguiente:</w:t>
            </w:r>
          </w:p>
          <w:p w14:paraId="584A5B72" w14:textId="77777777" w:rsidR="002C38D9" w:rsidRPr="00D170DD" w:rsidRDefault="002C38D9" w:rsidP="002C38D9">
            <w:pPr>
              <w:jc w:val="both"/>
              <w:rPr>
                <w:rFonts w:ascii="Arial" w:hAnsi="Arial" w:cs="Arial"/>
                <w:sz w:val="18"/>
              </w:rPr>
            </w:pPr>
          </w:p>
          <w:tbl>
            <w:tblPr>
              <w:tblStyle w:val="Tablaconcuadrcula"/>
              <w:tblW w:w="0" w:type="auto"/>
              <w:jc w:val="center"/>
              <w:tblLook w:val="04A0" w:firstRow="1" w:lastRow="0" w:firstColumn="1" w:lastColumn="0" w:noHBand="0" w:noVBand="1"/>
            </w:tblPr>
            <w:tblGrid>
              <w:gridCol w:w="1733"/>
              <w:gridCol w:w="1806"/>
            </w:tblGrid>
            <w:tr w:rsidR="002C38D9" w:rsidRPr="00D170DD" w14:paraId="089D25C5" w14:textId="77777777" w:rsidTr="0036552E">
              <w:trPr>
                <w:jc w:val="center"/>
              </w:trPr>
              <w:tc>
                <w:tcPr>
                  <w:tcW w:w="1733" w:type="dxa"/>
                  <w:shd w:val="clear" w:color="auto" w:fill="DBE5F1" w:themeFill="accent1" w:themeFillTint="33"/>
                </w:tcPr>
                <w:p w14:paraId="37A31B41" w14:textId="77777777" w:rsidR="002C38D9" w:rsidRPr="00D170DD" w:rsidRDefault="002C38D9" w:rsidP="002C38D9">
                  <w:pPr>
                    <w:jc w:val="center"/>
                    <w:rPr>
                      <w:rFonts w:ascii="Arial" w:eastAsia="Arial" w:hAnsi="Arial" w:cs="Arial"/>
                      <w:sz w:val="18"/>
                    </w:rPr>
                  </w:pPr>
                  <w:r w:rsidRPr="00D170DD">
                    <w:rPr>
                      <w:rFonts w:ascii="Arial" w:eastAsia="Arial" w:hAnsi="Arial" w:cs="Arial"/>
                      <w:sz w:val="18"/>
                    </w:rPr>
                    <w:t>Concepto</w:t>
                  </w:r>
                </w:p>
              </w:tc>
              <w:tc>
                <w:tcPr>
                  <w:tcW w:w="1806" w:type="dxa"/>
                  <w:shd w:val="clear" w:color="auto" w:fill="DBE5F1" w:themeFill="accent1" w:themeFillTint="33"/>
                </w:tcPr>
                <w:p w14:paraId="075951A0" w14:textId="77777777" w:rsidR="002C38D9" w:rsidRPr="00D170DD" w:rsidRDefault="002C38D9" w:rsidP="002C38D9">
                  <w:pPr>
                    <w:jc w:val="center"/>
                    <w:rPr>
                      <w:rFonts w:ascii="Arial" w:eastAsia="Arial" w:hAnsi="Arial" w:cs="Arial"/>
                      <w:sz w:val="18"/>
                    </w:rPr>
                  </w:pPr>
                  <w:r w:rsidRPr="00D170DD">
                    <w:rPr>
                      <w:rFonts w:ascii="Arial" w:eastAsia="Arial" w:hAnsi="Arial" w:cs="Arial"/>
                      <w:sz w:val="18"/>
                    </w:rPr>
                    <w:t>Puntos máximos</w:t>
                  </w:r>
                </w:p>
              </w:tc>
            </w:tr>
            <w:tr w:rsidR="002C38D9" w:rsidRPr="00D170DD" w14:paraId="4E5FBED2" w14:textId="77777777" w:rsidTr="0036552E">
              <w:trPr>
                <w:jc w:val="center"/>
              </w:trPr>
              <w:tc>
                <w:tcPr>
                  <w:tcW w:w="1733" w:type="dxa"/>
                </w:tcPr>
                <w:p w14:paraId="0FBEA45A" w14:textId="77777777" w:rsidR="002C38D9" w:rsidRPr="00D170DD" w:rsidRDefault="002C38D9" w:rsidP="002C38D9">
                  <w:pPr>
                    <w:jc w:val="center"/>
                    <w:rPr>
                      <w:rFonts w:ascii="Arial" w:hAnsi="Arial" w:cs="Arial"/>
                      <w:sz w:val="18"/>
                    </w:rPr>
                  </w:pPr>
                  <w:r w:rsidRPr="00D170DD">
                    <w:rPr>
                      <w:rFonts w:ascii="Arial" w:eastAsia="Arial" w:hAnsi="Arial" w:cs="Arial"/>
                      <w:sz w:val="18"/>
                    </w:rPr>
                    <w:t>Experiencia</w:t>
                  </w:r>
                </w:p>
              </w:tc>
              <w:tc>
                <w:tcPr>
                  <w:tcW w:w="1806" w:type="dxa"/>
                </w:tcPr>
                <w:p w14:paraId="1FB3C380" w14:textId="77777777" w:rsidR="002C38D9" w:rsidRPr="00D170DD" w:rsidRDefault="002C38D9" w:rsidP="002C38D9">
                  <w:pPr>
                    <w:overflowPunct w:val="0"/>
                    <w:autoSpaceDE w:val="0"/>
                    <w:autoSpaceDN w:val="0"/>
                    <w:jc w:val="center"/>
                    <w:rPr>
                      <w:rFonts w:ascii="Arial" w:eastAsia="Arial" w:hAnsi="Arial" w:cs="Arial"/>
                      <w:sz w:val="18"/>
                    </w:rPr>
                  </w:pPr>
                  <w:r>
                    <w:rPr>
                      <w:rFonts w:ascii="Arial" w:eastAsia="Arial" w:hAnsi="Arial" w:cs="Arial"/>
                      <w:sz w:val="18"/>
                    </w:rPr>
                    <w:t>9.00</w:t>
                  </w:r>
                </w:p>
              </w:tc>
            </w:tr>
            <w:tr w:rsidR="002C38D9" w:rsidRPr="00D170DD" w14:paraId="55DD984C" w14:textId="77777777" w:rsidTr="0036552E">
              <w:trPr>
                <w:jc w:val="center"/>
              </w:trPr>
              <w:tc>
                <w:tcPr>
                  <w:tcW w:w="1733" w:type="dxa"/>
                </w:tcPr>
                <w:p w14:paraId="4A285668" w14:textId="77777777" w:rsidR="002C38D9" w:rsidRPr="00D170DD" w:rsidRDefault="002C38D9" w:rsidP="002C38D9">
                  <w:pPr>
                    <w:overflowPunct w:val="0"/>
                    <w:autoSpaceDE w:val="0"/>
                    <w:autoSpaceDN w:val="0"/>
                    <w:jc w:val="center"/>
                    <w:rPr>
                      <w:rFonts w:ascii="Arial" w:eastAsia="Arial" w:hAnsi="Arial" w:cs="Arial"/>
                      <w:sz w:val="18"/>
                    </w:rPr>
                  </w:pPr>
                  <w:r w:rsidRPr="00D170DD">
                    <w:rPr>
                      <w:rFonts w:ascii="Arial" w:eastAsia="Arial" w:hAnsi="Arial" w:cs="Arial"/>
                      <w:sz w:val="18"/>
                    </w:rPr>
                    <w:t>Especialidad</w:t>
                  </w:r>
                </w:p>
              </w:tc>
              <w:tc>
                <w:tcPr>
                  <w:tcW w:w="1806" w:type="dxa"/>
                </w:tcPr>
                <w:p w14:paraId="08879EA3" w14:textId="77777777" w:rsidR="002C38D9" w:rsidRPr="00D170DD" w:rsidRDefault="002C38D9" w:rsidP="002C38D9">
                  <w:pPr>
                    <w:overflowPunct w:val="0"/>
                    <w:autoSpaceDE w:val="0"/>
                    <w:autoSpaceDN w:val="0"/>
                    <w:jc w:val="center"/>
                    <w:rPr>
                      <w:rFonts w:ascii="Arial" w:eastAsia="Arial" w:hAnsi="Arial" w:cs="Arial"/>
                      <w:sz w:val="18"/>
                    </w:rPr>
                  </w:pPr>
                  <w:r>
                    <w:rPr>
                      <w:rFonts w:ascii="Arial" w:eastAsia="Arial" w:hAnsi="Arial" w:cs="Arial"/>
                      <w:sz w:val="18"/>
                    </w:rPr>
                    <w:t>9.00</w:t>
                  </w:r>
                </w:p>
              </w:tc>
            </w:tr>
          </w:tbl>
          <w:p w14:paraId="31288795" w14:textId="77777777" w:rsidR="002C38D9" w:rsidRPr="00D170DD" w:rsidRDefault="002C38D9" w:rsidP="002C38D9">
            <w:pPr>
              <w:jc w:val="both"/>
              <w:rPr>
                <w:rFonts w:ascii="Arial" w:hAnsi="Arial" w:cs="Arial"/>
                <w:sz w:val="18"/>
              </w:rPr>
            </w:pPr>
          </w:p>
          <w:p w14:paraId="7AE62F26" w14:textId="77777777" w:rsidR="002C38D9" w:rsidRPr="00D170DD" w:rsidRDefault="002C38D9" w:rsidP="002C38D9">
            <w:pPr>
              <w:pStyle w:val="Prrafodelista"/>
              <w:numPr>
                <w:ilvl w:val="0"/>
                <w:numId w:val="147"/>
              </w:numPr>
              <w:spacing w:after="200" w:line="276" w:lineRule="auto"/>
              <w:ind w:left="714" w:hanging="357"/>
              <w:contextualSpacing w:val="0"/>
              <w:jc w:val="both"/>
              <w:rPr>
                <w:rFonts w:ascii="Arial" w:hAnsi="Arial" w:cs="Arial"/>
                <w:sz w:val="18"/>
              </w:rPr>
            </w:pPr>
            <w:r w:rsidRPr="003B1161">
              <w:rPr>
                <w:rFonts w:ascii="Arial" w:eastAsia="Arial" w:hAnsi="Arial" w:cs="Arial"/>
                <w:b/>
                <w:sz w:val="18"/>
              </w:rPr>
              <w:t>Por lo que respecta a la Experiencia</w:t>
            </w:r>
            <w:r w:rsidRPr="00D170DD">
              <w:rPr>
                <w:rFonts w:ascii="Arial" w:eastAsia="Arial" w:hAnsi="Arial" w:cs="Arial"/>
                <w:sz w:val="18"/>
              </w:rPr>
              <w:t xml:space="preserve">, se asignarán los puntos al Licitante que acredite, </w:t>
            </w:r>
            <w:r>
              <w:rPr>
                <w:rFonts w:ascii="Arial" w:eastAsia="Arial" w:hAnsi="Arial" w:cs="Arial"/>
                <w:sz w:val="18"/>
              </w:rPr>
              <w:t xml:space="preserve">la mayor cantidad de días </w:t>
            </w:r>
            <w:r w:rsidRPr="00D170DD">
              <w:rPr>
                <w:rFonts w:ascii="Arial" w:eastAsia="Arial" w:hAnsi="Arial" w:cs="Arial"/>
                <w:sz w:val="18"/>
              </w:rPr>
              <w:t>en la suma de sus contratos</w:t>
            </w:r>
            <w:r>
              <w:rPr>
                <w:rFonts w:ascii="Arial" w:eastAsia="Arial" w:hAnsi="Arial" w:cs="Arial"/>
                <w:sz w:val="18"/>
              </w:rPr>
              <w:t>.</w:t>
            </w:r>
          </w:p>
          <w:p w14:paraId="6BABC4B4" w14:textId="77777777" w:rsidR="002C38D9" w:rsidRDefault="002C38D9" w:rsidP="002C38D9">
            <w:pPr>
              <w:ind w:left="708"/>
              <w:jc w:val="both"/>
              <w:rPr>
                <w:rFonts w:ascii="Arial" w:hAnsi="Arial" w:cs="Arial"/>
                <w:sz w:val="18"/>
              </w:rPr>
            </w:pPr>
            <w:r w:rsidRPr="00D170DD">
              <w:rPr>
                <w:rFonts w:ascii="Arial" w:hAnsi="Arial" w:cs="Arial"/>
                <w:sz w:val="18"/>
              </w:rPr>
              <w:t xml:space="preserve">Para el resto de los Licitantes se aplicará una regla de tres. En caso de que dos o más Licitantes acrediten el mismo número de </w:t>
            </w:r>
            <w:r>
              <w:rPr>
                <w:rFonts w:ascii="Arial" w:hAnsi="Arial" w:cs="Arial"/>
                <w:sz w:val="18"/>
              </w:rPr>
              <w:t xml:space="preserve">días </w:t>
            </w:r>
            <w:r w:rsidRPr="00D170DD">
              <w:rPr>
                <w:rFonts w:ascii="Arial" w:hAnsi="Arial" w:cs="Arial"/>
                <w:sz w:val="18"/>
              </w:rPr>
              <w:t>de experiencia, se dará la misma puntuación a los Licitantes que se encuentren en este supuesto.</w:t>
            </w:r>
          </w:p>
          <w:p w14:paraId="37A62FFE" w14:textId="77777777" w:rsidR="002C38D9" w:rsidRPr="00D170DD" w:rsidRDefault="002C38D9" w:rsidP="002C38D9">
            <w:pPr>
              <w:ind w:left="708"/>
              <w:jc w:val="both"/>
              <w:rPr>
                <w:rFonts w:ascii="Arial" w:hAnsi="Arial" w:cs="Arial"/>
                <w:sz w:val="18"/>
              </w:rPr>
            </w:pPr>
          </w:p>
          <w:p w14:paraId="7D8BEDD3" w14:textId="77777777" w:rsidR="002C38D9" w:rsidRPr="00D170DD" w:rsidRDefault="002C38D9" w:rsidP="002C38D9">
            <w:pPr>
              <w:pStyle w:val="Prrafodelista"/>
              <w:spacing w:after="200" w:line="276" w:lineRule="auto"/>
              <w:contextualSpacing w:val="0"/>
              <w:jc w:val="both"/>
              <w:rPr>
                <w:rFonts w:ascii="Arial" w:hAnsi="Arial" w:cs="Arial"/>
                <w:color w:val="000000" w:themeColor="text1"/>
                <w:sz w:val="18"/>
              </w:rPr>
            </w:pPr>
            <w:r w:rsidRPr="00D170DD">
              <w:rPr>
                <w:rFonts w:ascii="Arial" w:hAnsi="Arial" w:cs="Arial"/>
                <w:color w:val="000000" w:themeColor="text1"/>
                <w:sz w:val="18"/>
              </w:rPr>
              <w:t xml:space="preserve">Para los contratos vigentes, se tomarán únicamente los </w:t>
            </w:r>
            <w:r>
              <w:rPr>
                <w:rFonts w:ascii="Arial" w:hAnsi="Arial" w:cs="Arial"/>
                <w:color w:val="000000" w:themeColor="text1"/>
                <w:sz w:val="18"/>
              </w:rPr>
              <w:t>días</w:t>
            </w:r>
            <w:r w:rsidRPr="00D170DD">
              <w:rPr>
                <w:rFonts w:ascii="Arial" w:hAnsi="Arial" w:cs="Arial"/>
                <w:color w:val="000000" w:themeColor="text1"/>
                <w:sz w:val="18"/>
              </w:rPr>
              <w:t xml:space="preserve"> transcurridos hasta </w:t>
            </w:r>
            <w:r>
              <w:rPr>
                <w:rFonts w:ascii="Arial" w:hAnsi="Arial" w:cs="Arial"/>
                <w:color w:val="000000" w:themeColor="text1"/>
                <w:sz w:val="18"/>
              </w:rPr>
              <w:t>e</w:t>
            </w:r>
            <w:r w:rsidRPr="00D170DD">
              <w:rPr>
                <w:rFonts w:ascii="Arial" w:hAnsi="Arial" w:cs="Arial"/>
                <w:color w:val="000000" w:themeColor="text1"/>
                <w:sz w:val="18"/>
              </w:rPr>
              <w:t xml:space="preserve">l </w:t>
            </w:r>
            <w:r>
              <w:rPr>
                <w:rFonts w:ascii="Arial" w:hAnsi="Arial" w:cs="Arial"/>
                <w:color w:val="000000" w:themeColor="text1"/>
                <w:sz w:val="18"/>
              </w:rPr>
              <w:t>30 de abril de 2018</w:t>
            </w:r>
            <w:r w:rsidRPr="00D170DD">
              <w:rPr>
                <w:rFonts w:ascii="Arial" w:hAnsi="Arial" w:cs="Arial"/>
                <w:color w:val="000000" w:themeColor="text1"/>
                <w:sz w:val="18"/>
              </w:rPr>
              <w:t>.</w:t>
            </w:r>
          </w:p>
          <w:p w14:paraId="7C2FAD96" w14:textId="77777777" w:rsidR="002C38D9" w:rsidRPr="00D170DD" w:rsidRDefault="002C38D9" w:rsidP="002C38D9">
            <w:pPr>
              <w:pStyle w:val="Prrafodelista"/>
              <w:spacing w:after="200" w:line="276" w:lineRule="auto"/>
              <w:contextualSpacing w:val="0"/>
              <w:jc w:val="both"/>
              <w:rPr>
                <w:rFonts w:ascii="Arial" w:hAnsi="Arial" w:cs="Arial"/>
                <w:sz w:val="18"/>
              </w:rPr>
            </w:pPr>
            <w:r w:rsidRPr="00D170DD">
              <w:rPr>
                <w:rFonts w:ascii="Arial" w:hAnsi="Arial" w:cs="Arial"/>
                <w:sz w:val="18"/>
              </w:rPr>
              <w:t xml:space="preserve">En caso de que los Licitantes presenten contratos que hayan iniciado su vigencia antes del periodo establecido (diez años), únicamente se tomarán en cuenta para el cómputo la cantidad de </w:t>
            </w:r>
            <w:r>
              <w:rPr>
                <w:rFonts w:ascii="Arial" w:hAnsi="Arial" w:cs="Arial"/>
                <w:sz w:val="18"/>
              </w:rPr>
              <w:t>días</w:t>
            </w:r>
            <w:r w:rsidRPr="00D170DD">
              <w:rPr>
                <w:rFonts w:ascii="Arial" w:hAnsi="Arial" w:cs="Arial"/>
                <w:sz w:val="18"/>
              </w:rPr>
              <w:t xml:space="preserve"> que hayan transcurrido dentro del periodo de tiempo establecido (diez años).</w:t>
            </w:r>
          </w:p>
          <w:p w14:paraId="4C235019" w14:textId="77777777" w:rsidR="002C38D9" w:rsidRPr="00D170DD" w:rsidRDefault="002C38D9" w:rsidP="002C38D9">
            <w:pPr>
              <w:pStyle w:val="Prrafodelista"/>
              <w:numPr>
                <w:ilvl w:val="0"/>
                <w:numId w:val="147"/>
              </w:numPr>
              <w:spacing w:after="200" w:line="276" w:lineRule="auto"/>
              <w:ind w:left="714" w:hanging="357"/>
              <w:contextualSpacing w:val="0"/>
              <w:jc w:val="both"/>
              <w:rPr>
                <w:rFonts w:ascii="Arial" w:eastAsia="Arial" w:hAnsi="Arial" w:cs="Arial"/>
                <w:sz w:val="18"/>
              </w:rPr>
            </w:pPr>
            <w:r w:rsidRPr="003B1161">
              <w:rPr>
                <w:rFonts w:ascii="Arial" w:eastAsia="Arial" w:hAnsi="Arial" w:cs="Arial"/>
                <w:b/>
                <w:sz w:val="18"/>
              </w:rPr>
              <w:t>Por lo que respecta a la Especialidad</w:t>
            </w:r>
            <w:r w:rsidRPr="00D170DD">
              <w:rPr>
                <w:rFonts w:ascii="Arial" w:eastAsia="Arial" w:hAnsi="Arial" w:cs="Arial"/>
                <w:sz w:val="18"/>
              </w:rPr>
              <w:t xml:space="preserve"> se asignarán los puntos conforme a lo siguiente:</w:t>
            </w:r>
          </w:p>
          <w:p w14:paraId="01C4AB9F" w14:textId="77777777" w:rsidR="002C38D9" w:rsidRPr="00D170DD" w:rsidRDefault="002C38D9" w:rsidP="002C38D9">
            <w:pPr>
              <w:pStyle w:val="Prrafodelista"/>
              <w:numPr>
                <w:ilvl w:val="0"/>
                <w:numId w:val="148"/>
              </w:numPr>
              <w:spacing w:after="200" w:line="276" w:lineRule="auto"/>
              <w:contextualSpacing w:val="0"/>
              <w:jc w:val="both"/>
              <w:rPr>
                <w:rFonts w:ascii="Arial" w:hAnsi="Arial" w:cs="Arial"/>
                <w:sz w:val="18"/>
              </w:rPr>
            </w:pPr>
            <w:r w:rsidRPr="00D170DD">
              <w:rPr>
                <w:rFonts w:ascii="Arial" w:hAnsi="Arial" w:cs="Arial"/>
                <w:sz w:val="18"/>
              </w:rPr>
              <w:t xml:space="preserve">Se asignarán </w:t>
            </w:r>
            <w:r w:rsidRPr="00371D53">
              <w:rPr>
                <w:rFonts w:ascii="Arial" w:hAnsi="Arial" w:cs="Arial"/>
                <w:sz w:val="18"/>
              </w:rPr>
              <w:t>nueve puntos (9.00)</w:t>
            </w:r>
            <w:r w:rsidRPr="00D170DD">
              <w:rPr>
                <w:rFonts w:ascii="Arial" w:hAnsi="Arial" w:cs="Arial"/>
                <w:sz w:val="18"/>
              </w:rPr>
              <w:t xml:space="preserve"> al Licitante que presente la mayor cantidad de </w:t>
            </w:r>
            <w:r>
              <w:rPr>
                <w:rFonts w:ascii="Arial" w:hAnsi="Arial" w:cs="Arial"/>
                <w:sz w:val="18"/>
              </w:rPr>
              <w:t xml:space="preserve">servicios de alimentación proporcionados </w:t>
            </w:r>
            <w:r w:rsidRPr="00D170DD">
              <w:rPr>
                <w:rFonts w:ascii="Arial" w:hAnsi="Arial" w:cs="Arial"/>
                <w:sz w:val="18"/>
              </w:rPr>
              <w:t xml:space="preserve">en la suma de todos </w:t>
            </w:r>
            <w:r>
              <w:rPr>
                <w:rFonts w:ascii="Arial" w:hAnsi="Arial" w:cs="Arial"/>
                <w:sz w:val="18"/>
              </w:rPr>
              <w:t>los</w:t>
            </w:r>
            <w:r w:rsidRPr="00D170DD">
              <w:rPr>
                <w:rFonts w:ascii="Arial" w:hAnsi="Arial" w:cs="Arial"/>
                <w:sz w:val="18"/>
              </w:rPr>
              <w:t xml:space="preserve"> contratos</w:t>
            </w:r>
            <w:r>
              <w:rPr>
                <w:rFonts w:ascii="Arial" w:hAnsi="Arial" w:cs="Arial"/>
                <w:sz w:val="18"/>
              </w:rPr>
              <w:t xml:space="preserve"> presentados</w:t>
            </w:r>
            <w:r w:rsidRPr="00D170DD">
              <w:rPr>
                <w:rFonts w:ascii="Arial" w:hAnsi="Arial" w:cs="Arial"/>
                <w:sz w:val="18"/>
              </w:rPr>
              <w:t>.</w:t>
            </w:r>
          </w:p>
          <w:p w14:paraId="70F8B2BF" w14:textId="77777777" w:rsidR="002C38D9" w:rsidRDefault="002C38D9" w:rsidP="002C38D9">
            <w:pPr>
              <w:pStyle w:val="Prrafodelista"/>
              <w:spacing w:after="200" w:line="276" w:lineRule="auto"/>
              <w:ind w:left="1077"/>
              <w:contextualSpacing w:val="0"/>
              <w:jc w:val="both"/>
              <w:rPr>
                <w:rFonts w:ascii="Arial" w:eastAsia="Arial" w:hAnsi="Arial" w:cs="Arial"/>
                <w:sz w:val="18"/>
              </w:rPr>
            </w:pPr>
            <w:r w:rsidRPr="00D170DD">
              <w:rPr>
                <w:rFonts w:ascii="Arial" w:eastAsia="Arial" w:hAnsi="Arial" w:cs="Arial"/>
                <w:sz w:val="18"/>
              </w:rPr>
              <w:t xml:space="preserve">Para el resto de los Licitantes se aplicará una regla de tres. En caso de que dos o más Licitantes acrediten </w:t>
            </w:r>
            <w:r>
              <w:rPr>
                <w:rFonts w:ascii="Arial" w:eastAsia="Arial" w:hAnsi="Arial" w:cs="Arial"/>
                <w:sz w:val="18"/>
              </w:rPr>
              <w:t>la misma cantidad de servicios</w:t>
            </w:r>
            <w:r w:rsidRPr="00D170DD">
              <w:rPr>
                <w:rFonts w:ascii="Arial" w:eastAsia="Arial" w:hAnsi="Arial" w:cs="Arial"/>
                <w:sz w:val="18"/>
              </w:rPr>
              <w:t>, se dará la misma puntuación a los Licitantes que se encuentren en este supuesto</w:t>
            </w:r>
            <w:r>
              <w:rPr>
                <w:rFonts w:ascii="Arial" w:eastAsia="Arial" w:hAnsi="Arial" w:cs="Arial"/>
                <w:sz w:val="18"/>
              </w:rPr>
              <w:t>.</w:t>
            </w:r>
          </w:p>
          <w:p w14:paraId="0FEE4E3D" w14:textId="77777777" w:rsidR="002C38D9" w:rsidRPr="00EE1C09" w:rsidRDefault="002C38D9" w:rsidP="002C38D9">
            <w:pPr>
              <w:jc w:val="both"/>
              <w:rPr>
                <w:rFonts w:ascii="Arial" w:hAnsi="Arial" w:cs="Arial"/>
                <w:sz w:val="18"/>
              </w:rPr>
            </w:pPr>
            <w:r w:rsidRPr="00EE1C09">
              <w:rPr>
                <w:rFonts w:ascii="Arial" w:hAnsi="Arial" w:cs="Arial"/>
                <w:sz w:val="18"/>
              </w:rPr>
              <w:t>Para determinar la cantidad de servicios de alimentación y asignar los puntos correspondientes, se deberán presentar facturas y/o CFDI donde conste los servicios efectivamente prestados, las cuales deberán ser congruentes con las cláusulas, anexos, apéndices y demás documentos que acompañen el o los contratos presentados para acreditar la experiencia y la especialidad (máximo 5).</w:t>
            </w:r>
          </w:p>
          <w:p w14:paraId="443C4683" w14:textId="77777777" w:rsidR="002C38D9" w:rsidRPr="00EE1C09" w:rsidRDefault="002C38D9" w:rsidP="002C38D9">
            <w:pPr>
              <w:jc w:val="both"/>
              <w:rPr>
                <w:rFonts w:ascii="Arial" w:hAnsi="Arial" w:cs="Arial"/>
                <w:sz w:val="18"/>
              </w:rPr>
            </w:pPr>
          </w:p>
          <w:p w14:paraId="5769ECF3" w14:textId="77777777" w:rsidR="002C38D9" w:rsidRPr="00EE1C09" w:rsidRDefault="002C38D9" w:rsidP="002C38D9">
            <w:pPr>
              <w:jc w:val="both"/>
              <w:rPr>
                <w:rFonts w:ascii="Arial" w:hAnsi="Arial" w:cs="Arial"/>
                <w:sz w:val="18"/>
              </w:rPr>
            </w:pPr>
            <w:r w:rsidRPr="00EE1C09">
              <w:rPr>
                <w:rFonts w:ascii="Arial" w:hAnsi="Arial" w:cs="Arial"/>
                <w:sz w:val="18"/>
              </w:rPr>
              <w:t>Las facturas y/o CFDI, deberán estar acompañadas con una relación en formato Excel, la cual deberá estar impresa y ser coincidente con la versión electrónica presentada, No. de servicios.</w:t>
            </w:r>
          </w:p>
          <w:p w14:paraId="15B40C8F" w14:textId="77777777" w:rsidR="002C38D9" w:rsidRPr="00EE1C09" w:rsidRDefault="002C38D9" w:rsidP="002C38D9">
            <w:pPr>
              <w:jc w:val="both"/>
              <w:rPr>
                <w:rFonts w:ascii="Arial" w:hAnsi="Arial" w:cs="Arial"/>
                <w:sz w:val="18"/>
              </w:rPr>
            </w:pPr>
          </w:p>
          <w:p w14:paraId="37527B1A" w14:textId="77777777" w:rsidR="002C38D9" w:rsidRPr="00EE1C09" w:rsidRDefault="002C38D9" w:rsidP="002C38D9">
            <w:pPr>
              <w:spacing w:after="200" w:line="276" w:lineRule="auto"/>
              <w:jc w:val="both"/>
              <w:rPr>
                <w:rFonts w:ascii="Arial" w:hAnsi="Arial" w:cs="Arial"/>
                <w:sz w:val="18"/>
              </w:rPr>
            </w:pPr>
            <w:r w:rsidRPr="00EE1C09">
              <w:rPr>
                <w:rFonts w:ascii="Arial" w:hAnsi="Arial" w:cs="Arial"/>
                <w:sz w:val="18"/>
              </w:rPr>
              <w:lastRenderedPageBreak/>
              <w:t>Por lo que únicamente se evaluará son la cantidad de servicios que se acredite que fueron prestados, entendiéndose por esto, cada servicio de comida efectivamente pagado.</w:t>
            </w:r>
          </w:p>
          <w:p w14:paraId="72497447" w14:textId="77777777" w:rsidR="002C38D9" w:rsidRPr="00D009F2" w:rsidRDefault="002C38D9" w:rsidP="002C38D9">
            <w:pPr>
              <w:jc w:val="both"/>
              <w:rPr>
                <w:rFonts w:ascii="Arial" w:hAnsi="Arial" w:cs="Arial"/>
                <w:sz w:val="18"/>
              </w:rPr>
            </w:pPr>
            <w:r w:rsidRPr="00D170DD">
              <w:rPr>
                <w:rFonts w:ascii="Arial" w:hAnsi="Arial" w:cs="Arial"/>
                <w:sz w:val="18"/>
              </w:rPr>
              <w:t xml:space="preserve">Para efectos de la evaluación, en caso de que el Licitante integre en su expediente un número de contratos mayor al máximo solicitado, se tomará en cuenta el orden definido en la relación que entregue el Licitante como parte de su propuesta; a falta de ésta, y con base en los números de folio de su propuesta o consecutivo de la página del archivo, </w:t>
            </w:r>
            <w:r>
              <w:rPr>
                <w:rFonts w:ascii="Arial" w:hAnsi="Arial" w:cs="Arial"/>
                <w:sz w:val="18"/>
              </w:rPr>
              <w:t xml:space="preserve">en caso de ser un procedimiento </w:t>
            </w:r>
            <w:r w:rsidRPr="00371D53">
              <w:rPr>
                <w:rFonts w:ascii="Arial" w:hAnsi="Arial" w:cs="Arial"/>
                <w:sz w:val="18"/>
              </w:rPr>
              <w:t>misto, para propuestas electrónicas, se considerarán las primeras fojas que cubran el máximo de contratos solicitados.</w:t>
            </w:r>
          </w:p>
        </w:tc>
        <w:tc>
          <w:tcPr>
            <w:tcW w:w="584" w:type="pct"/>
          </w:tcPr>
          <w:p w14:paraId="06FEADD9" w14:textId="77777777" w:rsidR="002C38D9" w:rsidRPr="00D009F2" w:rsidRDefault="002C38D9" w:rsidP="002C38D9">
            <w:pPr>
              <w:jc w:val="center"/>
              <w:rPr>
                <w:rFonts w:ascii="Arial" w:hAnsi="Arial" w:cs="Arial"/>
                <w:b/>
                <w:bCs/>
                <w:color w:val="000000"/>
                <w:sz w:val="18"/>
                <w:lang w:eastAsia="es-MX"/>
              </w:rPr>
            </w:pPr>
          </w:p>
          <w:p w14:paraId="73602097" w14:textId="77777777" w:rsidR="002C38D9" w:rsidRPr="00D009F2" w:rsidRDefault="002C38D9" w:rsidP="002C38D9">
            <w:pPr>
              <w:jc w:val="center"/>
              <w:rPr>
                <w:rFonts w:ascii="Arial" w:hAnsi="Arial" w:cs="Arial"/>
                <w:b/>
                <w:bCs/>
                <w:color w:val="000000"/>
                <w:sz w:val="18"/>
                <w:lang w:eastAsia="es-MX"/>
              </w:rPr>
            </w:pPr>
          </w:p>
          <w:p w14:paraId="49CF3AFD" w14:textId="77777777" w:rsidR="002C38D9" w:rsidRPr="00D009F2" w:rsidRDefault="002C38D9" w:rsidP="002C38D9">
            <w:pPr>
              <w:jc w:val="center"/>
              <w:rPr>
                <w:rFonts w:ascii="Arial" w:hAnsi="Arial" w:cs="Arial"/>
                <w:b/>
                <w:bCs/>
                <w:color w:val="000000"/>
                <w:sz w:val="18"/>
                <w:lang w:eastAsia="es-MX"/>
              </w:rPr>
            </w:pPr>
          </w:p>
          <w:p w14:paraId="2E16D8BF" w14:textId="77777777" w:rsidR="002C38D9" w:rsidRPr="00D009F2" w:rsidRDefault="002C38D9" w:rsidP="002C38D9">
            <w:pPr>
              <w:jc w:val="center"/>
              <w:rPr>
                <w:rFonts w:ascii="Arial" w:hAnsi="Arial" w:cs="Arial"/>
                <w:b/>
                <w:bCs/>
                <w:color w:val="000000"/>
                <w:sz w:val="18"/>
                <w:lang w:eastAsia="es-MX"/>
              </w:rPr>
            </w:pPr>
          </w:p>
          <w:p w14:paraId="3D85F340" w14:textId="77777777" w:rsidR="002C38D9" w:rsidRPr="00D009F2" w:rsidRDefault="002C38D9" w:rsidP="002C38D9">
            <w:pPr>
              <w:jc w:val="center"/>
              <w:rPr>
                <w:rFonts w:ascii="Arial" w:hAnsi="Arial" w:cs="Arial"/>
                <w:b/>
                <w:bCs/>
                <w:color w:val="000000"/>
                <w:sz w:val="18"/>
                <w:lang w:eastAsia="es-MX"/>
              </w:rPr>
            </w:pPr>
          </w:p>
          <w:p w14:paraId="56D1AC40" w14:textId="77777777" w:rsidR="002C38D9" w:rsidRPr="00D009F2" w:rsidRDefault="002C38D9" w:rsidP="002C38D9">
            <w:pPr>
              <w:jc w:val="center"/>
              <w:rPr>
                <w:rFonts w:ascii="Arial" w:hAnsi="Arial" w:cs="Arial"/>
                <w:b/>
                <w:bCs/>
                <w:color w:val="000000"/>
                <w:sz w:val="18"/>
                <w:lang w:eastAsia="es-MX"/>
              </w:rPr>
            </w:pPr>
          </w:p>
          <w:p w14:paraId="44C9F076" w14:textId="77777777" w:rsidR="002C38D9" w:rsidRPr="00D009F2" w:rsidRDefault="002C38D9" w:rsidP="002C38D9">
            <w:pPr>
              <w:jc w:val="center"/>
              <w:rPr>
                <w:rFonts w:ascii="Arial" w:hAnsi="Arial" w:cs="Arial"/>
                <w:b/>
                <w:bCs/>
                <w:color w:val="000000"/>
                <w:sz w:val="18"/>
                <w:lang w:eastAsia="es-MX"/>
              </w:rPr>
            </w:pPr>
          </w:p>
          <w:p w14:paraId="121AB736" w14:textId="77777777" w:rsidR="002C38D9" w:rsidRPr="00D009F2" w:rsidRDefault="002C38D9" w:rsidP="002C38D9">
            <w:pPr>
              <w:jc w:val="center"/>
              <w:rPr>
                <w:rFonts w:ascii="Arial" w:hAnsi="Arial" w:cs="Arial"/>
                <w:b/>
                <w:bCs/>
                <w:color w:val="000000"/>
                <w:sz w:val="18"/>
                <w:lang w:eastAsia="es-MX"/>
              </w:rPr>
            </w:pPr>
          </w:p>
          <w:p w14:paraId="25F34C04" w14:textId="77777777" w:rsidR="002C38D9" w:rsidRPr="00D009F2" w:rsidRDefault="002C38D9" w:rsidP="002C38D9">
            <w:pPr>
              <w:jc w:val="center"/>
              <w:rPr>
                <w:rFonts w:ascii="Arial" w:hAnsi="Arial" w:cs="Arial"/>
                <w:b/>
                <w:bCs/>
                <w:color w:val="000000"/>
                <w:sz w:val="18"/>
                <w:lang w:eastAsia="es-MX"/>
              </w:rPr>
            </w:pPr>
          </w:p>
          <w:p w14:paraId="01B7EE2E" w14:textId="77777777" w:rsidR="002C38D9" w:rsidRPr="00D009F2" w:rsidRDefault="002C38D9" w:rsidP="002C38D9">
            <w:pPr>
              <w:jc w:val="center"/>
              <w:rPr>
                <w:rFonts w:ascii="Arial" w:hAnsi="Arial" w:cs="Arial"/>
                <w:b/>
                <w:bCs/>
                <w:color w:val="000000"/>
                <w:sz w:val="18"/>
                <w:lang w:eastAsia="es-MX"/>
              </w:rPr>
            </w:pPr>
          </w:p>
          <w:p w14:paraId="0838FB15" w14:textId="77777777" w:rsidR="002C38D9" w:rsidRPr="00D009F2" w:rsidRDefault="002C38D9" w:rsidP="002C38D9">
            <w:pPr>
              <w:jc w:val="center"/>
              <w:rPr>
                <w:rFonts w:ascii="Arial" w:hAnsi="Arial" w:cs="Arial"/>
                <w:b/>
                <w:bCs/>
                <w:color w:val="000000"/>
                <w:sz w:val="18"/>
                <w:lang w:eastAsia="es-MX"/>
              </w:rPr>
            </w:pPr>
          </w:p>
          <w:p w14:paraId="0D051A18" w14:textId="77777777" w:rsidR="002C38D9" w:rsidRPr="00D009F2" w:rsidRDefault="002C38D9" w:rsidP="002C38D9">
            <w:pPr>
              <w:jc w:val="center"/>
              <w:rPr>
                <w:rFonts w:ascii="Arial" w:hAnsi="Arial" w:cs="Arial"/>
                <w:b/>
                <w:bCs/>
                <w:color w:val="000000"/>
                <w:sz w:val="18"/>
                <w:lang w:eastAsia="es-MX"/>
              </w:rPr>
            </w:pPr>
          </w:p>
          <w:p w14:paraId="17C6BD70" w14:textId="77777777" w:rsidR="002C38D9" w:rsidRPr="00D009F2" w:rsidRDefault="002C38D9" w:rsidP="002C38D9">
            <w:pPr>
              <w:jc w:val="center"/>
              <w:rPr>
                <w:rFonts w:ascii="Arial" w:hAnsi="Arial" w:cs="Arial"/>
                <w:b/>
                <w:bCs/>
                <w:color w:val="000000"/>
                <w:sz w:val="18"/>
                <w:lang w:eastAsia="es-MX"/>
              </w:rPr>
            </w:pPr>
          </w:p>
          <w:p w14:paraId="3E5E3B25" w14:textId="77777777" w:rsidR="002C38D9" w:rsidRPr="00D009F2" w:rsidRDefault="002C38D9" w:rsidP="002C38D9">
            <w:pPr>
              <w:jc w:val="center"/>
              <w:rPr>
                <w:rFonts w:ascii="Arial" w:hAnsi="Arial" w:cs="Arial"/>
                <w:b/>
                <w:bCs/>
                <w:color w:val="000000"/>
                <w:sz w:val="18"/>
                <w:lang w:eastAsia="es-MX"/>
              </w:rPr>
            </w:pPr>
          </w:p>
          <w:p w14:paraId="400FDC00" w14:textId="77777777" w:rsidR="002C38D9" w:rsidRPr="00D009F2" w:rsidRDefault="002C38D9" w:rsidP="002C38D9">
            <w:pPr>
              <w:jc w:val="center"/>
              <w:rPr>
                <w:rFonts w:ascii="Arial" w:hAnsi="Arial" w:cs="Arial"/>
                <w:b/>
                <w:bCs/>
                <w:color w:val="000000"/>
                <w:sz w:val="18"/>
                <w:lang w:eastAsia="es-MX"/>
              </w:rPr>
            </w:pPr>
          </w:p>
          <w:p w14:paraId="3B77B282" w14:textId="77777777" w:rsidR="002C38D9" w:rsidRPr="00D009F2" w:rsidRDefault="002C38D9" w:rsidP="002C38D9">
            <w:pPr>
              <w:jc w:val="center"/>
              <w:rPr>
                <w:rFonts w:ascii="Arial" w:hAnsi="Arial" w:cs="Arial"/>
                <w:b/>
                <w:bCs/>
                <w:color w:val="000000"/>
                <w:sz w:val="18"/>
                <w:lang w:eastAsia="es-MX"/>
              </w:rPr>
            </w:pPr>
          </w:p>
          <w:p w14:paraId="7A07FC24" w14:textId="77777777" w:rsidR="002C38D9" w:rsidRPr="00D009F2" w:rsidRDefault="002C38D9" w:rsidP="002C38D9">
            <w:pPr>
              <w:jc w:val="center"/>
              <w:rPr>
                <w:rFonts w:ascii="Arial" w:hAnsi="Arial" w:cs="Arial"/>
                <w:b/>
                <w:bCs/>
                <w:color w:val="000000"/>
                <w:sz w:val="18"/>
                <w:lang w:eastAsia="es-MX"/>
              </w:rPr>
            </w:pPr>
          </w:p>
          <w:p w14:paraId="1F60E5E5" w14:textId="77777777" w:rsidR="002C38D9" w:rsidRPr="00D009F2" w:rsidRDefault="002C38D9" w:rsidP="002C38D9">
            <w:pPr>
              <w:jc w:val="center"/>
              <w:rPr>
                <w:rFonts w:ascii="Arial" w:hAnsi="Arial" w:cs="Arial"/>
                <w:b/>
                <w:bCs/>
                <w:color w:val="000000"/>
                <w:sz w:val="18"/>
                <w:lang w:eastAsia="es-MX"/>
              </w:rPr>
            </w:pPr>
            <w:r>
              <w:rPr>
                <w:rFonts w:ascii="Arial" w:hAnsi="Arial" w:cs="Arial"/>
                <w:b/>
                <w:bCs/>
                <w:color w:val="000000"/>
                <w:sz w:val="18"/>
                <w:lang w:eastAsia="es-MX"/>
              </w:rPr>
              <w:t>18</w:t>
            </w:r>
            <w:r w:rsidRPr="00D009F2">
              <w:rPr>
                <w:rFonts w:ascii="Arial" w:hAnsi="Arial" w:cs="Arial"/>
                <w:b/>
                <w:bCs/>
                <w:color w:val="000000"/>
                <w:sz w:val="18"/>
                <w:lang w:eastAsia="es-MX"/>
              </w:rPr>
              <w:t>.00</w:t>
            </w:r>
          </w:p>
        </w:tc>
      </w:tr>
    </w:tbl>
    <w:tbl>
      <w:tblPr>
        <w:tblW w:w="5000" w:type="pct"/>
        <w:jc w:val="center"/>
        <w:tblCellMar>
          <w:left w:w="70" w:type="dxa"/>
          <w:right w:w="70" w:type="dxa"/>
        </w:tblCellMar>
        <w:tblLook w:val="04A0" w:firstRow="1" w:lastRow="0" w:firstColumn="1" w:lastColumn="0" w:noHBand="0" w:noVBand="1"/>
      </w:tblPr>
      <w:tblGrid>
        <w:gridCol w:w="923"/>
        <w:gridCol w:w="1618"/>
        <w:gridCol w:w="5678"/>
        <w:gridCol w:w="1008"/>
      </w:tblGrid>
      <w:tr w:rsidR="002C38D9" w:rsidRPr="00D170DD" w14:paraId="6A4223D4" w14:textId="77777777" w:rsidTr="00E00F52">
        <w:trPr>
          <w:trHeight w:val="804"/>
          <w:jc w:val="center"/>
        </w:trPr>
        <w:tc>
          <w:tcPr>
            <w:tcW w:w="50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8D2CDB2" w14:textId="77777777" w:rsidR="002C38D9" w:rsidRPr="00D170DD" w:rsidRDefault="002C38D9" w:rsidP="002C38D9">
            <w:pPr>
              <w:jc w:val="center"/>
              <w:rPr>
                <w:rFonts w:ascii="Arial" w:hAnsi="Arial" w:cs="Arial"/>
                <w:b/>
                <w:bCs/>
                <w:color w:val="000000"/>
                <w:sz w:val="18"/>
                <w:lang w:eastAsia="es-MX"/>
              </w:rPr>
            </w:pPr>
            <w:r w:rsidRPr="00D170DD">
              <w:rPr>
                <w:rFonts w:ascii="Arial" w:hAnsi="Arial" w:cs="Arial"/>
                <w:b/>
                <w:bCs/>
                <w:color w:val="000000"/>
                <w:sz w:val="18"/>
                <w:lang w:eastAsia="es-MX"/>
              </w:rPr>
              <w:lastRenderedPageBreak/>
              <w:t>Rubro 3</w:t>
            </w:r>
          </w:p>
        </w:tc>
        <w:tc>
          <w:tcPr>
            <w:tcW w:w="3954"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6A29D71D" w14:textId="77777777" w:rsidR="002C38D9" w:rsidRPr="00D170DD" w:rsidRDefault="002C38D9" w:rsidP="002C38D9">
            <w:pPr>
              <w:jc w:val="center"/>
              <w:rPr>
                <w:rFonts w:ascii="Arial" w:hAnsi="Arial" w:cs="Arial"/>
                <w:b/>
                <w:bCs/>
                <w:color w:val="000000"/>
                <w:sz w:val="18"/>
                <w:lang w:eastAsia="es-MX"/>
              </w:rPr>
            </w:pPr>
            <w:r w:rsidRPr="00D170DD">
              <w:rPr>
                <w:rFonts w:ascii="Arial" w:hAnsi="Arial" w:cs="Arial"/>
                <w:b/>
                <w:bCs/>
                <w:color w:val="000000"/>
                <w:sz w:val="18"/>
                <w:lang w:eastAsia="es-MX"/>
              </w:rPr>
              <w:t>PROPUESTA DE TRABAJO</w:t>
            </w:r>
          </w:p>
          <w:p w14:paraId="622E6F3D" w14:textId="77777777" w:rsidR="002C38D9" w:rsidRPr="00D170DD" w:rsidRDefault="002C38D9" w:rsidP="002C38D9">
            <w:pPr>
              <w:jc w:val="center"/>
              <w:rPr>
                <w:rFonts w:ascii="Arial" w:hAnsi="Arial" w:cs="Arial"/>
                <w:b/>
                <w:bCs/>
                <w:color w:val="000000"/>
                <w:sz w:val="18"/>
                <w:lang w:eastAsia="es-MX"/>
              </w:rPr>
            </w:pPr>
            <w:r>
              <w:rPr>
                <w:rFonts w:ascii="Arial" w:hAnsi="Arial" w:cs="Arial"/>
                <w:b/>
                <w:bCs/>
                <w:color w:val="000000"/>
                <w:sz w:val="18"/>
                <w:lang w:eastAsia="es-MX"/>
              </w:rPr>
              <w:t>Plan de trabajo que permita garantizar el cumplimiento de las especificaciones técnicas señaladas en la convocatoria.</w:t>
            </w:r>
          </w:p>
        </w:tc>
        <w:tc>
          <w:tcPr>
            <w:tcW w:w="547" w:type="pct"/>
            <w:tcBorders>
              <w:top w:val="single" w:sz="4" w:space="0" w:color="auto"/>
              <w:left w:val="single" w:sz="4" w:space="0" w:color="auto"/>
              <w:bottom w:val="single" w:sz="4" w:space="0" w:color="auto"/>
              <w:right w:val="single" w:sz="4" w:space="0" w:color="auto"/>
            </w:tcBorders>
            <w:shd w:val="clear" w:color="000000" w:fill="E6B8B7"/>
            <w:vAlign w:val="center"/>
            <w:hideMark/>
          </w:tcPr>
          <w:p w14:paraId="2A6E7318" w14:textId="77777777" w:rsidR="002C38D9" w:rsidRPr="00D170DD" w:rsidRDefault="002C38D9" w:rsidP="002C38D9">
            <w:pPr>
              <w:jc w:val="center"/>
              <w:rPr>
                <w:rFonts w:ascii="Arial" w:hAnsi="Arial" w:cs="Arial"/>
                <w:b/>
                <w:bCs/>
                <w:color w:val="000000"/>
                <w:sz w:val="18"/>
                <w:lang w:eastAsia="es-MX"/>
              </w:rPr>
            </w:pPr>
            <w:r>
              <w:rPr>
                <w:rFonts w:ascii="Arial" w:hAnsi="Arial" w:cs="Arial"/>
                <w:b/>
                <w:bCs/>
                <w:color w:val="000000"/>
                <w:sz w:val="18"/>
                <w:lang w:eastAsia="es-MX"/>
              </w:rPr>
              <w:t>8</w:t>
            </w:r>
            <w:r w:rsidRPr="00D170DD">
              <w:rPr>
                <w:rFonts w:ascii="Arial" w:hAnsi="Arial" w:cs="Arial"/>
                <w:b/>
                <w:bCs/>
                <w:color w:val="000000"/>
                <w:sz w:val="18"/>
                <w:lang w:eastAsia="es-MX"/>
              </w:rPr>
              <w:t>.00</w:t>
            </w:r>
          </w:p>
        </w:tc>
      </w:tr>
      <w:tr w:rsidR="002C38D9" w:rsidRPr="00D170DD" w14:paraId="64B9DC95" w14:textId="77777777" w:rsidTr="002C38D9">
        <w:trPr>
          <w:trHeight w:val="525"/>
          <w:tblHeader/>
          <w:jc w:val="center"/>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06655A21" w14:textId="77777777" w:rsidR="002C38D9" w:rsidRPr="00B35556" w:rsidRDefault="002C38D9" w:rsidP="002C38D9">
            <w:pPr>
              <w:spacing w:before="120"/>
              <w:jc w:val="both"/>
              <w:rPr>
                <w:rFonts w:ascii="Arial" w:hAnsi="Arial" w:cs="Arial"/>
                <w:iCs/>
                <w:color w:val="000000"/>
                <w:sz w:val="18"/>
                <w:lang w:eastAsia="es-MX"/>
              </w:rPr>
            </w:pPr>
            <w:r>
              <w:rPr>
                <w:rFonts w:ascii="Arial" w:hAnsi="Arial" w:cs="Arial"/>
                <w:iCs/>
                <w:color w:val="000000"/>
                <w:sz w:val="18"/>
                <w:lang w:eastAsia="es-MX"/>
              </w:rPr>
              <w:t>3.1</w:t>
            </w:r>
          </w:p>
        </w:tc>
        <w:tc>
          <w:tcPr>
            <w:tcW w:w="3954" w:type="pct"/>
            <w:gridSpan w:val="2"/>
            <w:tcBorders>
              <w:top w:val="nil"/>
              <w:left w:val="nil"/>
              <w:bottom w:val="single" w:sz="4" w:space="0" w:color="auto"/>
              <w:right w:val="single" w:sz="4" w:space="0" w:color="auto"/>
            </w:tcBorders>
            <w:shd w:val="clear" w:color="auto" w:fill="auto"/>
            <w:vAlign w:val="center"/>
            <w:hideMark/>
          </w:tcPr>
          <w:p w14:paraId="793F5CDB" w14:textId="77777777" w:rsidR="002C38D9" w:rsidRPr="00B35556" w:rsidRDefault="002C38D9" w:rsidP="002C38D9">
            <w:pPr>
              <w:spacing w:before="120"/>
              <w:jc w:val="both"/>
              <w:rPr>
                <w:rFonts w:ascii="Arial" w:hAnsi="Arial" w:cs="Arial"/>
                <w:iCs/>
                <w:color w:val="000000"/>
                <w:sz w:val="18"/>
                <w:lang w:eastAsia="es-MX"/>
              </w:rPr>
            </w:pPr>
            <w:r w:rsidRPr="000709B5">
              <w:rPr>
                <w:rFonts w:ascii="Arial Narrow" w:hAnsi="Arial Narrow" w:cs="Arial"/>
                <w:color w:val="000000"/>
                <w:lang w:eastAsia="es-MX"/>
              </w:rPr>
              <w:t>Oferta técnica</w:t>
            </w:r>
            <w:r>
              <w:rPr>
                <w:rFonts w:ascii="Arial Narrow" w:hAnsi="Arial Narrow" w:cs="Arial"/>
                <w:color w:val="000000"/>
                <w:lang w:eastAsia="es-MX"/>
              </w:rPr>
              <w:t xml:space="preserve">: </w:t>
            </w:r>
            <w:r w:rsidRPr="000709B5">
              <w:rPr>
                <w:rFonts w:ascii="Arial Narrow" w:hAnsi="Arial Narrow" w:cs="Arial"/>
                <w:color w:val="000000"/>
                <w:lang w:eastAsia="es-MX"/>
              </w:rPr>
              <w:t>Se otorgarán los puntos correspondientes a este rubro al LICITANTE cuya oferta técnica permita verificar el cumplimiento de todas y cada una de las especificaciones técnicas señaladas en el A</w:t>
            </w:r>
            <w:r>
              <w:rPr>
                <w:rFonts w:ascii="Arial Narrow" w:hAnsi="Arial Narrow" w:cs="Arial"/>
                <w:color w:val="000000"/>
                <w:lang w:eastAsia="es-MX"/>
              </w:rPr>
              <w:t xml:space="preserve">nexo Técnico de la convocatoria, </w:t>
            </w:r>
            <w:r w:rsidRPr="003415F5">
              <w:rPr>
                <w:rFonts w:ascii="Arial Narrow" w:hAnsi="Arial Narrow" w:cs="Arial"/>
                <w:lang w:eastAsia="es-MX"/>
              </w:rPr>
              <w:t>de acuerdo con lo siguiente:</w:t>
            </w:r>
          </w:p>
        </w:tc>
        <w:tc>
          <w:tcPr>
            <w:tcW w:w="547" w:type="pct"/>
            <w:tcBorders>
              <w:top w:val="nil"/>
              <w:left w:val="nil"/>
              <w:bottom w:val="single" w:sz="4" w:space="0" w:color="auto"/>
              <w:right w:val="single" w:sz="4" w:space="0" w:color="auto"/>
            </w:tcBorders>
            <w:shd w:val="clear" w:color="auto" w:fill="auto"/>
            <w:vAlign w:val="center"/>
            <w:hideMark/>
          </w:tcPr>
          <w:p w14:paraId="0EDA3898" w14:textId="77777777" w:rsidR="002C38D9" w:rsidRPr="00B35556" w:rsidRDefault="002C38D9" w:rsidP="002C38D9">
            <w:pPr>
              <w:spacing w:before="120"/>
              <w:jc w:val="both"/>
              <w:rPr>
                <w:rFonts w:ascii="Arial" w:hAnsi="Arial" w:cs="Arial"/>
                <w:iCs/>
                <w:color w:val="000000"/>
                <w:sz w:val="18"/>
                <w:lang w:eastAsia="es-MX"/>
              </w:rPr>
            </w:pPr>
          </w:p>
        </w:tc>
      </w:tr>
      <w:tr w:rsidR="002C38D9" w:rsidRPr="00D170DD" w14:paraId="4FD53B71" w14:textId="77777777" w:rsidTr="002C38D9">
        <w:trPr>
          <w:trHeight w:val="410"/>
          <w:tblHeader/>
          <w:jc w:val="center"/>
        </w:trPr>
        <w:tc>
          <w:tcPr>
            <w:tcW w:w="500" w:type="pct"/>
            <w:tcBorders>
              <w:top w:val="nil"/>
              <w:left w:val="single" w:sz="4" w:space="0" w:color="auto"/>
              <w:bottom w:val="single" w:sz="4" w:space="0" w:color="auto"/>
              <w:right w:val="single" w:sz="4" w:space="0" w:color="auto"/>
            </w:tcBorders>
            <w:shd w:val="clear" w:color="auto" w:fill="auto"/>
            <w:vAlign w:val="center"/>
          </w:tcPr>
          <w:p w14:paraId="49503744" w14:textId="77777777" w:rsidR="002C38D9" w:rsidRPr="00D170DD" w:rsidRDefault="002C38D9" w:rsidP="002C38D9">
            <w:pPr>
              <w:jc w:val="center"/>
              <w:rPr>
                <w:rFonts w:ascii="Arial" w:hAnsi="Arial" w:cs="Arial"/>
                <w:i/>
                <w:iCs/>
                <w:color w:val="000000"/>
                <w:sz w:val="14"/>
                <w:szCs w:val="16"/>
                <w:lang w:eastAsia="es-MX"/>
              </w:rPr>
            </w:pPr>
            <w:r w:rsidRPr="00D170DD">
              <w:rPr>
                <w:rFonts w:ascii="Arial" w:hAnsi="Arial" w:cs="Arial"/>
                <w:i/>
                <w:iCs/>
                <w:color w:val="000000"/>
                <w:sz w:val="14"/>
                <w:szCs w:val="16"/>
                <w:lang w:eastAsia="es-MX"/>
              </w:rPr>
              <w:t>Subrubro</w:t>
            </w:r>
          </w:p>
        </w:tc>
        <w:tc>
          <w:tcPr>
            <w:tcW w:w="877" w:type="pct"/>
            <w:tcBorders>
              <w:top w:val="nil"/>
              <w:left w:val="nil"/>
              <w:bottom w:val="single" w:sz="4" w:space="0" w:color="auto"/>
              <w:right w:val="single" w:sz="4" w:space="0" w:color="auto"/>
            </w:tcBorders>
            <w:shd w:val="clear" w:color="auto" w:fill="auto"/>
            <w:vAlign w:val="center"/>
          </w:tcPr>
          <w:p w14:paraId="2564FE33" w14:textId="77777777" w:rsidR="002C38D9" w:rsidRPr="00D170DD" w:rsidRDefault="002C38D9" w:rsidP="002C38D9">
            <w:pPr>
              <w:jc w:val="center"/>
              <w:rPr>
                <w:rFonts w:ascii="Arial" w:hAnsi="Arial" w:cs="Arial"/>
                <w:i/>
                <w:iCs/>
                <w:color w:val="000000"/>
                <w:sz w:val="14"/>
                <w:szCs w:val="16"/>
                <w:lang w:eastAsia="es-MX"/>
              </w:rPr>
            </w:pPr>
            <w:r w:rsidRPr="00D170DD">
              <w:rPr>
                <w:rFonts w:ascii="Arial" w:hAnsi="Arial" w:cs="Arial"/>
                <w:i/>
                <w:iCs/>
                <w:color w:val="000000"/>
                <w:sz w:val="14"/>
                <w:szCs w:val="16"/>
                <w:lang w:eastAsia="es-MX"/>
              </w:rPr>
              <w:t>Concepto</w:t>
            </w:r>
          </w:p>
        </w:tc>
        <w:tc>
          <w:tcPr>
            <w:tcW w:w="3077" w:type="pct"/>
            <w:tcBorders>
              <w:top w:val="single" w:sz="4" w:space="0" w:color="auto"/>
              <w:left w:val="nil"/>
              <w:bottom w:val="single" w:sz="4" w:space="0" w:color="auto"/>
              <w:right w:val="single" w:sz="4" w:space="0" w:color="auto"/>
            </w:tcBorders>
            <w:shd w:val="clear" w:color="auto" w:fill="auto"/>
            <w:vAlign w:val="center"/>
          </w:tcPr>
          <w:p w14:paraId="2E78C3D8" w14:textId="77777777" w:rsidR="002C38D9" w:rsidRPr="00D170DD" w:rsidRDefault="002C38D9" w:rsidP="002C38D9">
            <w:pPr>
              <w:jc w:val="center"/>
              <w:rPr>
                <w:rFonts w:ascii="Arial" w:hAnsi="Arial" w:cs="Arial"/>
                <w:i/>
                <w:iCs/>
                <w:color w:val="000000"/>
                <w:sz w:val="14"/>
                <w:szCs w:val="16"/>
                <w:lang w:eastAsia="es-MX"/>
              </w:rPr>
            </w:pPr>
            <w:r w:rsidRPr="00D170DD">
              <w:rPr>
                <w:rFonts w:ascii="Arial" w:hAnsi="Arial" w:cs="Arial"/>
                <w:i/>
                <w:iCs/>
                <w:color w:val="000000"/>
                <w:sz w:val="14"/>
                <w:szCs w:val="16"/>
                <w:lang w:eastAsia="es-MX"/>
              </w:rPr>
              <w:t>Forma de evaluación</w:t>
            </w:r>
          </w:p>
        </w:tc>
        <w:tc>
          <w:tcPr>
            <w:tcW w:w="547" w:type="pct"/>
            <w:tcBorders>
              <w:top w:val="nil"/>
              <w:left w:val="nil"/>
              <w:bottom w:val="single" w:sz="4" w:space="0" w:color="auto"/>
              <w:right w:val="single" w:sz="4" w:space="0" w:color="auto"/>
            </w:tcBorders>
            <w:shd w:val="clear" w:color="auto" w:fill="auto"/>
            <w:vAlign w:val="center"/>
          </w:tcPr>
          <w:p w14:paraId="69FDFCB9" w14:textId="77777777" w:rsidR="002C38D9" w:rsidRPr="00D170DD" w:rsidRDefault="002C38D9" w:rsidP="002C38D9">
            <w:pPr>
              <w:jc w:val="center"/>
              <w:rPr>
                <w:rFonts w:ascii="Arial" w:hAnsi="Arial" w:cs="Arial"/>
                <w:i/>
                <w:iCs/>
                <w:color w:val="000000"/>
                <w:sz w:val="14"/>
                <w:szCs w:val="16"/>
                <w:lang w:eastAsia="es-MX"/>
              </w:rPr>
            </w:pPr>
            <w:r w:rsidRPr="00D170DD">
              <w:rPr>
                <w:rFonts w:ascii="Arial" w:hAnsi="Arial" w:cs="Arial"/>
                <w:i/>
                <w:iCs/>
                <w:color w:val="000000"/>
                <w:sz w:val="14"/>
                <w:szCs w:val="16"/>
                <w:lang w:eastAsia="es-MX"/>
              </w:rPr>
              <w:t>Puntos Esperados</w:t>
            </w:r>
          </w:p>
        </w:tc>
      </w:tr>
      <w:tr w:rsidR="002C38D9" w:rsidRPr="00D170DD" w14:paraId="4C9240C1" w14:textId="77777777" w:rsidTr="002C38D9">
        <w:trPr>
          <w:trHeight w:val="1941"/>
          <w:jc w:val="center"/>
        </w:trPr>
        <w:tc>
          <w:tcPr>
            <w:tcW w:w="500" w:type="pct"/>
            <w:tcBorders>
              <w:top w:val="nil"/>
              <w:left w:val="single" w:sz="4" w:space="0" w:color="auto"/>
              <w:bottom w:val="single" w:sz="4" w:space="0" w:color="auto"/>
              <w:right w:val="single" w:sz="4" w:space="0" w:color="auto"/>
            </w:tcBorders>
            <w:shd w:val="clear" w:color="000000" w:fill="FFFFFF"/>
            <w:vAlign w:val="center"/>
            <w:hideMark/>
          </w:tcPr>
          <w:p w14:paraId="42565004" w14:textId="77777777" w:rsidR="002C38D9" w:rsidRPr="00D170DD" w:rsidRDefault="002C38D9" w:rsidP="002C38D9">
            <w:pPr>
              <w:jc w:val="center"/>
              <w:rPr>
                <w:rFonts w:ascii="Arial" w:hAnsi="Arial" w:cs="Arial"/>
                <w:color w:val="000000"/>
                <w:sz w:val="18"/>
                <w:lang w:eastAsia="es-MX"/>
              </w:rPr>
            </w:pPr>
            <w:r w:rsidRPr="00D170DD">
              <w:rPr>
                <w:rFonts w:ascii="Arial" w:hAnsi="Arial" w:cs="Arial"/>
                <w:color w:val="000000"/>
                <w:sz w:val="18"/>
                <w:lang w:eastAsia="es-MX"/>
              </w:rPr>
              <w:t>3.1</w:t>
            </w:r>
            <w:r>
              <w:rPr>
                <w:rFonts w:ascii="Arial" w:hAnsi="Arial" w:cs="Arial"/>
                <w:color w:val="000000"/>
                <w:sz w:val="18"/>
                <w:lang w:eastAsia="es-MX"/>
              </w:rPr>
              <w:t>.1</w:t>
            </w:r>
          </w:p>
        </w:tc>
        <w:tc>
          <w:tcPr>
            <w:tcW w:w="877" w:type="pct"/>
            <w:tcBorders>
              <w:top w:val="nil"/>
              <w:left w:val="nil"/>
              <w:bottom w:val="single" w:sz="4" w:space="0" w:color="auto"/>
              <w:right w:val="single" w:sz="4" w:space="0" w:color="auto"/>
            </w:tcBorders>
            <w:shd w:val="clear" w:color="000000" w:fill="FFFFFF"/>
            <w:vAlign w:val="center"/>
            <w:hideMark/>
          </w:tcPr>
          <w:p w14:paraId="04488DDC" w14:textId="77777777" w:rsidR="002C38D9" w:rsidRPr="00D170DD" w:rsidRDefault="002C38D9" w:rsidP="002C38D9">
            <w:pPr>
              <w:rPr>
                <w:rFonts w:ascii="Arial" w:hAnsi="Arial" w:cs="Arial"/>
                <w:color w:val="000000"/>
                <w:sz w:val="18"/>
                <w:lang w:eastAsia="es-MX"/>
              </w:rPr>
            </w:pPr>
            <w:r w:rsidRPr="00D170DD">
              <w:rPr>
                <w:rFonts w:ascii="Arial" w:hAnsi="Arial" w:cs="Arial"/>
                <w:color w:val="000000"/>
                <w:sz w:val="18"/>
                <w:lang w:eastAsia="es-MX"/>
              </w:rPr>
              <w:t>Metodología, visión a utilizar en la prestación del servicio</w:t>
            </w:r>
          </w:p>
        </w:tc>
        <w:tc>
          <w:tcPr>
            <w:tcW w:w="3077" w:type="pct"/>
            <w:tcBorders>
              <w:top w:val="single" w:sz="4" w:space="0" w:color="auto"/>
              <w:left w:val="nil"/>
              <w:bottom w:val="single" w:sz="4" w:space="0" w:color="auto"/>
              <w:right w:val="single" w:sz="4" w:space="0" w:color="auto"/>
            </w:tcBorders>
            <w:shd w:val="clear" w:color="000000" w:fill="FFFFFF"/>
            <w:vAlign w:val="center"/>
            <w:hideMark/>
          </w:tcPr>
          <w:p w14:paraId="6E76F3AE" w14:textId="77777777" w:rsidR="002C38D9" w:rsidRPr="0037647F" w:rsidRDefault="002C38D9" w:rsidP="002C38D9">
            <w:pPr>
              <w:jc w:val="both"/>
              <w:rPr>
                <w:rFonts w:ascii="Arial" w:hAnsi="Arial" w:cs="Arial"/>
                <w:color w:val="000000"/>
                <w:sz w:val="18"/>
                <w:szCs w:val="18"/>
              </w:rPr>
            </w:pPr>
            <w:r w:rsidRPr="0037647F">
              <w:rPr>
                <w:rFonts w:ascii="Arial" w:hAnsi="Arial" w:cs="Arial"/>
                <w:color w:val="000000"/>
                <w:sz w:val="18"/>
                <w:szCs w:val="18"/>
              </w:rPr>
              <w:t>Se otorgaran los puntos correspondientes a este rubro al LICITANTE cuya oferta técnica indique la forma en que dará cumplimiento a todas y cada una de las especificaciones técnicas señaladas en el Anexo Técnico, en los siguientes aspectos:</w:t>
            </w:r>
          </w:p>
          <w:p w14:paraId="646F5458" w14:textId="77777777" w:rsidR="002C38D9" w:rsidRPr="0037647F" w:rsidRDefault="002C38D9" w:rsidP="002C38D9">
            <w:pPr>
              <w:pStyle w:val="Prrafodelista"/>
              <w:numPr>
                <w:ilvl w:val="0"/>
                <w:numId w:val="94"/>
              </w:numPr>
              <w:contextualSpacing w:val="0"/>
              <w:jc w:val="both"/>
              <w:rPr>
                <w:rFonts w:ascii="Arial" w:hAnsi="Arial" w:cs="Arial"/>
                <w:color w:val="000000"/>
                <w:sz w:val="18"/>
                <w:szCs w:val="18"/>
              </w:rPr>
            </w:pPr>
            <w:r w:rsidRPr="0037647F">
              <w:rPr>
                <w:rFonts w:ascii="Arial" w:hAnsi="Arial" w:cs="Arial"/>
                <w:color w:val="000000"/>
                <w:sz w:val="18"/>
                <w:szCs w:val="18"/>
              </w:rPr>
              <w:t>Procedimiento para la prestación del servicio ordinario.</w:t>
            </w:r>
          </w:p>
          <w:p w14:paraId="1E0390CF" w14:textId="77777777" w:rsidR="002C38D9" w:rsidRPr="0037647F" w:rsidRDefault="002C38D9" w:rsidP="002C38D9">
            <w:pPr>
              <w:pStyle w:val="Prrafodelista"/>
              <w:numPr>
                <w:ilvl w:val="0"/>
                <w:numId w:val="94"/>
              </w:numPr>
              <w:contextualSpacing w:val="0"/>
              <w:jc w:val="both"/>
              <w:rPr>
                <w:rFonts w:ascii="Arial" w:hAnsi="Arial" w:cs="Arial"/>
                <w:color w:val="000000"/>
                <w:sz w:val="18"/>
                <w:szCs w:val="18"/>
              </w:rPr>
            </w:pPr>
            <w:r w:rsidRPr="0037647F">
              <w:rPr>
                <w:rFonts w:ascii="Arial" w:hAnsi="Arial" w:cs="Arial"/>
                <w:color w:val="000000"/>
                <w:sz w:val="18"/>
                <w:szCs w:val="18"/>
              </w:rPr>
              <w:t>Procedimiento para el manejo higiénico de los alimentos, antes, durante y posterior a su preparación.</w:t>
            </w:r>
          </w:p>
          <w:p w14:paraId="09D70AB4" w14:textId="77777777" w:rsidR="002C38D9" w:rsidRPr="00C82719" w:rsidRDefault="002C38D9" w:rsidP="002C38D9">
            <w:pPr>
              <w:jc w:val="both"/>
              <w:rPr>
                <w:rFonts w:ascii="Arial Narrow" w:hAnsi="Arial Narrow"/>
                <w:color w:val="000000"/>
              </w:rPr>
            </w:pPr>
            <w:r w:rsidRPr="0037647F">
              <w:rPr>
                <w:rFonts w:ascii="Arial" w:hAnsi="Arial" w:cs="Arial"/>
                <w:color w:val="000000"/>
                <w:sz w:val="18"/>
                <w:szCs w:val="18"/>
              </w:rPr>
              <w:t>Procedimiento para la transportación de alimentos preparados (Catering).</w:t>
            </w:r>
          </w:p>
        </w:tc>
        <w:tc>
          <w:tcPr>
            <w:tcW w:w="547" w:type="pct"/>
            <w:tcBorders>
              <w:top w:val="nil"/>
              <w:left w:val="nil"/>
              <w:bottom w:val="single" w:sz="4" w:space="0" w:color="auto"/>
              <w:right w:val="single" w:sz="4" w:space="0" w:color="auto"/>
            </w:tcBorders>
            <w:shd w:val="clear" w:color="000000" w:fill="FFFFFF"/>
            <w:vAlign w:val="center"/>
            <w:hideMark/>
          </w:tcPr>
          <w:p w14:paraId="19C24308" w14:textId="77777777" w:rsidR="002C38D9" w:rsidRPr="00D170DD" w:rsidRDefault="002C38D9" w:rsidP="002C38D9">
            <w:pPr>
              <w:jc w:val="center"/>
              <w:rPr>
                <w:rFonts w:ascii="Arial" w:hAnsi="Arial" w:cs="Arial"/>
                <w:b/>
                <w:bCs/>
                <w:color w:val="000000"/>
                <w:sz w:val="18"/>
                <w:lang w:eastAsia="es-MX"/>
              </w:rPr>
            </w:pPr>
            <w:r>
              <w:rPr>
                <w:rFonts w:ascii="Arial" w:hAnsi="Arial" w:cs="Arial"/>
                <w:b/>
                <w:bCs/>
                <w:color w:val="000000"/>
                <w:sz w:val="18"/>
                <w:lang w:eastAsia="es-MX"/>
              </w:rPr>
              <w:t>3</w:t>
            </w:r>
            <w:r w:rsidRPr="00D170DD">
              <w:rPr>
                <w:rFonts w:ascii="Arial" w:hAnsi="Arial" w:cs="Arial"/>
                <w:b/>
                <w:bCs/>
                <w:color w:val="000000"/>
                <w:sz w:val="18"/>
                <w:lang w:eastAsia="es-MX"/>
              </w:rPr>
              <w:t>.00</w:t>
            </w:r>
          </w:p>
        </w:tc>
      </w:tr>
      <w:tr w:rsidR="002C38D9" w:rsidRPr="00D170DD" w14:paraId="0EDE42B5" w14:textId="77777777" w:rsidTr="002C38D9">
        <w:trPr>
          <w:trHeight w:val="2369"/>
          <w:jc w:val="center"/>
        </w:trPr>
        <w:tc>
          <w:tcPr>
            <w:tcW w:w="500" w:type="pct"/>
            <w:tcBorders>
              <w:top w:val="nil"/>
              <w:left w:val="single" w:sz="4" w:space="0" w:color="auto"/>
              <w:bottom w:val="single" w:sz="4" w:space="0" w:color="auto"/>
              <w:right w:val="single" w:sz="4" w:space="0" w:color="auto"/>
            </w:tcBorders>
            <w:shd w:val="clear" w:color="000000" w:fill="FFFFFF"/>
            <w:vAlign w:val="center"/>
            <w:hideMark/>
          </w:tcPr>
          <w:p w14:paraId="21CB0475" w14:textId="77777777" w:rsidR="002C38D9" w:rsidRPr="00D170DD" w:rsidRDefault="002C38D9" w:rsidP="002C38D9">
            <w:pPr>
              <w:jc w:val="center"/>
              <w:rPr>
                <w:rFonts w:ascii="Arial" w:hAnsi="Arial" w:cs="Arial"/>
                <w:color w:val="000000"/>
                <w:sz w:val="18"/>
                <w:lang w:eastAsia="es-MX"/>
              </w:rPr>
            </w:pPr>
            <w:r w:rsidRPr="00D170DD">
              <w:rPr>
                <w:rFonts w:ascii="Arial" w:hAnsi="Arial" w:cs="Arial"/>
                <w:color w:val="000000"/>
                <w:sz w:val="18"/>
                <w:lang w:eastAsia="es-MX"/>
              </w:rPr>
              <w:t>3.</w:t>
            </w:r>
            <w:r>
              <w:rPr>
                <w:rFonts w:ascii="Arial" w:hAnsi="Arial" w:cs="Arial"/>
                <w:color w:val="000000"/>
                <w:sz w:val="18"/>
                <w:lang w:eastAsia="es-MX"/>
              </w:rPr>
              <w:t>1.</w:t>
            </w:r>
            <w:r w:rsidRPr="00D170DD">
              <w:rPr>
                <w:rFonts w:ascii="Arial" w:hAnsi="Arial" w:cs="Arial"/>
                <w:color w:val="000000"/>
                <w:sz w:val="18"/>
                <w:lang w:eastAsia="es-MX"/>
              </w:rPr>
              <w:t>2</w:t>
            </w:r>
          </w:p>
        </w:tc>
        <w:tc>
          <w:tcPr>
            <w:tcW w:w="877" w:type="pct"/>
            <w:tcBorders>
              <w:top w:val="nil"/>
              <w:left w:val="nil"/>
              <w:bottom w:val="single" w:sz="4" w:space="0" w:color="auto"/>
              <w:right w:val="single" w:sz="4" w:space="0" w:color="auto"/>
            </w:tcBorders>
            <w:shd w:val="clear" w:color="000000" w:fill="FFFFFF"/>
            <w:vAlign w:val="center"/>
            <w:hideMark/>
          </w:tcPr>
          <w:p w14:paraId="0476B5E7" w14:textId="77777777" w:rsidR="002C38D9" w:rsidRPr="00D170DD" w:rsidRDefault="002C38D9" w:rsidP="002C38D9">
            <w:pPr>
              <w:rPr>
                <w:rFonts w:ascii="Arial" w:hAnsi="Arial" w:cs="Arial"/>
                <w:color w:val="000000"/>
                <w:sz w:val="18"/>
                <w:lang w:eastAsia="es-MX"/>
              </w:rPr>
            </w:pPr>
            <w:r w:rsidRPr="00D170DD">
              <w:rPr>
                <w:rFonts w:ascii="Arial" w:hAnsi="Arial" w:cs="Arial"/>
                <w:color w:val="000000"/>
                <w:sz w:val="18"/>
                <w:lang w:eastAsia="es-MX"/>
              </w:rPr>
              <w:t xml:space="preserve">Plan de </w:t>
            </w:r>
            <w:r>
              <w:rPr>
                <w:rFonts w:ascii="Arial" w:hAnsi="Arial" w:cs="Arial"/>
                <w:color w:val="000000"/>
                <w:sz w:val="18"/>
                <w:lang w:eastAsia="es-MX"/>
              </w:rPr>
              <w:t>Trabajo propuesto</w:t>
            </w:r>
          </w:p>
        </w:tc>
        <w:tc>
          <w:tcPr>
            <w:tcW w:w="3077" w:type="pct"/>
            <w:tcBorders>
              <w:top w:val="single" w:sz="4" w:space="0" w:color="auto"/>
              <w:left w:val="nil"/>
              <w:bottom w:val="single" w:sz="4" w:space="0" w:color="auto"/>
              <w:right w:val="single" w:sz="4" w:space="0" w:color="auto"/>
            </w:tcBorders>
            <w:shd w:val="clear" w:color="000000" w:fill="FFFFFF"/>
            <w:vAlign w:val="center"/>
            <w:hideMark/>
          </w:tcPr>
          <w:p w14:paraId="592D17A3" w14:textId="77777777" w:rsidR="002C38D9" w:rsidRPr="0037647F" w:rsidRDefault="002C38D9" w:rsidP="002C38D9">
            <w:pPr>
              <w:jc w:val="both"/>
              <w:rPr>
                <w:rFonts w:ascii="Arial" w:hAnsi="Arial" w:cs="Arial"/>
                <w:iCs/>
                <w:color w:val="000000"/>
                <w:sz w:val="18"/>
                <w:szCs w:val="18"/>
              </w:rPr>
            </w:pPr>
            <w:r w:rsidRPr="0037647F">
              <w:rPr>
                <w:rFonts w:ascii="Arial" w:hAnsi="Arial" w:cs="Arial"/>
                <w:iCs/>
                <w:color w:val="000000"/>
                <w:sz w:val="18"/>
                <w:szCs w:val="18"/>
              </w:rPr>
              <w:t>El LICITANTE deberá incluir en su oferta técnica el Plan de trabajo donde señale las etapas, periodos o procedimientos que seguirá para la prestación del servicio que se solicita, en los siguientes aspectos:</w:t>
            </w:r>
          </w:p>
          <w:p w14:paraId="31F0B550" w14:textId="77777777" w:rsidR="002C38D9" w:rsidRPr="0037647F" w:rsidRDefault="002C38D9" w:rsidP="002C38D9">
            <w:pPr>
              <w:pStyle w:val="Prrafodelista"/>
              <w:numPr>
                <w:ilvl w:val="0"/>
                <w:numId w:val="94"/>
              </w:numPr>
              <w:contextualSpacing w:val="0"/>
              <w:jc w:val="both"/>
              <w:rPr>
                <w:rFonts w:ascii="Arial" w:hAnsi="Arial" w:cs="Arial"/>
                <w:color w:val="000000"/>
                <w:sz w:val="18"/>
                <w:szCs w:val="18"/>
              </w:rPr>
            </w:pPr>
            <w:r w:rsidRPr="0037647F">
              <w:rPr>
                <w:rFonts w:ascii="Arial" w:hAnsi="Arial" w:cs="Arial"/>
                <w:color w:val="000000"/>
                <w:sz w:val="18"/>
                <w:szCs w:val="18"/>
              </w:rPr>
              <w:t xml:space="preserve">Procedimiento para la prestación del servicio de comedor. </w:t>
            </w:r>
          </w:p>
          <w:p w14:paraId="7A688385" w14:textId="77777777" w:rsidR="002C38D9" w:rsidRPr="0037647F" w:rsidRDefault="002C38D9" w:rsidP="002C38D9">
            <w:pPr>
              <w:pStyle w:val="Prrafodelista"/>
              <w:numPr>
                <w:ilvl w:val="0"/>
                <w:numId w:val="94"/>
              </w:numPr>
              <w:contextualSpacing w:val="0"/>
              <w:jc w:val="both"/>
              <w:rPr>
                <w:rFonts w:ascii="Arial" w:hAnsi="Arial" w:cs="Arial"/>
                <w:color w:val="000000"/>
                <w:sz w:val="18"/>
                <w:szCs w:val="18"/>
              </w:rPr>
            </w:pPr>
            <w:r w:rsidRPr="0037647F">
              <w:rPr>
                <w:rFonts w:ascii="Arial" w:hAnsi="Arial" w:cs="Arial"/>
                <w:color w:val="000000"/>
                <w:sz w:val="18"/>
                <w:szCs w:val="18"/>
              </w:rPr>
              <w:t>Procedimiento para el manejo higiénico de los alimentos, antes, durante y posterior a su preparación.</w:t>
            </w:r>
          </w:p>
          <w:p w14:paraId="168A6DC5" w14:textId="77777777" w:rsidR="002C38D9" w:rsidRPr="0037647F" w:rsidRDefault="002C38D9" w:rsidP="002C38D9">
            <w:pPr>
              <w:pStyle w:val="Prrafodelista"/>
              <w:numPr>
                <w:ilvl w:val="0"/>
                <w:numId w:val="94"/>
              </w:numPr>
              <w:contextualSpacing w:val="0"/>
              <w:jc w:val="both"/>
              <w:rPr>
                <w:rFonts w:ascii="Arial" w:hAnsi="Arial" w:cs="Arial"/>
                <w:i/>
                <w:color w:val="000000"/>
                <w:sz w:val="18"/>
                <w:szCs w:val="18"/>
              </w:rPr>
            </w:pPr>
            <w:r w:rsidRPr="0037647F">
              <w:rPr>
                <w:rFonts w:ascii="Arial" w:hAnsi="Arial" w:cs="Arial"/>
                <w:color w:val="000000"/>
                <w:sz w:val="18"/>
                <w:szCs w:val="18"/>
              </w:rPr>
              <w:t>Procedimiento para la transportación de alimentos preparados (Catering).</w:t>
            </w:r>
          </w:p>
          <w:p w14:paraId="57A1DA22" w14:textId="77777777" w:rsidR="002C38D9" w:rsidRPr="00D87412" w:rsidRDefault="002C38D9" w:rsidP="002C38D9">
            <w:pPr>
              <w:jc w:val="both"/>
              <w:rPr>
                <w:rFonts w:ascii="Arial Narrow" w:hAnsi="Arial Narrow"/>
                <w:i/>
                <w:color w:val="000000"/>
              </w:rPr>
            </w:pPr>
            <w:r w:rsidRPr="0037647F">
              <w:rPr>
                <w:rFonts w:ascii="Arial" w:hAnsi="Arial" w:cs="Arial"/>
                <w:i/>
                <w:color w:val="000000"/>
                <w:sz w:val="18"/>
                <w:szCs w:val="18"/>
              </w:rPr>
              <w:t>El Plan de Trabajo deberá sujetarse a los plazos y demás condiciones previstos en Anexo 1 de la presente convocatoria.</w:t>
            </w:r>
          </w:p>
        </w:tc>
        <w:tc>
          <w:tcPr>
            <w:tcW w:w="547" w:type="pct"/>
            <w:tcBorders>
              <w:top w:val="nil"/>
              <w:left w:val="nil"/>
              <w:bottom w:val="single" w:sz="4" w:space="0" w:color="auto"/>
              <w:right w:val="single" w:sz="4" w:space="0" w:color="auto"/>
            </w:tcBorders>
            <w:shd w:val="clear" w:color="000000" w:fill="FFFFFF"/>
            <w:vAlign w:val="center"/>
            <w:hideMark/>
          </w:tcPr>
          <w:p w14:paraId="773A33B3" w14:textId="77777777" w:rsidR="002C38D9" w:rsidRPr="00D170DD" w:rsidRDefault="002C38D9" w:rsidP="002C38D9">
            <w:pPr>
              <w:jc w:val="center"/>
              <w:rPr>
                <w:rFonts w:ascii="Arial" w:hAnsi="Arial" w:cs="Arial"/>
                <w:b/>
                <w:bCs/>
                <w:color w:val="000000"/>
                <w:sz w:val="18"/>
                <w:lang w:eastAsia="es-MX"/>
              </w:rPr>
            </w:pPr>
            <w:r w:rsidRPr="00D170DD">
              <w:rPr>
                <w:rFonts w:ascii="Arial" w:hAnsi="Arial" w:cs="Arial"/>
                <w:b/>
                <w:bCs/>
                <w:color w:val="000000"/>
                <w:sz w:val="18"/>
                <w:lang w:eastAsia="es-MX"/>
              </w:rPr>
              <w:t>2.00</w:t>
            </w:r>
          </w:p>
        </w:tc>
      </w:tr>
      <w:tr w:rsidR="002C38D9" w:rsidRPr="00D170DD" w14:paraId="73C5985F" w14:textId="77777777" w:rsidTr="002C38D9">
        <w:trPr>
          <w:trHeight w:val="1255"/>
          <w:jc w:val="center"/>
        </w:trPr>
        <w:tc>
          <w:tcPr>
            <w:tcW w:w="500" w:type="pct"/>
            <w:tcBorders>
              <w:top w:val="nil"/>
              <w:left w:val="single" w:sz="4" w:space="0" w:color="auto"/>
              <w:bottom w:val="single" w:sz="4" w:space="0" w:color="auto"/>
              <w:right w:val="single" w:sz="4" w:space="0" w:color="auto"/>
            </w:tcBorders>
            <w:shd w:val="clear" w:color="000000" w:fill="FFFFFF"/>
            <w:vAlign w:val="center"/>
            <w:hideMark/>
          </w:tcPr>
          <w:p w14:paraId="7FB1C3C9" w14:textId="77777777" w:rsidR="002C38D9" w:rsidRPr="00D170DD" w:rsidRDefault="002C38D9" w:rsidP="002C38D9">
            <w:pPr>
              <w:jc w:val="center"/>
              <w:rPr>
                <w:rFonts w:ascii="Arial" w:hAnsi="Arial" w:cs="Arial"/>
                <w:color w:val="000000"/>
                <w:sz w:val="18"/>
                <w:lang w:eastAsia="es-MX"/>
              </w:rPr>
            </w:pPr>
            <w:r w:rsidRPr="00D170DD">
              <w:rPr>
                <w:rFonts w:ascii="Arial" w:hAnsi="Arial" w:cs="Arial"/>
                <w:color w:val="000000"/>
                <w:sz w:val="18"/>
                <w:lang w:eastAsia="es-MX"/>
              </w:rPr>
              <w:t>3.</w:t>
            </w:r>
            <w:r>
              <w:rPr>
                <w:rFonts w:ascii="Arial" w:hAnsi="Arial" w:cs="Arial"/>
                <w:color w:val="000000"/>
                <w:sz w:val="18"/>
                <w:lang w:eastAsia="es-MX"/>
              </w:rPr>
              <w:t>1.</w:t>
            </w:r>
            <w:r w:rsidRPr="00D170DD">
              <w:rPr>
                <w:rFonts w:ascii="Arial" w:hAnsi="Arial" w:cs="Arial"/>
                <w:color w:val="000000"/>
                <w:sz w:val="18"/>
                <w:lang w:eastAsia="es-MX"/>
              </w:rPr>
              <w:t>3</w:t>
            </w:r>
          </w:p>
        </w:tc>
        <w:tc>
          <w:tcPr>
            <w:tcW w:w="877" w:type="pct"/>
            <w:tcBorders>
              <w:top w:val="nil"/>
              <w:left w:val="nil"/>
              <w:bottom w:val="single" w:sz="4" w:space="0" w:color="auto"/>
              <w:right w:val="single" w:sz="4" w:space="0" w:color="auto"/>
            </w:tcBorders>
            <w:shd w:val="clear" w:color="000000" w:fill="FFFFFF"/>
            <w:vAlign w:val="center"/>
            <w:hideMark/>
          </w:tcPr>
          <w:p w14:paraId="61B0F266" w14:textId="77777777" w:rsidR="002C38D9" w:rsidRPr="00D170DD" w:rsidRDefault="002C38D9" w:rsidP="002C38D9">
            <w:pPr>
              <w:rPr>
                <w:rFonts w:ascii="Arial" w:hAnsi="Arial" w:cs="Arial"/>
                <w:color w:val="000000"/>
                <w:sz w:val="18"/>
                <w:lang w:eastAsia="es-MX"/>
              </w:rPr>
            </w:pPr>
            <w:r w:rsidRPr="00D170DD">
              <w:rPr>
                <w:rFonts w:ascii="Arial" w:hAnsi="Arial" w:cs="Arial"/>
                <w:color w:val="000000"/>
                <w:sz w:val="18"/>
                <w:lang w:eastAsia="es-MX"/>
              </w:rPr>
              <w:t>Esquema estructural de la organización de los recursos humanos</w:t>
            </w:r>
          </w:p>
        </w:tc>
        <w:tc>
          <w:tcPr>
            <w:tcW w:w="3077" w:type="pct"/>
            <w:tcBorders>
              <w:top w:val="single" w:sz="4" w:space="0" w:color="auto"/>
              <w:left w:val="nil"/>
              <w:bottom w:val="single" w:sz="4" w:space="0" w:color="auto"/>
              <w:right w:val="single" w:sz="4" w:space="0" w:color="auto"/>
            </w:tcBorders>
            <w:shd w:val="clear" w:color="000000" w:fill="FFFFFF"/>
            <w:vAlign w:val="center"/>
            <w:hideMark/>
          </w:tcPr>
          <w:p w14:paraId="5C5020F9" w14:textId="77777777" w:rsidR="002C38D9" w:rsidRPr="00621CF1" w:rsidRDefault="002C38D9" w:rsidP="002C38D9">
            <w:pPr>
              <w:jc w:val="both"/>
              <w:rPr>
                <w:rFonts w:ascii="Arial Narrow" w:hAnsi="Arial Narrow" w:cs="Arial"/>
                <w:iCs/>
                <w:color w:val="000000"/>
                <w:lang w:eastAsia="es-MX"/>
              </w:rPr>
            </w:pPr>
            <w:r w:rsidRPr="0037647F">
              <w:rPr>
                <w:rFonts w:ascii="Arial" w:hAnsi="Arial" w:cs="Arial"/>
                <w:iCs/>
                <w:color w:val="000000"/>
                <w:sz w:val="18"/>
                <w:szCs w:val="18"/>
                <w:lang w:eastAsia="es-MX"/>
              </w:rPr>
              <w:t>El LICITANTE deberá presentar el organigrama del personal que asignará para la prestación del servicio solicitado señalando nombre y cargo de cada uno de sus empleados que propone para los puestos solicitados en el Apéndice H del anexo técnico.</w:t>
            </w:r>
          </w:p>
        </w:tc>
        <w:tc>
          <w:tcPr>
            <w:tcW w:w="547" w:type="pct"/>
            <w:tcBorders>
              <w:top w:val="nil"/>
              <w:left w:val="nil"/>
              <w:bottom w:val="single" w:sz="4" w:space="0" w:color="auto"/>
              <w:right w:val="single" w:sz="4" w:space="0" w:color="auto"/>
            </w:tcBorders>
            <w:shd w:val="clear" w:color="000000" w:fill="FFFFFF"/>
            <w:vAlign w:val="center"/>
            <w:hideMark/>
          </w:tcPr>
          <w:p w14:paraId="090DDC35" w14:textId="77777777" w:rsidR="002C38D9" w:rsidRPr="00D170DD" w:rsidRDefault="002C38D9" w:rsidP="002C38D9">
            <w:pPr>
              <w:jc w:val="center"/>
              <w:rPr>
                <w:rFonts w:ascii="Arial" w:hAnsi="Arial" w:cs="Arial"/>
                <w:b/>
                <w:bCs/>
                <w:color w:val="000000"/>
                <w:sz w:val="18"/>
                <w:lang w:eastAsia="es-MX"/>
              </w:rPr>
            </w:pPr>
            <w:r>
              <w:rPr>
                <w:rFonts w:ascii="Arial" w:hAnsi="Arial" w:cs="Arial"/>
                <w:b/>
                <w:bCs/>
                <w:color w:val="000000"/>
                <w:sz w:val="18"/>
                <w:lang w:eastAsia="es-MX"/>
              </w:rPr>
              <w:t>3</w:t>
            </w:r>
            <w:r w:rsidRPr="00D170DD">
              <w:rPr>
                <w:rFonts w:ascii="Arial" w:hAnsi="Arial" w:cs="Arial"/>
                <w:b/>
                <w:bCs/>
                <w:color w:val="000000"/>
                <w:sz w:val="18"/>
                <w:lang w:eastAsia="es-MX"/>
              </w:rPr>
              <w:t>.00</w:t>
            </w:r>
          </w:p>
        </w:tc>
      </w:tr>
      <w:tr w:rsidR="002C38D9" w:rsidRPr="00D170DD" w14:paraId="36D86700" w14:textId="77777777" w:rsidTr="002C38D9">
        <w:trPr>
          <w:trHeight w:val="761"/>
          <w:tblHeader/>
          <w:jc w:val="center"/>
        </w:trPr>
        <w:tc>
          <w:tcPr>
            <w:tcW w:w="500" w:type="pct"/>
            <w:tcBorders>
              <w:top w:val="single" w:sz="4" w:space="0" w:color="auto"/>
              <w:left w:val="single" w:sz="4" w:space="0" w:color="auto"/>
              <w:bottom w:val="single" w:sz="4" w:space="0" w:color="auto"/>
              <w:right w:val="single" w:sz="4" w:space="0" w:color="auto"/>
            </w:tcBorders>
            <w:shd w:val="clear" w:color="000000" w:fill="BFBFBF"/>
            <w:vAlign w:val="center"/>
          </w:tcPr>
          <w:p w14:paraId="2A41E8E9" w14:textId="77777777" w:rsidR="002C38D9" w:rsidRPr="00D170DD" w:rsidRDefault="002C38D9" w:rsidP="002C38D9">
            <w:pPr>
              <w:jc w:val="center"/>
              <w:rPr>
                <w:rFonts w:ascii="Arial" w:hAnsi="Arial" w:cs="Arial"/>
                <w:b/>
                <w:bCs/>
                <w:color w:val="000000"/>
                <w:sz w:val="18"/>
                <w:lang w:eastAsia="es-MX"/>
              </w:rPr>
            </w:pPr>
            <w:r>
              <w:rPr>
                <w:rFonts w:ascii="Arial" w:hAnsi="Arial" w:cs="Arial"/>
                <w:b/>
                <w:bCs/>
                <w:color w:val="000000"/>
                <w:sz w:val="18"/>
                <w:lang w:eastAsia="es-MX"/>
              </w:rPr>
              <w:t>Rubro 4</w:t>
            </w:r>
          </w:p>
        </w:tc>
        <w:tc>
          <w:tcPr>
            <w:tcW w:w="3954" w:type="pct"/>
            <w:gridSpan w:val="2"/>
            <w:tcBorders>
              <w:top w:val="single" w:sz="4" w:space="0" w:color="auto"/>
              <w:left w:val="single" w:sz="4" w:space="0" w:color="auto"/>
              <w:bottom w:val="single" w:sz="4" w:space="0" w:color="auto"/>
              <w:right w:val="single" w:sz="4" w:space="0" w:color="auto"/>
            </w:tcBorders>
            <w:shd w:val="clear" w:color="000000" w:fill="BFBFBF"/>
            <w:vAlign w:val="center"/>
          </w:tcPr>
          <w:p w14:paraId="3D90F99A" w14:textId="77777777" w:rsidR="002C38D9" w:rsidRPr="00D170DD" w:rsidRDefault="002C38D9" w:rsidP="002C38D9">
            <w:pPr>
              <w:jc w:val="center"/>
              <w:rPr>
                <w:rFonts w:ascii="Arial" w:hAnsi="Arial" w:cs="Arial"/>
                <w:b/>
                <w:bCs/>
                <w:color w:val="000000"/>
                <w:sz w:val="18"/>
                <w:lang w:eastAsia="es-MX"/>
              </w:rPr>
            </w:pPr>
            <w:r w:rsidRPr="00D170DD">
              <w:rPr>
                <w:rFonts w:ascii="Arial" w:hAnsi="Arial" w:cs="Arial"/>
                <w:b/>
                <w:bCs/>
                <w:color w:val="000000"/>
                <w:sz w:val="18"/>
                <w:lang w:eastAsia="es-MX"/>
              </w:rPr>
              <w:t>CUMPLIMIENTO DE CONTRATOS</w:t>
            </w:r>
          </w:p>
          <w:p w14:paraId="7DC4634E" w14:textId="77777777" w:rsidR="002C38D9" w:rsidRPr="00D170DD" w:rsidRDefault="002C38D9" w:rsidP="002C38D9">
            <w:pPr>
              <w:jc w:val="both"/>
              <w:rPr>
                <w:rFonts w:ascii="Arial" w:hAnsi="Arial" w:cs="Arial"/>
                <w:b/>
                <w:bCs/>
                <w:color w:val="000000"/>
                <w:sz w:val="18"/>
                <w:lang w:eastAsia="es-MX"/>
              </w:rPr>
            </w:pPr>
            <w:r w:rsidRPr="00D170DD">
              <w:rPr>
                <w:rFonts w:ascii="Arial" w:hAnsi="Arial" w:cs="Arial"/>
                <w:b/>
                <w:bCs/>
                <w:color w:val="000000"/>
                <w:sz w:val="18"/>
                <w:lang w:eastAsia="es-MX"/>
              </w:rPr>
              <w:t>Desempeño o cumplimiento que ha tenido el licitante en servicios contratados por el Instituto o cualquier otra persona</w:t>
            </w:r>
          </w:p>
        </w:tc>
        <w:tc>
          <w:tcPr>
            <w:tcW w:w="547" w:type="pct"/>
            <w:tcBorders>
              <w:top w:val="single" w:sz="4" w:space="0" w:color="auto"/>
              <w:left w:val="single" w:sz="4" w:space="0" w:color="auto"/>
              <w:bottom w:val="single" w:sz="4" w:space="0" w:color="auto"/>
              <w:right w:val="single" w:sz="4" w:space="0" w:color="auto"/>
            </w:tcBorders>
            <w:shd w:val="clear" w:color="000000" w:fill="E6B8B7"/>
            <w:vAlign w:val="center"/>
          </w:tcPr>
          <w:p w14:paraId="7222A9C9" w14:textId="77777777" w:rsidR="002C38D9" w:rsidRPr="00D170DD" w:rsidRDefault="002C38D9" w:rsidP="002C38D9">
            <w:pPr>
              <w:jc w:val="center"/>
              <w:rPr>
                <w:rFonts w:ascii="Arial" w:hAnsi="Arial" w:cs="Arial"/>
                <w:b/>
                <w:bCs/>
                <w:color w:val="000000"/>
                <w:sz w:val="18"/>
                <w:lang w:eastAsia="es-MX"/>
              </w:rPr>
            </w:pPr>
            <w:r>
              <w:rPr>
                <w:rFonts w:ascii="Arial" w:hAnsi="Arial" w:cs="Arial"/>
                <w:b/>
                <w:bCs/>
                <w:color w:val="000000"/>
                <w:sz w:val="18"/>
                <w:lang w:eastAsia="es-MX"/>
              </w:rPr>
              <w:t>10.00</w:t>
            </w:r>
          </w:p>
        </w:tc>
      </w:tr>
      <w:tr w:rsidR="002C38D9" w:rsidRPr="00D170DD" w14:paraId="377D23A2" w14:textId="77777777" w:rsidTr="002C38D9">
        <w:trPr>
          <w:trHeight w:val="486"/>
          <w:tblHeader/>
          <w:jc w:val="center"/>
        </w:trPr>
        <w:tc>
          <w:tcPr>
            <w:tcW w:w="500" w:type="pct"/>
            <w:tcBorders>
              <w:top w:val="nil"/>
              <w:left w:val="single" w:sz="4" w:space="0" w:color="auto"/>
              <w:bottom w:val="single" w:sz="4" w:space="0" w:color="auto"/>
              <w:right w:val="single" w:sz="4" w:space="0" w:color="auto"/>
            </w:tcBorders>
            <w:shd w:val="clear" w:color="auto" w:fill="auto"/>
            <w:vAlign w:val="center"/>
          </w:tcPr>
          <w:p w14:paraId="26F442E5" w14:textId="77777777" w:rsidR="002C38D9" w:rsidRPr="00D170DD" w:rsidRDefault="002C38D9" w:rsidP="002C38D9">
            <w:pPr>
              <w:jc w:val="center"/>
              <w:rPr>
                <w:rFonts w:ascii="Arial" w:hAnsi="Arial" w:cs="Arial"/>
                <w:i/>
                <w:iCs/>
                <w:color w:val="000000"/>
                <w:sz w:val="14"/>
                <w:szCs w:val="16"/>
                <w:lang w:eastAsia="es-MX"/>
              </w:rPr>
            </w:pPr>
            <w:r w:rsidRPr="00D170DD">
              <w:rPr>
                <w:rFonts w:ascii="Arial" w:hAnsi="Arial" w:cs="Arial"/>
                <w:i/>
                <w:iCs/>
                <w:color w:val="000000"/>
                <w:sz w:val="14"/>
                <w:szCs w:val="16"/>
                <w:lang w:eastAsia="es-MX"/>
              </w:rPr>
              <w:t>Subrubro</w:t>
            </w:r>
          </w:p>
        </w:tc>
        <w:tc>
          <w:tcPr>
            <w:tcW w:w="877" w:type="pct"/>
            <w:tcBorders>
              <w:top w:val="nil"/>
              <w:left w:val="nil"/>
              <w:bottom w:val="single" w:sz="4" w:space="0" w:color="auto"/>
              <w:right w:val="single" w:sz="4" w:space="0" w:color="auto"/>
            </w:tcBorders>
            <w:shd w:val="clear" w:color="auto" w:fill="auto"/>
            <w:vAlign w:val="center"/>
          </w:tcPr>
          <w:p w14:paraId="03B70125" w14:textId="77777777" w:rsidR="002C38D9" w:rsidRPr="00D170DD" w:rsidRDefault="002C38D9" w:rsidP="002C38D9">
            <w:pPr>
              <w:jc w:val="center"/>
              <w:rPr>
                <w:rFonts w:ascii="Arial" w:hAnsi="Arial" w:cs="Arial"/>
                <w:i/>
                <w:iCs/>
                <w:color w:val="000000"/>
                <w:sz w:val="14"/>
                <w:szCs w:val="16"/>
                <w:lang w:eastAsia="es-MX"/>
              </w:rPr>
            </w:pPr>
            <w:r w:rsidRPr="00D170DD">
              <w:rPr>
                <w:rFonts w:ascii="Arial" w:hAnsi="Arial" w:cs="Arial"/>
                <w:i/>
                <w:iCs/>
                <w:color w:val="000000"/>
                <w:sz w:val="14"/>
                <w:szCs w:val="16"/>
                <w:lang w:eastAsia="es-MX"/>
              </w:rPr>
              <w:t>Concepto</w:t>
            </w:r>
          </w:p>
        </w:tc>
        <w:tc>
          <w:tcPr>
            <w:tcW w:w="3077" w:type="pct"/>
            <w:tcBorders>
              <w:top w:val="single" w:sz="4" w:space="0" w:color="auto"/>
              <w:left w:val="nil"/>
              <w:bottom w:val="single" w:sz="4" w:space="0" w:color="auto"/>
              <w:right w:val="single" w:sz="4" w:space="0" w:color="auto"/>
            </w:tcBorders>
            <w:shd w:val="clear" w:color="auto" w:fill="auto"/>
            <w:vAlign w:val="center"/>
          </w:tcPr>
          <w:p w14:paraId="1EB39387" w14:textId="77777777" w:rsidR="002C38D9" w:rsidRPr="00D170DD" w:rsidRDefault="002C38D9" w:rsidP="002C38D9">
            <w:pPr>
              <w:jc w:val="center"/>
              <w:rPr>
                <w:rFonts w:ascii="Arial" w:hAnsi="Arial" w:cs="Arial"/>
                <w:i/>
                <w:iCs/>
                <w:color w:val="000000"/>
                <w:sz w:val="14"/>
                <w:szCs w:val="16"/>
                <w:lang w:eastAsia="es-MX"/>
              </w:rPr>
            </w:pPr>
            <w:r w:rsidRPr="00D170DD">
              <w:rPr>
                <w:rFonts w:ascii="Arial" w:hAnsi="Arial" w:cs="Arial"/>
                <w:i/>
                <w:iCs/>
                <w:color w:val="000000"/>
                <w:sz w:val="14"/>
                <w:szCs w:val="16"/>
                <w:lang w:eastAsia="es-MX"/>
              </w:rPr>
              <w:t>Forma de evaluación</w:t>
            </w:r>
          </w:p>
        </w:tc>
        <w:tc>
          <w:tcPr>
            <w:tcW w:w="547" w:type="pct"/>
            <w:tcBorders>
              <w:top w:val="nil"/>
              <w:left w:val="nil"/>
              <w:bottom w:val="single" w:sz="4" w:space="0" w:color="auto"/>
              <w:right w:val="single" w:sz="4" w:space="0" w:color="auto"/>
            </w:tcBorders>
            <w:shd w:val="clear" w:color="auto" w:fill="auto"/>
            <w:vAlign w:val="center"/>
          </w:tcPr>
          <w:p w14:paraId="6A2F6686" w14:textId="77777777" w:rsidR="002C38D9" w:rsidRPr="00D170DD" w:rsidRDefault="002C38D9" w:rsidP="002C38D9">
            <w:pPr>
              <w:jc w:val="center"/>
              <w:rPr>
                <w:rFonts w:ascii="Arial" w:hAnsi="Arial" w:cs="Arial"/>
                <w:i/>
                <w:iCs/>
                <w:color w:val="000000"/>
                <w:sz w:val="14"/>
                <w:szCs w:val="16"/>
                <w:lang w:eastAsia="es-MX"/>
              </w:rPr>
            </w:pPr>
            <w:r w:rsidRPr="00D170DD">
              <w:rPr>
                <w:rFonts w:ascii="Arial" w:hAnsi="Arial" w:cs="Arial"/>
                <w:i/>
                <w:iCs/>
                <w:color w:val="000000"/>
                <w:sz w:val="14"/>
                <w:szCs w:val="16"/>
                <w:lang w:eastAsia="es-MX"/>
              </w:rPr>
              <w:t>Puntos Esperados</w:t>
            </w:r>
          </w:p>
        </w:tc>
      </w:tr>
      <w:tr w:rsidR="002C38D9" w:rsidRPr="00D170DD" w14:paraId="74BA89C7" w14:textId="77777777" w:rsidTr="002C38D9">
        <w:trPr>
          <w:trHeight w:val="1888"/>
          <w:jc w:val="center"/>
        </w:trPr>
        <w:tc>
          <w:tcPr>
            <w:tcW w:w="500" w:type="pct"/>
            <w:tcBorders>
              <w:top w:val="nil"/>
              <w:left w:val="single" w:sz="4" w:space="0" w:color="auto"/>
              <w:bottom w:val="single" w:sz="4" w:space="0" w:color="auto"/>
              <w:right w:val="single" w:sz="4" w:space="0" w:color="auto"/>
            </w:tcBorders>
            <w:shd w:val="clear" w:color="000000" w:fill="FFFFFF"/>
            <w:vAlign w:val="center"/>
          </w:tcPr>
          <w:p w14:paraId="56CCC87B" w14:textId="77777777" w:rsidR="002C38D9" w:rsidRPr="00F54AA6" w:rsidRDefault="002C38D9" w:rsidP="002C38D9">
            <w:pPr>
              <w:jc w:val="center"/>
              <w:rPr>
                <w:rFonts w:ascii="Arial Narrow" w:hAnsi="Arial Narrow" w:cs="Arial"/>
                <w:b/>
                <w:bCs/>
                <w:color w:val="000000"/>
                <w:lang w:eastAsia="es-MX"/>
              </w:rPr>
            </w:pPr>
            <w:r w:rsidRPr="00F54AA6">
              <w:rPr>
                <w:rFonts w:ascii="Arial Narrow" w:hAnsi="Arial Narrow" w:cs="Arial"/>
                <w:b/>
                <w:bCs/>
                <w:color w:val="000000"/>
                <w:lang w:eastAsia="es-MX"/>
              </w:rPr>
              <w:lastRenderedPageBreak/>
              <w:t>4.1</w:t>
            </w:r>
          </w:p>
        </w:tc>
        <w:tc>
          <w:tcPr>
            <w:tcW w:w="877" w:type="pct"/>
            <w:tcBorders>
              <w:top w:val="nil"/>
              <w:left w:val="nil"/>
              <w:bottom w:val="single" w:sz="4" w:space="0" w:color="auto"/>
              <w:right w:val="single" w:sz="4" w:space="0" w:color="auto"/>
            </w:tcBorders>
            <w:shd w:val="clear" w:color="000000" w:fill="FFFFFF"/>
            <w:vAlign w:val="center"/>
          </w:tcPr>
          <w:p w14:paraId="0933ED3B" w14:textId="77777777" w:rsidR="002C38D9" w:rsidRPr="00D170DD" w:rsidRDefault="002C38D9" w:rsidP="002C38D9">
            <w:pPr>
              <w:rPr>
                <w:rFonts w:ascii="Arial" w:hAnsi="Arial" w:cs="Arial"/>
                <w:color w:val="000000"/>
                <w:sz w:val="18"/>
                <w:lang w:eastAsia="es-MX"/>
              </w:rPr>
            </w:pPr>
            <w:r w:rsidRPr="00D170DD">
              <w:rPr>
                <w:rFonts w:ascii="Arial" w:hAnsi="Arial" w:cs="Arial"/>
                <w:color w:val="000000"/>
                <w:sz w:val="18"/>
                <w:lang w:eastAsia="es-MX"/>
              </w:rPr>
              <w:t>Cumplimiento de contratos</w:t>
            </w:r>
          </w:p>
        </w:tc>
        <w:tc>
          <w:tcPr>
            <w:tcW w:w="3077" w:type="pct"/>
            <w:tcBorders>
              <w:top w:val="single" w:sz="4" w:space="0" w:color="auto"/>
              <w:left w:val="nil"/>
              <w:bottom w:val="single" w:sz="4" w:space="0" w:color="auto"/>
              <w:right w:val="single" w:sz="4" w:space="0" w:color="auto"/>
            </w:tcBorders>
            <w:shd w:val="clear" w:color="000000" w:fill="FFFFFF"/>
            <w:vAlign w:val="center"/>
          </w:tcPr>
          <w:p w14:paraId="28209C0B" w14:textId="77777777" w:rsidR="002C38D9" w:rsidRPr="0037647F" w:rsidRDefault="002C38D9" w:rsidP="002C38D9">
            <w:pPr>
              <w:overflowPunct w:val="0"/>
              <w:autoSpaceDE w:val="0"/>
              <w:autoSpaceDN w:val="0"/>
              <w:jc w:val="both"/>
              <w:rPr>
                <w:rFonts w:ascii="Arial" w:hAnsi="Arial" w:cs="Arial"/>
                <w:iCs/>
                <w:color w:val="000000"/>
                <w:sz w:val="18"/>
                <w:szCs w:val="18"/>
              </w:rPr>
            </w:pPr>
            <w:r w:rsidRPr="0037647F">
              <w:rPr>
                <w:rFonts w:ascii="Arial" w:hAnsi="Arial" w:cs="Arial"/>
                <w:iCs/>
                <w:color w:val="000000"/>
                <w:sz w:val="18"/>
                <w:szCs w:val="18"/>
              </w:rPr>
              <w:t>Con relación a los contratos referidos en el rubro 2, el LICITANTE presentará una carta de liberación de garantía o manifestación expresa del cliente sobre el cumplimiento de las obligaciones contractuales, respecto de cada uno de los contratos que presenta para demostrar la experiencia y especialidad solicitada.</w:t>
            </w:r>
          </w:p>
          <w:p w14:paraId="060F20E6" w14:textId="77777777" w:rsidR="002C38D9" w:rsidRPr="0037647F" w:rsidRDefault="002C38D9" w:rsidP="002C38D9">
            <w:pPr>
              <w:jc w:val="both"/>
              <w:rPr>
                <w:rFonts w:ascii="Arial" w:hAnsi="Arial" w:cs="Arial"/>
                <w:iCs/>
                <w:color w:val="000000"/>
                <w:sz w:val="18"/>
                <w:szCs w:val="18"/>
              </w:rPr>
            </w:pPr>
          </w:p>
          <w:p w14:paraId="0D6DD54D" w14:textId="77777777" w:rsidR="002C38D9" w:rsidRPr="0037647F" w:rsidRDefault="002C38D9" w:rsidP="002C38D9">
            <w:pPr>
              <w:jc w:val="both"/>
              <w:rPr>
                <w:rFonts w:ascii="Arial" w:hAnsi="Arial" w:cs="Arial"/>
                <w:iCs/>
                <w:color w:val="000000"/>
                <w:sz w:val="18"/>
                <w:szCs w:val="18"/>
              </w:rPr>
            </w:pPr>
            <w:r w:rsidRPr="0037647F">
              <w:rPr>
                <w:rFonts w:ascii="Arial" w:hAnsi="Arial" w:cs="Arial"/>
                <w:iCs/>
                <w:color w:val="000000"/>
                <w:sz w:val="18"/>
                <w:szCs w:val="18"/>
              </w:rPr>
              <w:t xml:space="preserve">Se asignarán el máximo puntaje al LICITANTE que presente el mayor número de documentos señalados en el párrafo anterior. Para el resto de los LICITANTES se aplicará una regla de tres. </w:t>
            </w:r>
          </w:p>
          <w:p w14:paraId="499C91DC" w14:textId="77777777" w:rsidR="002C38D9" w:rsidRPr="0037647F" w:rsidRDefault="002C38D9" w:rsidP="002C38D9">
            <w:pPr>
              <w:jc w:val="both"/>
              <w:rPr>
                <w:rFonts w:ascii="Arial" w:hAnsi="Arial" w:cs="Arial"/>
                <w:iCs/>
                <w:color w:val="000000"/>
                <w:sz w:val="18"/>
                <w:szCs w:val="18"/>
              </w:rPr>
            </w:pPr>
          </w:p>
          <w:p w14:paraId="1694892E" w14:textId="77777777" w:rsidR="002C38D9" w:rsidRPr="00D170DD" w:rsidRDefault="002C38D9" w:rsidP="002C38D9">
            <w:pPr>
              <w:jc w:val="both"/>
              <w:rPr>
                <w:rFonts w:ascii="Arial" w:hAnsi="Arial" w:cs="Arial"/>
                <w:color w:val="000000"/>
                <w:sz w:val="18"/>
                <w:lang w:eastAsia="es-MX"/>
              </w:rPr>
            </w:pPr>
            <w:r w:rsidRPr="0037647F">
              <w:rPr>
                <w:rFonts w:ascii="Arial" w:hAnsi="Arial" w:cs="Arial"/>
                <w:iCs/>
                <w:color w:val="000000"/>
                <w:sz w:val="18"/>
                <w:szCs w:val="18"/>
              </w:rPr>
              <w:t xml:space="preserve">En caso de que dos o más LICITANTES acrediten el mismo </w:t>
            </w:r>
            <w:r w:rsidRPr="00371D53">
              <w:rPr>
                <w:rFonts w:ascii="Arial" w:hAnsi="Arial" w:cs="Arial"/>
                <w:iCs/>
                <w:color w:val="000000"/>
                <w:sz w:val="18"/>
                <w:szCs w:val="18"/>
              </w:rPr>
              <w:t>número de cumplimiento de contratos,</w:t>
            </w:r>
            <w:r w:rsidRPr="0037647F">
              <w:rPr>
                <w:rFonts w:ascii="Arial" w:hAnsi="Arial" w:cs="Arial"/>
                <w:iCs/>
                <w:color w:val="000000"/>
                <w:sz w:val="18"/>
                <w:szCs w:val="18"/>
              </w:rPr>
              <w:t xml:space="preserve"> se dará la misma puntuación a los LICITANTES que se encuentren en este supuesto.</w:t>
            </w:r>
          </w:p>
        </w:tc>
        <w:tc>
          <w:tcPr>
            <w:tcW w:w="547" w:type="pct"/>
            <w:tcBorders>
              <w:top w:val="nil"/>
              <w:left w:val="nil"/>
              <w:bottom w:val="single" w:sz="4" w:space="0" w:color="auto"/>
              <w:right w:val="single" w:sz="4" w:space="0" w:color="auto"/>
            </w:tcBorders>
            <w:shd w:val="clear" w:color="000000" w:fill="FFFFFF"/>
            <w:vAlign w:val="center"/>
          </w:tcPr>
          <w:p w14:paraId="5B5F5E89" w14:textId="77777777" w:rsidR="002C38D9" w:rsidRPr="00D170DD" w:rsidRDefault="002C38D9" w:rsidP="002C38D9">
            <w:pPr>
              <w:jc w:val="center"/>
              <w:rPr>
                <w:rFonts w:ascii="Arial" w:hAnsi="Arial" w:cs="Arial"/>
                <w:b/>
                <w:bCs/>
                <w:color w:val="000000"/>
                <w:sz w:val="18"/>
                <w:lang w:eastAsia="es-MX"/>
              </w:rPr>
            </w:pPr>
            <w:r>
              <w:rPr>
                <w:rFonts w:ascii="Arial" w:hAnsi="Arial" w:cs="Arial"/>
                <w:b/>
                <w:bCs/>
                <w:color w:val="000000"/>
                <w:sz w:val="18"/>
                <w:lang w:eastAsia="es-MX"/>
              </w:rPr>
              <w:t>5</w:t>
            </w:r>
            <w:r w:rsidRPr="00D170DD">
              <w:rPr>
                <w:rFonts w:ascii="Arial" w:hAnsi="Arial" w:cs="Arial"/>
                <w:b/>
                <w:bCs/>
                <w:color w:val="000000"/>
                <w:sz w:val="18"/>
                <w:lang w:eastAsia="es-MX"/>
              </w:rPr>
              <w:t>.00</w:t>
            </w:r>
          </w:p>
        </w:tc>
      </w:tr>
      <w:tr w:rsidR="002C38D9" w:rsidRPr="00D170DD" w14:paraId="0D610290" w14:textId="77777777" w:rsidTr="002C38D9">
        <w:trPr>
          <w:trHeight w:val="2615"/>
          <w:jc w:val="center"/>
        </w:trPr>
        <w:tc>
          <w:tcPr>
            <w:tcW w:w="500" w:type="pct"/>
            <w:tcBorders>
              <w:top w:val="nil"/>
              <w:left w:val="single" w:sz="4" w:space="0" w:color="auto"/>
              <w:bottom w:val="single" w:sz="4" w:space="0" w:color="auto"/>
              <w:right w:val="single" w:sz="4" w:space="0" w:color="auto"/>
            </w:tcBorders>
            <w:shd w:val="clear" w:color="000000" w:fill="FFFFFF"/>
            <w:vAlign w:val="center"/>
          </w:tcPr>
          <w:p w14:paraId="33449998" w14:textId="77777777" w:rsidR="002C38D9" w:rsidRPr="000709B5" w:rsidRDefault="002C38D9" w:rsidP="002C38D9">
            <w:pPr>
              <w:jc w:val="center"/>
              <w:rPr>
                <w:rFonts w:ascii="Arial Narrow" w:hAnsi="Arial Narrow" w:cs="Arial"/>
                <w:b/>
                <w:bCs/>
                <w:color w:val="000000"/>
                <w:lang w:eastAsia="es-MX"/>
              </w:rPr>
            </w:pPr>
            <w:r>
              <w:rPr>
                <w:rFonts w:ascii="Arial Narrow" w:hAnsi="Arial Narrow" w:cs="Arial"/>
                <w:b/>
                <w:bCs/>
                <w:color w:val="000000"/>
                <w:lang w:eastAsia="es-MX"/>
              </w:rPr>
              <w:t>4.2</w:t>
            </w:r>
          </w:p>
        </w:tc>
        <w:tc>
          <w:tcPr>
            <w:tcW w:w="877" w:type="pct"/>
            <w:tcBorders>
              <w:top w:val="nil"/>
              <w:left w:val="nil"/>
              <w:bottom w:val="single" w:sz="4" w:space="0" w:color="auto"/>
              <w:right w:val="single" w:sz="4" w:space="0" w:color="auto"/>
            </w:tcBorders>
            <w:shd w:val="clear" w:color="000000" w:fill="FFFFFF"/>
            <w:vAlign w:val="center"/>
          </w:tcPr>
          <w:p w14:paraId="69C53143" w14:textId="77777777" w:rsidR="002C38D9" w:rsidRPr="00F54AA6" w:rsidRDefault="002C38D9" w:rsidP="002C38D9">
            <w:pPr>
              <w:rPr>
                <w:rFonts w:ascii="Arial" w:hAnsi="Arial" w:cs="Arial"/>
                <w:color w:val="000000"/>
                <w:sz w:val="18"/>
                <w:lang w:eastAsia="es-MX"/>
              </w:rPr>
            </w:pPr>
            <w:r>
              <w:rPr>
                <w:rFonts w:ascii="Arial" w:hAnsi="Arial" w:cs="Arial"/>
                <w:color w:val="000000"/>
                <w:sz w:val="18"/>
                <w:lang w:eastAsia="es-MX"/>
              </w:rPr>
              <w:t>M</w:t>
            </w:r>
            <w:r w:rsidRPr="00F54AA6">
              <w:rPr>
                <w:rFonts w:ascii="Arial" w:hAnsi="Arial" w:cs="Arial"/>
                <w:color w:val="000000"/>
                <w:sz w:val="18"/>
                <w:lang w:eastAsia="es-MX"/>
              </w:rPr>
              <w:t>edición de desempeño en la prestación oportuna de los servicios.</w:t>
            </w:r>
          </w:p>
        </w:tc>
        <w:tc>
          <w:tcPr>
            <w:tcW w:w="3077" w:type="pct"/>
            <w:tcBorders>
              <w:top w:val="single" w:sz="4" w:space="0" w:color="auto"/>
              <w:left w:val="nil"/>
              <w:bottom w:val="single" w:sz="4" w:space="0" w:color="auto"/>
              <w:right w:val="single" w:sz="4" w:space="0" w:color="auto"/>
            </w:tcBorders>
            <w:shd w:val="clear" w:color="000000" w:fill="FFFFFF"/>
            <w:vAlign w:val="center"/>
          </w:tcPr>
          <w:p w14:paraId="4CFFB766" w14:textId="77777777" w:rsidR="002C38D9" w:rsidRPr="00F54AA6" w:rsidRDefault="002C38D9" w:rsidP="002C38D9">
            <w:pPr>
              <w:overflowPunct w:val="0"/>
              <w:autoSpaceDE w:val="0"/>
              <w:autoSpaceDN w:val="0"/>
              <w:jc w:val="both"/>
              <w:rPr>
                <w:rFonts w:ascii="Arial" w:hAnsi="Arial" w:cs="Arial"/>
                <w:iCs/>
                <w:color w:val="000000"/>
                <w:sz w:val="18"/>
                <w:szCs w:val="18"/>
              </w:rPr>
            </w:pPr>
            <w:r w:rsidRPr="00F54AA6">
              <w:rPr>
                <w:rFonts w:ascii="Arial" w:hAnsi="Arial" w:cs="Arial"/>
                <w:iCs/>
                <w:color w:val="000000"/>
                <w:sz w:val="18"/>
                <w:szCs w:val="18"/>
              </w:rPr>
              <w:t>LICITANTE presentará una carta en la que conste manifestación expresa del cliente de desempeño en la prestación oportuna de los servicios, es decir, que no se le haya impuesto penalizaciones en por lo menos tres meses consecutivos durante la vigencia de los contratos que presenta para demostrar la experiencia y especialidad solicitada.</w:t>
            </w:r>
          </w:p>
          <w:p w14:paraId="092B98A7" w14:textId="77777777" w:rsidR="002C38D9" w:rsidRPr="00BC7740" w:rsidRDefault="002C38D9" w:rsidP="002C38D9">
            <w:pPr>
              <w:jc w:val="both"/>
              <w:rPr>
                <w:rFonts w:ascii="Arial" w:hAnsi="Arial" w:cs="Arial"/>
                <w:iCs/>
                <w:color w:val="000000"/>
                <w:sz w:val="8"/>
                <w:szCs w:val="8"/>
              </w:rPr>
            </w:pPr>
          </w:p>
          <w:p w14:paraId="688BF4EA" w14:textId="77777777" w:rsidR="002C38D9" w:rsidRPr="00F54AA6" w:rsidRDefault="002C38D9" w:rsidP="002C38D9">
            <w:pPr>
              <w:jc w:val="both"/>
              <w:rPr>
                <w:rFonts w:ascii="Arial" w:hAnsi="Arial" w:cs="Arial"/>
                <w:iCs/>
                <w:color w:val="000000"/>
                <w:sz w:val="18"/>
                <w:szCs w:val="18"/>
              </w:rPr>
            </w:pPr>
            <w:r w:rsidRPr="00F54AA6">
              <w:rPr>
                <w:rFonts w:ascii="Arial" w:hAnsi="Arial" w:cs="Arial"/>
                <w:iCs/>
                <w:color w:val="000000"/>
                <w:sz w:val="18"/>
                <w:szCs w:val="18"/>
              </w:rPr>
              <w:t xml:space="preserve">Se asignarán el máximo puntaje al LICITANTE que presente el mayor número de documentos señalados en el párrafo anterior. Para el resto de los LICITANTES se aplicará una regla de tres. </w:t>
            </w:r>
          </w:p>
          <w:p w14:paraId="5C3FA254" w14:textId="77777777" w:rsidR="002C38D9" w:rsidRPr="00BC7740" w:rsidRDefault="002C38D9" w:rsidP="002C38D9">
            <w:pPr>
              <w:jc w:val="both"/>
              <w:rPr>
                <w:rFonts w:ascii="Arial" w:hAnsi="Arial" w:cs="Arial"/>
                <w:iCs/>
                <w:color w:val="000000"/>
                <w:sz w:val="8"/>
                <w:szCs w:val="8"/>
              </w:rPr>
            </w:pPr>
          </w:p>
          <w:p w14:paraId="10434AE2" w14:textId="77777777" w:rsidR="002C38D9" w:rsidRPr="00F54AA6" w:rsidRDefault="002C38D9" w:rsidP="002C38D9">
            <w:pPr>
              <w:overflowPunct w:val="0"/>
              <w:autoSpaceDE w:val="0"/>
              <w:autoSpaceDN w:val="0"/>
              <w:jc w:val="both"/>
              <w:rPr>
                <w:rFonts w:ascii="Arial" w:hAnsi="Arial" w:cs="Arial"/>
                <w:iCs/>
                <w:color w:val="000000"/>
                <w:sz w:val="18"/>
                <w:szCs w:val="18"/>
              </w:rPr>
            </w:pPr>
            <w:r w:rsidRPr="00F54AA6">
              <w:rPr>
                <w:rFonts w:ascii="Arial" w:hAnsi="Arial" w:cs="Arial"/>
                <w:iCs/>
                <w:color w:val="000000"/>
                <w:sz w:val="18"/>
                <w:szCs w:val="18"/>
              </w:rPr>
              <w:t>En caso de que dos o más LICITANTES acrediten</w:t>
            </w:r>
            <w:r>
              <w:rPr>
                <w:rFonts w:ascii="Arial" w:hAnsi="Arial" w:cs="Arial"/>
                <w:iCs/>
                <w:color w:val="000000"/>
                <w:sz w:val="18"/>
                <w:szCs w:val="18"/>
              </w:rPr>
              <w:t xml:space="preserve"> la misma medición de desempeño</w:t>
            </w:r>
            <w:r w:rsidRPr="00F54AA6">
              <w:rPr>
                <w:rFonts w:ascii="Arial" w:hAnsi="Arial" w:cs="Arial"/>
                <w:iCs/>
                <w:color w:val="000000"/>
                <w:sz w:val="18"/>
                <w:szCs w:val="18"/>
              </w:rPr>
              <w:t xml:space="preserve"> de contratos, se dará la misma puntuación a los LICITANTES que se encuentren en este supuesto.</w:t>
            </w:r>
          </w:p>
        </w:tc>
        <w:tc>
          <w:tcPr>
            <w:tcW w:w="547" w:type="pct"/>
            <w:tcBorders>
              <w:top w:val="nil"/>
              <w:left w:val="nil"/>
              <w:bottom w:val="single" w:sz="4" w:space="0" w:color="auto"/>
              <w:right w:val="single" w:sz="4" w:space="0" w:color="auto"/>
            </w:tcBorders>
            <w:shd w:val="clear" w:color="000000" w:fill="FFFFFF"/>
            <w:vAlign w:val="center"/>
          </w:tcPr>
          <w:p w14:paraId="009C75D4" w14:textId="77777777" w:rsidR="002C38D9" w:rsidRPr="00D170DD" w:rsidRDefault="002C38D9" w:rsidP="002C38D9">
            <w:pPr>
              <w:jc w:val="center"/>
              <w:rPr>
                <w:rFonts w:ascii="Arial" w:hAnsi="Arial" w:cs="Arial"/>
                <w:b/>
                <w:bCs/>
                <w:color w:val="000000"/>
                <w:sz w:val="18"/>
                <w:lang w:eastAsia="es-MX"/>
              </w:rPr>
            </w:pPr>
            <w:r>
              <w:rPr>
                <w:rFonts w:ascii="Arial" w:hAnsi="Arial" w:cs="Arial"/>
                <w:b/>
                <w:bCs/>
                <w:color w:val="000000"/>
                <w:sz w:val="18"/>
                <w:lang w:eastAsia="es-MX"/>
              </w:rPr>
              <w:t>5</w:t>
            </w:r>
            <w:r w:rsidRPr="00D170DD">
              <w:rPr>
                <w:rFonts w:ascii="Arial" w:hAnsi="Arial" w:cs="Arial"/>
                <w:b/>
                <w:bCs/>
                <w:color w:val="000000"/>
                <w:sz w:val="18"/>
                <w:lang w:eastAsia="es-MX"/>
              </w:rPr>
              <w:t>.00</w:t>
            </w:r>
          </w:p>
        </w:tc>
      </w:tr>
      <w:tr w:rsidR="002C38D9" w:rsidRPr="00D170DD" w14:paraId="77A1AFB4" w14:textId="77777777" w:rsidTr="002C38D9">
        <w:trPr>
          <w:trHeight w:val="264"/>
          <w:jc w:val="center"/>
        </w:trPr>
        <w:tc>
          <w:tcPr>
            <w:tcW w:w="4453" w:type="pct"/>
            <w:gridSpan w:val="3"/>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5DABF8CC" w14:textId="77777777" w:rsidR="002C38D9" w:rsidRPr="00D170DD" w:rsidRDefault="002C38D9" w:rsidP="002C38D9">
            <w:pPr>
              <w:rPr>
                <w:rFonts w:ascii="Arial" w:hAnsi="Arial" w:cs="Arial"/>
                <w:b/>
                <w:bCs/>
                <w:color w:val="000000"/>
                <w:sz w:val="18"/>
                <w:lang w:eastAsia="es-MX"/>
              </w:rPr>
            </w:pPr>
            <w:r w:rsidRPr="00D170DD">
              <w:rPr>
                <w:rFonts w:ascii="Arial" w:hAnsi="Arial" w:cs="Arial"/>
                <w:b/>
                <w:bCs/>
                <w:color w:val="000000"/>
                <w:sz w:val="18"/>
                <w:lang w:eastAsia="es-MX"/>
              </w:rPr>
              <w:t>Total de puntos y porcentajes asignados para evaluar la oferta técnica</w:t>
            </w:r>
          </w:p>
        </w:tc>
        <w:tc>
          <w:tcPr>
            <w:tcW w:w="547" w:type="pct"/>
            <w:tcBorders>
              <w:top w:val="nil"/>
              <w:left w:val="nil"/>
              <w:bottom w:val="single" w:sz="4" w:space="0" w:color="auto"/>
              <w:right w:val="single" w:sz="4" w:space="0" w:color="auto"/>
            </w:tcBorders>
            <w:shd w:val="clear" w:color="auto" w:fill="C4BC96" w:themeFill="background2" w:themeFillShade="BF"/>
            <w:vAlign w:val="center"/>
          </w:tcPr>
          <w:p w14:paraId="29748F14" w14:textId="77777777" w:rsidR="002C38D9" w:rsidRPr="00D170DD" w:rsidRDefault="002C38D9" w:rsidP="002C38D9">
            <w:pPr>
              <w:jc w:val="center"/>
              <w:rPr>
                <w:rFonts w:ascii="Arial" w:hAnsi="Arial" w:cs="Arial"/>
                <w:b/>
                <w:bCs/>
                <w:color w:val="000000"/>
                <w:sz w:val="18"/>
                <w:lang w:eastAsia="es-MX"/>
              </w:rPr>
            </w:pPr>
            <w:r w:rsidRPr="00D170DD">
              <w:rPr>
                <w:rFonts w:ascii="Arial" w:hAnsi="Arial" w:cs="Arial"/>
                <w:b/>
                <w:bCs/>
                <w:color w:val="000000"/>
                <w:sz w:val="18"/>
                <w:lang w:eastAsia="es-MX"/>
              </w:rPr>
              <w:t>60.00</w:t>
            </w:r>
          </w:p>
        </w:tc>
      </w:tr>
      <w:tr w:rsidR="002C38D9" w:rsidRPr="00D170DD" w14:paraId="30147327" w14:textId="77777777" w:rsidTr="002C38D9">
        <w:trPr>
          <w:trHeight w:val="390"/>
          <w:jc w:val="center"/>
        </w:trPr>
        <w:tc>
          <w:tcPr>
            <w:tcW w:w="4453" w:type="pct"/>
            <w:gridSpan w:val="3"/>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10DE8A80" w14:textId="77777777" w:rsidR="002C38D9" w:rsidRPr="00D170DD" w:rsidRDefault="002C38D9" w:rsidP="002C38D9">
            <w:pPr>
              <w:rPr>
                <w:rFonts w:ascii="Arial" w:hAnsi="Arial" w:cs="Arial"/>
                <w:b/>
                <w:bCs/>
                <w:color w:val="000000"/>
                <w:sz w:val="18"/>
                <w:lang w:eastAsia="es-MX"/>
              </w:rPr>
            </w:pPr>
            <w:r w:rsidRPr="00D170DD">
              <w:rPr>
                <w:rFonts w:ascii="Arial" w:hAnsi="Arial" w:cs="Arial"/>
                <w:b/>
                <w:bCs/>
                <w:color w:val="000000"/>
                <w:sz w:val="18"/>
                <w:lang w:eastAsia="es-MX"/>
              </w:rPr>
              <w:t>Puntaje que se considerará como suficiente para calificar para efecto de que se evalúe económicamente</w:t>
            </w:r>
          </w:p>
        </w:tc>
        <w:tc>
          <w:tcPr>
            <w:tcW w:w="547" w:type="pct"/>
            <w:tcBorders>
              <w:top w:val="single" w:sz="4" w:space="0" w:color="auto"/>
              <w:left w:val="nil"/>
              <w:bottom w:val="single" w:sz="4" w:space="0" w:color="auto"/>
              <w:right w:val="single" w:sz="4" w:space="0" w:color="auto"/>
            </w:tcBorders>
            <w:shd w:val="clear" w:color="auto" w:fill="C4BC96" w:themeFill="background2" w:themeFillShade="BF"/>
            <w:vAlign w:val="center"/>
          </w:tcPr>
          <w:p w14:paraId="4473F896" w14:textId="77777777" w:rsidR="002C38D9" w:rsidRPr="00D170DD" w:rsidRDefault="002C38D9" w:rsidP="002C38D9">
            <w:pPr>
              <w:jc w:val="center"/>
              <w:rPr>
                <w:rFonts w:ascii="Arial" w:hAnsi="Arial" w:cs="Arial"/>
                <w:b/>
                <w:bCs/>
                <w:color w:val="000000"/>
                <w:sz w:val="18"/>
                <w:lang w:eastAsia="es-MX"/>
              </w:rPr>
            </w:pPr>
            <w:r w:rsidRPr="00D170DD">
              <w:rPr>
                <w:rFonts w:ascii="Arial" w:hAnsi="Arial" w:cs="Arial"/>
                <w:b/>
                <w:bCs/>
                <w:color w:val="000000"/>
                <w:sz w:val="18"/>
                <w:lang w:eastAsia="es-MX"/>
              </w:rPr>
              <w:t>45.00</w:t>
            </w:r>
          </w:p>
        </w:tc>
      </w:tr>
    </w:tbl>
    <w:p w14:paraId="7661BD4A" w14:textId="1E0C4A54" w:rsidR="00AE3042" w:rsidRPr="00A349DF" w:rsidRDefault="00573396" w:rsidP="002C4D15">
      <w:pPr>
        <w:jc w:val="center"/>
        <w:rPr>
          <w:rFonts w:ascii="Arial" w:hAnsi="Arial" w:cs="Arial"/>
          <w:b/>
        </w:rPr>
      </w:pPr>
      <w:r>
        <w:rPr>
          <w:rFonts w:ascii="Arial" w:hAnsi="Arial" w:cs="Arial"/>
          <w:b/>
        </w:rPr>
        <w:t xml:space="preserve"> </w:t>
      </w:r>
    </w:p>
    <w:p w14:paraId="67D429CF" w14:textId="06AD5F8C" w:rsidR="00760A99" w:rsidRPr="0067453D" w:rsidRDefault="00760A99" w:rsidP="00760A99">
      <w:pPr>
        <w:pStyle w:val="Sangra3detindependiente2"/>
        <w:spacing w:before="120" w:after="120"/>
        <w:ind w:left="567"/>
        <w:rPr>
          <w:rFonts w:cs="Arial"/>
        </w:rPr>
      </w:pPr>
      <w:r w:rsidRPr="0067453D">
        <w:rPr>
          <w:rFonts w:cs="Arial"/>
        </w:rPr>
        <w:t>De conformidad con lo señalado en el</w:t>
      </w:r>
      <w:r w:rsidR="00C46479">
        <w:rPr>
          <w:rFonts w:cs="Arial"/>
        </w:rPr>
        <w:t xml:space="preserve"> segundo párrafo del artículo 77</w:t>
      </w:r>
      <w:r w:rsidRPr="0067453D">
        <w:rPr>
          <w:rFonts w:cs="Arial"/>
        </w:rPr>
        <w:t xml:space="preserve"> de las POBALINES, el puntaje o porcentaje mínimo que se tomará en cuenta para considerar que la oferta técnica es solvente y, por tanto, no será desechada, será de </w:t>
      </w:r>
      <w:r w:rsidRPr="0067453D">
        <w:rPr>
          <w:rFonts w:cs="Arial"/>
          <w:b/>
          <w:u w:val="single"/>
        </w:rPr>
        <w:t>45 puntos</w:t>
      </w:r>
      <w:r w:rsidRPr="0067453D">
        <w:rPr>
          <w:rFonts w:cs="Arial"/>
        </w:rPr>
        <w:t>. La evaluación formará parte del Acta de Fallo.</w:t>
      </w:r>
    </w:p>
    <w:p w14:paraId="5154DB3A" w14:textId="77777777" w:rsidR="00760A99" w:rsidRPr="0067453D" w:rsidRDefault="00760A99" w:rsidP="00760A99">
      <w:pPr>
        <w:pStyle w:val="Sangra3detindependiente2"/>
        <w:spacing w:before="120" w:after="120"/>
        <w:ind w:left="567"/>
        <w:rPr>
          <w:rFonts w:cs="Arial"/>
        </w:rPr>
      </w:pPr>
      <w:r w:rsidRPr="0067453D">
        <w:rPr>
          <w:rFonts w:cs="Arial"/>
        </w:rPr>
        <w:t>Las propuestas que se considerarán susceptibles de evaluar económicamente, serán aquellas que hayan cumplido legal, administrativa y técnicamente.</w:t>
      </w:r>
    </w:p>
    <w:p w14:paraId="3F6B2D51" w14:textId="77777777" w:rsidR="00827564" w:rsidRPr="00A24268" w:rsidRDefault="00827564" w:rsidP="00827564">
      <w:pPr>
        <w:pStyle w:val="Sangra3detindependiente2"/>
        <w:spacing w:before="120" w:after="120"/>
        <w:ind w:left="567"/>
        <w:rPr>
          <w:rFonts w:cs="Arial"/>
        </w:rPr>
      </w:pPr>
    </w:p>
    <w:p w14:paraId="0DB64FD3" w14:textId="77777777" w:rsidR="00827564" w:rsidRPr="006B4BE5" w:rsidRDefault="00827564" w:rsidP="00827564">
      <w:pPr>
        <w:pStyle w:val="Ttulo1"/>
        <w:numPr>
          <w:ilvl w:val="1"/>
          <w:numId w:val="1"/>
        </w:numPr>
        <w:tabs>
          <w:tab w:val="clear" w:pos="720"/>
          <w:tab w:val="num" w:pos="567"/>
        </w:tabs>
        <w:spacing w:before="120" w:after="120"/>
        <w:jc w:val="both"/>
        <w:rPr>
          <w:rFonts w:cs="Arial"/>
          <w:bCs/>
          <w:color w:val="244061" w:themeColor="accent1" w:themeShade="80"/>
          <w:sz w:val="20"/>
        </w:rPr>
      </w:pPr>
      <w:bookmarkStart w:id="359" w:name="_Toc299007079"/>
      <w:bookmarkStart w:id="360" w:name="_Toc308600231"/>
      <w:bookmarkStart w:id="361" w:name="_Toc313943680"/>
      <w:bookmarkStart w:id="362" w:name="_Toc313943742"/>
      <w:bookmarkStart w:id="363" w:name="_Toc313999945"/>
      <w:bookmarkStart w:id="364" w:name="_Toc314007649"/>
      <w:bookmarkStart w:id="365" w:name="_Toc314094143"/>
      <w:bookmarkStart w:id="366" w:name="_Toc314804564"/>
      <w:bookmarkStart w:id="367" w:name="_Toc315905512"/>
      <w:bookmarkStart w:id="368" w:name="_Toc316315428"/>
      <w:bookmarkStart w:id="369" w:name="_Toc316316314"/>
      <w:bookmarkStart w:id="370" w:name="_Toc327181262"/>
      <w:bookmarkStart w:id="371" w:name="_Toc329602578"/>
      <w:bookmarkStart w:id="372" w:name="_Toc382992964"/>
      <w:bookmarkStart w:id="373" w:name="_Toc383184937"/>
      <w:bookmarkStart w:id="374" w:name="_Toc396148594"/>
      <w:bookmarkStart w:id="375" w:name="_Toc405207180"/>
      <w:bookmarkStart w:id="376" w:name="_Toc414448117"/>
      <w:bookmarkStart w:id="377" w:name="_Toc434003988"/>
      <w:bookmarkStart w:id="378" w:name="_Toc434004107"/>
      <w:bookmarkStart w:id="379" w:name="_Toc464498308"/>
      <w:bookmarkStart w:id="380" w:name="_Toc464498713"/>
      <w:bookmarkStart w:id="381" w:name="_Toc485137261"/>
      <w:bookmarkStart w:id="382" w:name="_Toc490562447"/>
      <w:bookmarkStart w:id="383" w:name="_Toc497216119"/>
      <w:bookmarkStart w:id="384" w:name="_Toc499126195"/>
      <w:bookmarkStart w:id="385" w:name="_Toc505757117"/>
      <w:bookmarkStart w:id="386" w:name="_Toc505869714"/>
      <w:bookmarkStart w:id="387" w:name="_Toc511922316"/>
      <w:r w:rsidRPr="006B4BE5">
        <w:rPr>
          <w:rFonts w:cs="Arial"/>
          <w:bCs/>
          <w:color w:val="244061" w:themeColor="accent1" w:themeShade="80"/>
          <w:sz w:val="20"/>
        </w:rPr>
        <w:t>Criterios de evaluación económica.</w:t>
      </w:r>
      <w:bookmarkEnd w:id="355"/>
      <w:bookmarkEnd w:id="356"/>
      <w:bookmarkEnd w:id="357"/>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26210B80" w14:textId="77777777" w:rsidR="00827564" w:rsidRPr="00A24268" w:rsidRDefault="00827564" w:rsidP="00827564">
      <w:pPr>
        <w:pStyle w:val="Texto0"/>
        <w:tabs>
          <w:tab w:val="left" w:pos="567"/>
        </w:tabs>
        <w:spacing w:before="120" w:after="120" w:line="240" w:lineRule="auto"/>
        <w:ind w:left="705" w:firstLine="0"/>
        <w:rPr>
          <w:sz w:val="20"/>
        </w:rPr>
      </w:pPr>
      <w:r w:rsidRPr="00A24268">
        <w:rPr>
          <w:sz w:val="20"/>
        </w:rPr>
        <w:t>Atendiendo lo establecido en el tercer párrafo del artículo 67 de las POBALINES, la Dirección de Recursos Materiales y Servicios a través del titular de la Subdirección de Adquisiciones del INSTITUTO, evaluará económicamente las proposiciones. Serán susceptibles de evaluación aquellas que cumplan con el puntaje mínimo requerido en la evaluación técnica y los precios ofertados no sean precios no aceptables, según se señala en el segundo párrafo del artículo 72 de las POBALINES.</w:t>
      </w:r>
    </w:p>
    <w:p w14:paraId="5CC2E9AA" w14:textId="77777777" w:rsidR="00827564" w:rsidRPr="001857B4" w:rsidRDefault="00827564" w:rsidP="00827564">
      <w:pPr>
        <w:pStyle w:val="Texto0"/>
        <w:tabs>
          <w:tab w:val="left" w:pos="567"/>
        </w:tabs>
        <w:spacing w:before="120" w:after="120" w:line="240" w:lineRule="auto"/>
        <w:ind w:left="705" w:firstLine="0"/>
        <w:rPr>
          <w:sz w:val="20"/>
        </w:rPr>
      </w:pPr>
      <w:r w:rsidRPr="00A24268">
        <w:rPr>
          <w:sz w:val="20"/>
        </w:rPr>
        <w:t xml:space="preserve">De conformidad con el artículo </w:t>
      </w:r>
      <w:r w:rsidR="00C1504A">
        <w:rPr>
          <w:sz w:val="20"/>
        </w:rPr>
        <w:t>79</w:t>
      </w:r>
      <w:r w:rsidRPr="00A24268">
        <w:rPr>
          <w:sz w:val="20"/>
        </w:rPr>
        <w:t xml:space="preserve"> de las POBALINES, para determinar la puntuación o unidades porcentuales </w:t>
      </w:r>
      <w:r w:rsidRPr="001857B4">
        <w:rPr>
          <w:sz w:val="20"/>
        </w:rPr>
        <w:t>que correspondan a la oferta económica, se aplicará la siguiente fórmula:</w:t>
      </w:r>
    </w:p>
    <w:p w14:paraId="3C8B197E" w14:textId="7F24BC1D" w:rsidR="007955C6" w:rsidRPr="007955C6" w:rsidRDefault="007955C6" w:rsidP="007955C6">
      <w:pPr>
        <w:pStyle w:val="Sangra3detindependiente2"/>
        <w:tabs>
          <w:tab w:val="left" w:pos="567"/>
        </w:tabs>
        <w:ind w:left="705"/>
        <w:rPr>
          <w:rFonts w:cs="Arial"/>
        </w:rPr>
      </w:pPr>
      <w:r w:rsidRPr="007955C6">
        <w:rPr>
          <w:rFonts w:cs="Arial"/>
        </w:rPr>
        <w:t>POE = MPemb x 40 / MPi.</w:t>
      </w:r>
    </w:p>
    <w:p w14:paraId="3F5DBE7B" w14:textId="77777777" w:rsidR="007955C6" w:rsidRDefault="007955C6" w:rsidP="007955C6">
      <w:pPr>
        <w:pStyle w:val="Sangra3detindependiente2"/>
        <w:tabs>
          <w:tab w:val="left" w:pos="567"/>
        </w:tabs>
        <w:ind w:left="705"/>
        <w:rPr>
          <w:rFonts w:cs="Arial"/>
        </w:rPr>
      </w:pPr>
    </w:p>
    <w:p w14:paraId="0A614802" w14:textId="77777777" w:rsidR="007955C6" w:rsidRPr="007955C6" w:rsidRDefault="007955C6" w:rsidP="007955C6">
      <w:pPr>
        <w:pStyle w:val="Sangra3detindependiente2"/>
        <w:tabs>
          <w:tab w:val="left" w:pos="567"/>
        </w:tabs>
        <w:spacing w:line="360" w:lineRule="auto"/>
        <w:ind w:left="705"/>
        <w:rPr>
          <w:rFonts w:cs="Arial"/>
        </w:rPr>
      </w:pPr>
      <w:r w:rsidRPr="007955C6">
        <w:rPr>
          <w:rFonts w:cs="Arial"/>
        </w:rPr>
        <w:t>Dónde:</w:t>
      </w:r>
    </w:p>
    <w:p w14:paraId="5114279A" w14:textId="77777777" w:rsidR="007955C6" w:rsidRPr="007955C6" w:rsidRDefault="007955C6" w:rsidP="007955C6">
      <w:pPr>
        <w:pStyle w:val="Sangra3detindependiente2"/>
        <w:tabs>
          <w:tab w:val="left" w:pos="567"/>
        </w:tabs>
        <w:spacing w:line="360" w:lineRule="auto"/>
        <w:ind w:left="705"/>
        <w:rPr>
          <w:rFonts w:cs="Arial"/>
        </w:rPr>
      </w:pPr>
      <w:r w:rsidRPr="007955C6">
        <w:rPr>
          <w:rFonts w:cs="Arial"/>
        </w:rPr>
        <w:t>POE = Puntuación o unidades porcentuales que corresponden a la Oferta Económica;</w:t>
      </w:r>
    </w:p>
    <w:p w14:paraId="0D40259A" w14:textId="77777777" w:rsidR="007955C6" w:rsidRPr="007955C6" w:rsidRDefault="007955C6" w:rsidP="007955C6">
      <w:pPr>
        <w:pStyle w:val="Sangra3detindependiente2"/>
        <w:tabs>
          <w:tab w:val="left" w:pos="567"/>
        </w:tabs>
        <w:spacing w:line="360" w:lineRule="auto"/>
        <w:ind w:left="705"/>
        <w:rPr>
          <w:rFonts w:cs="Arial"/>
        </w:rPr>
      </w:pPr>
      <w:r w:rsidRPr="007955C6">
        <w:rPr>
          <w:rFonts w:cs="Arial"/>
        </w:rPr>
        <w:t>MPemb = Monto de la Oferta económica más baja, y</w:t>
      </w:r>
    </w:p>
    <w:p w14:paraId="70EF3293" w14:textId="77777777" w:rsidR="007955C6" w:rsidRPr="007955C6" w:rsidRDefault="007955C6" w:rsidP="007955C6">
      <w:pPr>
        <w:pStyle w:val="Sangra3detindependiente2"/>
        <w:tabs>
          <w:tab w:val="left" w:pos="567"/>
        </w:tabs>
        <w:spacing w:line="360" w:lineRule="auto"/>
        <w:ind w:left="705"/>
        <w:rPr>
          <w:rFonts w:cs="Arial"/>
        </w:rPr>
      </w:pPr>
      <w:r w:rsidRPr="007955C6">
        <w:rPr>
          <w:rFonts w:cs="Arial"/>
        </w:rPr>
        <w:t>MPi = Monto de la i-ésima Oferta económica;</w:t>
      </w:r>
    </w:p>
    <w:p w14:paraId="237422FF" w14:textId="77777777" w:rsidR="00827564" w:rsidRPr="00477F41" w:rsidRDefault="00827564" w:rsidP="007955C6">
      <w:pPr>
        <w:pStyle w:val="Sangra3detindependiente2"/>
        <w:tabs>
          <w:tab w:val="left" w:pos="567"/>
        </w:tabs>
        <w:ind w:left="705"/>
        <w:rPr>
          <w:rFonts w:eastAsia="Arial Unicode MS" w:cs="Arial"/>
        </w:rPr>
      </w:pPr>
    </w:p>
    <w:p w14:paraId="396F5233" w14:textId="77777777" w:rsidR="005B63AE" w:rsidRPr="006B4BE5" w:rsidRDefault="005B63AE" w:rsidP="00A97851">
      <w:pPr>
        <w:pStyle w:val="Ttulo1"/>
        <w:numPr>
          <w:ilvl w:val="1"/>
          <w:numId w:val="1"/>
        </w:numPr>
        <w:tabs>
          <w:tab w:val="clear" w:pos="720"/>
          <w:tab w:val="num" w:pos="567"/>
        </w:tabs>
        <w:spacing w:before="120" w:after="120"/>
        <w:jc w:val="both"/>
        <w:rPr>
          <w:rFonts w:cs="Arial"/>
          <w:bCs/>
          <w:color w:val="244061" w:themeColor="accent1" w:themeShade="80"/>
          <w:sz w:val="20"/>
        </w:rPr>
      </w:pPr>
      <w:bookmarkStart w:id="388" w:name="_Toc382993256"/>
      <w:bookmarkStart w:id="389" w:name="_Toc390935278"/>
      <w:bookmarkStart w:id="390" w:name="_Toc409002221"/>
      <w:bookmarkStart w:id="391" w:name="_Toc422232842"/>
      <w:bookmarkStart w:id="392" w:name="_Toc427242080"/>
      <w:bookmarkStart w:id="393" w:name="_Toc428879792"/>
      <w:bookmarkStart w:id="394" w:name="_Toc485137262"/>
      <w:bookmarkStart w:id="395" w:name="_Toc490562448"/>
      <w:bookmarkStart w:id="396" w:name="_Toc497216120"/>
      <w:bookmarkStart w:id="397" w:name="_Toc499126196"/>
      <w:bookmarkStart w:id="398" w:name="_Toc505757118"/>
      <w:bookmarkStart w:id="399" w:name="_Toc505869715"/>
      <w:bookmarkStart w:id="400" w:name="_Toc511922317"/>
      <w:r w:rsidRPr="006B4BE5">
        <w:rPr>
          <w:rFonts w:cs="Arial"/>
          <w:bCs/>
          <w:color w:val="244061" w:themeColor="accent1" w:themeShade="80"/>
          <w:sz w:val="20"/>
        </w:rPr>
        <w:lastRenderedPageBreak/>
        <w:t>Criterios para la adjudicación del contrato</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88"/>
      <w:bookmarkEnd w:id="389"/>
      <w:r w:rsidR="00E243B8" w:rsidRPr="006B4BE5">
        <w:rPr>
          <w:rFonts w:cs="Arial"/>
          <w:bCs/>
          <w:color w:val="244061" w:themeColor="accent1" w:themeShade="80"/>
          <w:sz w:val="20"/>
        </w:rPr>
        <w:t>.</w:t>
      </w:r>
      <w:bookmarkEnd w:id="390"/>
      <w:bookmarkEnd w:id="391"/>
      <w:bookmarkEnd w:id="392"/>
      <w:bookmarkEnd w:id="393"/>
      <w:bookmarkEnd w:id="394"/>
      <w:bookmarkEnd w:id="395"/>
      <w:bookmarkEnd w:id="396"/>
      <w:bookmarkEnd w:id="397"/>
      <w:bookmarkEnd w:id="398"/>
      <w:bookmarkEnd w:id="399"/>
      <w:bookmarkEnd w:id="400"/>
    </w:p>
    <w:p w14:paraId="7EB145E4" w14:textId="77777777" w:rsidR="005B63AE" w:rsidRPr="00677CB9" w:rsidRDefault="005B63AE" w:rsidP="005B63AE">
      <w:pPr>
        <w:tabs>
          <w:tab w:val="left" w:pos="1560"/>
        </w:tabs>
        <w:spacing w:before="120" w:after="120"/>
        <w:ind w:left="709"/>
        <w:jc w:val="both"/>
        <w:rPr>
          <w:rFonts w:ascii="Arial" w:hAnsi="Arial" w:cs="Arial"/>
        </w:rPr>
      </w:pPr>
      <w:r w:rsidRPr="00677CB9">
        <w:rPr>
          <w:rFonts w:ascii="Arial" w:hAnsi="Arial" w:cs="Arial"/>
        </w:rPr>
        <w:t xml:space="preserve">De conformidad con lo establecido en el artículo 44 fracción I del REGLAMENTO, una vez hecha la evaluación de las proposiciones, conforme a lo señalado en los </w:t>
      </w:r>
      <w:r w:rsidRPr="00E243B8">
        <w:rPr>
          <w:rFonts w:ascii="Arial" w:hAnsi="Arial" w:cs="Arial"/>
        </w:rPr>
        <w:t>numerales 5, 5.1 y 5.2</w:t>
      </w:r>
      <w:r w:rsidRPr="00677CB9">
        <w:rPr>
          <w:rFonts w:ascii="Arial" w:hAnsi="Arial" w:cs="Arial"/>
          <w:b/>
        </w:rPr>
        <w:t xml:space="preserve"> </w:t>
      </w:r>
      <w:r w:rsidRPr="00677CB9">
        <w:rPr>
          <w:rFonts w:ascii="Arial" w:hAnsi="Arial" w:cs="Arial"/>
        </w:rPr>
        <w:t>de esta convocatoria y de acuerdo con el resultado que se obtenga de la evaluación por puntos y porcentajes, se determinará la proposición que será susceptible de ser adjudicada conforme a lo siguiente:</w:t>
      </w:r>
      <w:r w:rsidRPr="00677CB9">
        <w:rPr>
          <w:rFonts w:cs="Arial"/>
        </w:rPr>
        <w:t xml:space="preserve"> </w:t>
      </w:r>
    </w:p>
    <w:p w14:paraId="71D33416" w14:textId="77777777" w:rsidR="005B63AE" w:rsidRPr="00D329CF" w:rsidRDefault="005B63AE" w:rsidP="004E12CE">
      <w:pPr>
        <w:numPr>
          <w:ilvl w:val="0"/>
          <w:numId w:val="15"/>
        </w:numPr>
        <w:spacing w:before="120" w:after="120"/>
        <w:ind w:left="993" w:hanging="284"/>
        <w:jc w:val="both"/>
        <w:rPr>
          <w:rFonts w:ascii="Arial" w:hAnsi="Arial" w:cs="Arial"/>
          <w:lang w:eastAsia="es-MX"/>
        </w:rPr>
      </w:pPr>
      <w:r w:rsidRPr="00D329CF">
        <w:rPr>
          <w:rFonts w:ascii="Arial" w:hAnsi="Arial" w:cs="Arial"/>
        </w:rPr>
        <w:t>El contrato de prestación de servicios se adjudicará a un solo</w:t>
      </w:r>
      <w:r w:rsidRPr="00D329CF">
        <w:rPr>
          <w:rFonts w:ascii="Arial" w:hAnsi="Arial" w:cs="Arial"/>
          <w:color w:val="FF0000"/>
        </w:rPr>
        <w:t xml:space="preserve"> </w:t>
      </w:r>
      <w:r w:rsidRPr="00D329CF">
        <w:rPr>
          <w:rFonts w:ascii="Arial" w:hAnsi="Arial" w:cs="Arial"/>
        </w:rPr>
        <w:t>LICITANTE, cuya proposición haya resultado solvente.</w:t>
      </w:r>
    </w:p>
    <w:p w14:paraId="4E821E5C" w14:textId="77777777" w:rsidR="005B63AE" w:rsidRPr="00677CB9" w:rsidRDefault="005B63AE" w:rsidP="00827564">
      <w:pPr>
        <w:spacing w:before="120" w:after="120"/>
        <w:ind w:left="993"/>
        <w:jc w:val="both"/>
        <w:rPr>
          <w:rFonts w:ascii="Arial" w:hAnsi="Arial" w:cs="Arial"/>
        </w:rPr>
      </w:pPr>
      <w:r w:rsidRPr="00677CB9">
        <w:rPr>
          <w:rFonts w:ascii="Arial" w:hAnsi="Arial" w:cs="Arial"/>
        </w:rPr>
        <w:t xml:space="preserve">Se entenderá por proposición solvente aquella que cumpla con los requisitos legales, técnicos y económicos establecidos en la convocatoria a la </w:t>
      </w:r>
      <w:r w:rsidR="0034182E">
        <w:rPr>
          <w:rFonts w:ascii="Arial" w:hAnsi="Arial" w:cs="Arial"/>
        </w:rPr>
        <w:t>Licitación</w:t>
      </w:r>
      <w:r w:rsidRPr="00677CB9">
        <w:rPr>
          <w:rFonts w:ascii="Arial" w:hAnsi="Arial" w:cs="Arial"/>
        </w:rPr>
        <w:t>, sus anexos y en su caso, modificaciones derivadas de la(s) Junta(s) de Aclaraciones y por tanto garantiza el cumplimiento de las obligaciones respectivas y que al mismo tiempo haya obtenido el mejor resultado en la evaluación combinada de puntos y porcentajes.</w:t>
      </w:r>
    </w:p>
    <w:p w14:paraId="70D39EB0" w14:textId="77777777" w:rsidR="005B63AE" w:rsidRPr="00677CB9" w:rsidRDefault="005B63AE" w:rsidP="004E12CE">
      <w:pPr>
        <w:numPr>
          <w:ilvl w:val="0"/>
          <w:numId w:val="15"/>
        </w:numPr>
        <w:spacing w:before="120" w:after="120"/>
        <w:ind w:left="993" w:hanging="284"/>
        <w:jc w:val="both"/>
        <w:rPr>
          <w:rFonts w:ascii="Arial" w:hAnsi="Arial" w:cs="Arial"/>
        </w:rPr>
      </w:pPr>
      <w:r w:rsidRPr="00677CB9">
        <w:rPr>
          <w:rFonts w:ascii="Arial" w:hAnsi="Arial" w:cs="Arial"/>
        </w:rPr>
        <w:t xml:space="preserve">Con fundamento en el segundo párrafo del artículo 44 del REGLAMENTO y el primer párrafo del artículo 83 de las POBALINES, en caso de empate entre dos o más </w:t>
      </w:r>
      <w:r w:rsidR="002E3C0E">
        <w:rPr>
          <w:rFonts w:ascii="Arial" w:hAnsi="Arial" w:cs="Arial"/>
        </w:rPr>
        <w:t>LICITANTES</w:t>
      </w:r>
      <w:r w:rsidR="002E3C0E" w:rsidRPr="00677CB9">
        <w:rPr>
          <w:rFonts w:ascii="Arial" w:hAnsi="Arial" w:cs="Arial"/>
        </w:rPr>
        <w:t xml:space="preserve"> </w:t>
      </w:r>
      <w:r w:rsidRPr="00677CB9">
        <w:rPr>
          <w:rFonts w:ascii="Arial" w:hAnsi="Arial" w:cs="Arial"/>
        </w:rPr>
        <w:t>en una misma o más partidas o conceptos, se dará preferencia a las personas que integren el sector de MIPyMES, y se adjudicará el contrato en primer término a las micro empresas, a continuación se considerará a las pequeñas empresas y en caso de no contarse con alguna de las anteriores, se adjudicará a la que tenga en carácter de mediana empresa.</w:t>
      </w:r>
    </w:p>
    <w:p w14:paraId="017BBC07" w14:textId="77777777" w:rsidR="005B63AE" w:rsidRDefault="005B63AE" w:rsidP="004E12CE">
      <w:pPr>
        <w:numPr>
          <w:ilvl w:val="0"/>
          <w:numId w:val="15"/>
        </w:numPr>
        <w:spacing w:before="120" w:after="120"/>
        <w:ind w:left="993" w:hanging="284"/>
        <w:jc w:val="both"/>
        <w:rPr>
          <w:rFonts w:ascii="Arial" w:hAnsi="Arial" w:cs="Arial"/>
        </w:rPr>
      </w:pPr>
      <w:r w:rsidRPr="00677CB9">
        <w:rPr>
          <w:rFonts w:ascii="Arial" w:hAnsi="Arial" w:cs="Arial"/>
        </w:rPr>
        <w:t>Con fundamento en el último párrafo del artículo 44 del REGLAMENTO y el segundo párrafo del artículo 83 de las POBALINES, de subsistir el empate, la adjudicación se efectuará a favor del LICITANTE que resulte ganador del sorteo de insaculación que realice la convocante, el cual se efectuará en el Acto de Fallo del procedimiento y consistirá en depositar en una urna o recipiente transparente, las boletas con el nombre de cada LICITANTE empatado, acto seguido se extraerá en primer lugar la boleta del LICITANTE ganador y posteriormente las demás boletas de los licitantes que resultaron empatados en esa partida o concepto, con lo cual se determinarán los subsecuentes lugares que ocuparán tales proposiciones. En caso de existir más partidas o conceptos empatados se llevará a cabo u</w:t>
      </w:r>
      <w:r w:rsidR="00E243B8">
        <w:rPr>
          <w:rFonts w:ascii="Arial" w:hAnsi="Arial" w:cs="Arial"/>
        </w:rPr>
        <w:t xml:space="preserve">n sorteo por cada una de ellas </w:t>
      </w:r>
      <w:r w:rsidRPr="00677CB9">
        <w:rPr>
          <w:rFonts w:ascii="Arial" w:hAnsi="Arial" w:cs="Arial"/>
        </w:rPr>
        <w:t>(dos o más partidas). Se levantará acta que firmarán los asistentes, sin que la inasistencia, la negativa o falta de firma de los LICITANTES o invitados invalide el acto. Para llevar a cabo un sorteo de insacu</w:t>
      </w:r>
      <w:r w:rsidR="00760925">
        <w:rPr>
          <w:rFonts w:ascii="Arial" w:hAnsi="Arial" w:cs="Arial"/>
        </w:rPr>
        <w:t>lación la convocante invitará a</w:t>
      </w:r>
      <w:r w:rsidR="00BC2E97">
        <w:rPr>
          <w:rFonts w:ascii="Arial" w:hAnsi="Arial" w:cs="Arial"/>
        </w:rPr>
        <w:t>l Órgano Interno Control</w:t>
      </w:r>
      <w:r w:rsidRPr="00677CB9">
        <w:rPr>
          <w:rFonts w:ascii="Arial" w:hAnsi="Arial" w:cs="Arial"/>
        </w:rPr>
        <w:t xml:space="preserve"> y al testigo social que, en su caso, participe en la </w:t>
      </w:r>
      <w:r w:rsidR="005D21B7">
        <w:rPr>
          <w:rFonts w:ascii="Arial" w:hAnsi="Arial" w:cs="Arial"/>
        </w:rPr>
        <w:t>licitación</w:t>
      </w:r>
      <w:r w:rsidRPr="00677CB9">
        <w:rPr>
          <w:rFonts w:ascii="Arial" w:hAnsi="Arial" w:cs="Arial"/>
        </w:rPr>
        <w:t>.</w:t>
      </w:r>
    </w:p>
    <w:p w14:paraId="02E91637" w14:textId="77777777" w:rsidR="00DD4222" w:rsidRPr="00DD4222" w:rsidRDefault="00DD4222" w:rsidP="00DD4222">
      <w:pPr>
        <w:spacing w:before="120" w:after="120"/>
        <w:jc w:val="both"/>
        <w:rPr>
          <w:rFonts w:ascii="Arial" w:hAnsi="Arial" w:cs="Arial"/>
        </w:rPr>
      </w:pPr>
    </w:p>
    <w:p w14:paraId="4305DBE7" w14:textId="77777777" w:rsidR="00F70FCA" w:rsidRPr="006B4BE5" w:rsidRDefault="00F70FCA" w:rsidP="009A78E9">
      <w:pPr>
        <w:pStyle w:val="Ttulo1"/>
        <w:numPr>
          <w:ilvl w:val="0"/>
          <w:numId w:val="1"/>
        </w:numPr>
        <w:spacing w:before="120" w:after="120"/>
        <w:jc w:val="both"/>
        <w:rPr>
          <w:rFonts w:cs="Arial"/>
          <w:bCs/>
          <w:color w:val="244061" w:themeColor="accent1" w:themeShade="80"/>
          <w:sz w:val="20"/>
        </w:rPr>
      </w:pPr>
      <w:bookmarkStart w:id="401" w:name="_Toc511922318"/>
      <w:r w:rsidRPr="006B4BE5">
        <w:rPr>
          <w:rFonts w:cs="Arial"/>
          <w:bCs/>
          <w:color w:val="244061" w:themeColor="accent1" w:themeShade="80"/>
          <w:sz w:val="20"/>
        </w:rPr>
        <w:t>ACTOS QUE SE EFECTUARÁN DURANTE EL DESARROLLO DEL PROCEDIMIENTO</w:t>
      </w:r>
      <w:bookmarkEnd w:id="330"/>
      <w:bookmarkEnd w:id="331"/>
      <w:bookmarkEnd w:id="332"/>
      <w:bookmarkEnd w:id="401"/>
      <w:r w:rsidRPr="006B4BE5">
        <w:rPr>
          <w:rFonts w:cs="Arial"/>
          <w:bCs/>
          <w:color w:val="244061" w:themeColor="accent1" w:themeShade="80"/>
          <w:sz w:val="20"/>
        </w:rPr>
        <w:t xml:space="preserve"> </w:t>
      </w:r>
    </w:p>
    <w:p w14:paraId="52D1FA6E" w14:textId="77777777" w:rsidR="00827564" w:rsidRPr="006B4BE5" w:rsidRDefault="00827564" w:rsidP="00827564">
      <w:pPr>
        <w:pStyle w:val="Texto0"/>
        <w:tabs>
          <w:tab w:val="left" w:pos="567"/>
        </w:tabs>
        <w:spacing w:before="120" w:after="120" w:line="240" w:lineRule="auto"/>
        <w:ind w:left="709" w:firstLine="0"/>
        <w:rPr>
          <w:rFonts w:cs="Arial"/>
          <w:b/>
          <w:bCs/>
          <w:color w:val="244061" w:themeColor="accent1" w:themeShade="80"/>
          <w:sz w:val="20"/>
        </w:rPr>
      </w:pPr>
      <w:bookmarkStart w:id="402" w:name="_Toc298953455"/>
      <w:bookmarkStart w:id="403" w:name="_Toc298956249"/>
      <w:bookmarkStart w:id="404" w:name="_Toc298961994"/>
      <w:bookmarkStart w:id="405" w:name="_Toc299363030"/>
      <w:bookmarkStart w:id="406" w:name="_Toc299363090"/>
      <w:bookmarkStart w:id="407" w:name="_Toc301965399"/>
      <w:bookmarkStart w:id="408" w:name="_Toc301965566"/>
      <w:bookmarkStart w:id="409" w:name="_Toc303722300"/>
      <w:bookmarkStart w:id="410" w:name="_Toc303777771"/>
      <w:bookmarkStart w:id="411" w:name="_Toc307923722"/>
      <w:bookmarkStart w:id="412" w:name="_Toc307995589"/>
      <w:bookmarkStart w:id="413" w:name="_Toc308181768"/>
      <w:bookmarkStart w:id="414" w:name="_Toc309618079"/>
      <w:bookmarkStart w:id="415" w:name="_Toc298407632"/>
      <w:bookmarkStart w:id="416" w:name="_Toc298953457"/>
      <w:bookmarkStart w:id="417" w:name="_Toc298956251"/>
      <w:bookmarkStart w:id="418" w:name="_Toc298961996"/>
      <w:bookmarkStart w:id="419" w:name="_Toc299363032"/>
      <w:bookmarkStart w:id="420" w:name="_Toc299363092"/>
      <w:bookmarkStart w:id="421" w:name="_Toc310514804"/>
      <w:bookmarkStart w:id="422" w:name="_Toc312083771"/>
      <w:bookmarkStart w:id="423" w:name="_Toc312402715"/>
      <w:bookmarkStart w:id="424" w:name="_Toc314002700"/>
      <w:r w:rsidRPr="006B4BE5">
        <w:rPr>
          <w:rFonts w:cs="Arial"/>
          <w:b/>
          <w:bCs/>
          <w:color w:val="244061" w:themeColor="accent1" w:themeShade="80"/>
          <w:sz w:val="20"/>
        </w:rPr>
        <w:t>De las actas de los Actos que se efectúen:</w:t>
      </w:r>
    </w:p>
    <w:p w14:paraId="5C812075" w14:textId="77777777" w:rsidR="00827564" w:rsidRPr="00677CB9" w:rsidRDefault="00827564" w:rsidP="00827564">
      <w:pPr>
        <w:pStyle w:val="Texto0"/>
        <w:tabs>
          <w:tab w:val="left" w:pos="567"/>
        </w:tabs>
        <w:spacing w:before="120" w:after="120" w:line="240" w:lineRule="auto"/>
        <w:ind w:left="709" w:firstLine="0"/>
        <w:rPr>
          <w:sz w:val="20"/>
        </w:rPr>
      </w:pPr>
      <w:r w:rsidRPr="00677CB9">
        <w:rPr>
          <w:sz w:val="20"/>
        </w:rPr>
        <w:t xml:space="preserve">De conformidad con el artículo 46 del REGLAMENTO, las actas de la(s) Junta(s) de Aclaraciones que se realicen, del Acto de Presentación y Apertura de Proposiciones y de la junta pública en la que se dé a conocer el Fallo, serán firmadas por los LICITANTES que hubieran asistido, sin que la falta de firma de alguno de ellos reste validez o efectos a las mismas, de las cuales se podrá entregar una copia a dichos asistentes, y al finalizar cada Acto se fijará un ejemplar del acta correspondiente en un lugar visible al que tenga acceso el público, por un término no menor de 5 (cinco) días hábiles, en el domicilio de la convocante, conforme a lo siguiente: </w:t>
      </w:r>
    </w:p>
    <w:p w14:paraId="60C701D1" w14:textId="77777777" w:rsidR="00827564" w:rsidRPr="00677CB9" w:rsidRDefault="00827564" w:rsidP="004E12CE">
      <w:pPr>
        <w:numPr>
          <w:ilvl w:val="0"/>
          <w:numId w:val="17"/>
        </w:numPr>
        <w:spacing w:before="120" w:after="120"/>
        <w:ind w:left="993" w:hanging="284"/>
        <w:jc w:val="both"/>
        <w:rPr>
          <w:rFonts w:ascii="Arial" w:hAnsi="Arial" w:cs="Arial"/>
          <w:bCs/>
        </w:rPr>
      </w:pPr>
      <w:r w:rsidRPr="00EB5E8C">
        <w:rPr>
          <w:rFonts w:ascii="Arial" w:hAnsi="Arial" w:cs="Arial"/>
          <w:b/>
          <w:bCs/>
        </w:rPr>
        <w:t>Documento impreso.</w:t>
      </w:r>
      <w:r w:rsidR="00C52489">
        <w:rPr>
          <w:rFonts w:ascii="Arial" w:hAnsi="Arial" w:cs="Arial"/>
          <w:bCs/>
        </w:rPr>
        <w:t xml:space="preserve"> En la oficina</w:t>
      </w:r>
      <w:r w:rsidRPr="00677CB9">
        <w:rPr>
          <w:rFonts w:ascii="Arial" w:hAnsi="Arial" w:cs="Arial"/>
          <w:bCs/>
        </w:rPr>
        <w:t xml:space="preserve"> del Departamento de Licitaciones y Control y Seguimiento a Proveedores de la Subdirección de Adquisiciones adscrita a la Dirección Ejecutiva de Administra</w:t>
      </w:r>
      <w:r w:rsidR="002C6FED">
        <w:rPr>
          <w:rFonts w:ascii="Arial" w:hAnsi="Arial" w:cs="Arial"/>
          <w:bCs/>
        </w:rPr>
        <w:t>ción, ubicadas en el sexto piso</w:t>
      </w:r>
      <w:r w:rsidRPr="00677CB9">
        <w:rPr>
          <w:rFonts w:ascii="Arial" w:hAnsi="Arial" w:cs="Arial"/>
          <w:bCs/>
        </w:rPr>
        <w:t xml:space="preserve"> del Edificio Zafiro II, en Periférico Sur 4124, </w:t>
      </w:r>
      <w:r w:rsidR="00946F82">
        <w:rPr>
          <w:rFonts w:ascii="Arial" w:hAnsi="Arial" w:cs="Arial"/>
          <w:bCs/>
        </w:rPr>
        <w:t>C</w:t>
      </w:r>
      <w:r w:rsidRPr="00677CB9">
        <w:rPr>
          <w:rFonts w:ascii="Arial" w:hAnsi="Arial" w:cs="Arial"/>
          <w:bCs/>
        </w:rPr>
        <w:t xml:space="preserve">olonia </w:t>
      </w:r>
      <w:r>
        <w:rPr>
          <w:rFonts w:ascii="Arial" w:hAnsi="Arial" w:cs="Arial"/>
          <w:bCs/>
        </w:rPr>
        <w:t>Jardines del Pedregal, Delegación Álvaro Obregón,</w:t>
      </w:r>
      <w:r w:rsidR="003605B5">
        <w:rPr>
          <w:rFonts w:ascii="Arial" w:hAnsi="Arial" w:cs="Arial"/>
          <w:bCs/>
        </w:rPr>
        <w:t xml:space="preserve"> C.P. 01900</w:t>
      </w:r>
      <w:r w:rsidRPr="00677CB9">
        <w:rPr>
          <w:rFonts w:ascii="Arial" w:hAnsi="Arial" w:cs="Arial"/>
          <w:bCs/>
        </w:rPr>
        <w:t xml:space="preserve"> en la Ciudad de México, en días hábiles con horario de 09:00 a 18:00 horas.</w:t>
      </w:r>
    </w:p>
    <w:p w14:paraId="4D9D9C8C" w14:textId="39E1DBB7" w:rsidR="00827564" w:rsidRDefault="00827564" w:rsidP="002D5F16">
      <w:pPr>
        <w:numPr>
          <w:ilvl w:val="0"/>
          <w:numId w:val="17"/>
        </w:numPr>
        <w:spacing w:before="120" w:after="120"/>
        <w:ind w:left="993"/>
        <w:jc w:val="both"/>
        <w:rPr>
          <w:rFonts w:ascii="Arial" w:hAnsi="Arial" w:cs="Arial"/>
          <w:bCs/>
        </w:rPr>
      </w:pPr>
      <w:r w:rsidRPr="00EB5E8C">
        <w:rPr>
          <w:rFonts w:ascii="Arial" w:hAnsi="Arial" w:cs="Arial"/>
          <w:b/>
          <w:bCs/>
        </w:rPr>
        <w:t>Documento electrónico en formato PDF.</w:t>
      </w:r>
      <w:r>
        <w:rPr>
          <w:rFonts w:ascii="Arial" w:hAnsi="Arial" w:cs="Arial"/>
          <w:bCs/>
        </w:rPr>
        <w:t xml:space="preserve"> </w:t>
      </w:r>
      <w:r w:rsidRPr="00B40E6E">
        <w:rPr>
          <w:rFonts w:ascii="Arial" w:hAnsi="Arial" w:cs="Arial"/>
          <w:bCs/>
        </w:rPr>
        <w:t xml:space="preserve">Podrá ser descargado desde la página web del INSTITUTO en el siguiente </w:t>
      </w:r>
      <w:r w:rsidRPr="00B51716">
        <w:rPr>
          <w:rFonts w:ascii="Arial" w:hAnsi="Arial" w:cs="Arial"/>
          <w:bCs/>
        </w:rPr>
        <w:t xml:space="preserve">vínculo: </w:t>
      </w:r>
      <w:hyperlink r:id="rId21" w:history="1">
        <w:r w:rsidR="00E220EE" w:rsidRPr="00E23C0D">
          <w:rPr>
            <w:rStyle w:val="Hipervnculo"/>
            <w:rFonts w:ascii="Arial" w:hAnsi="Arial" w:cs="Arial"/>
            <w:bCs/>
          </w:rPr>
          <w:t xml:space="preserve">www.ine.mx/licitaciones/ | Servicios INE </w:t>
        </w:r>
        <w:r w:rsidR="00E220EE" w:rsidRPr="00E220EE">
          <w:rPr>
            <w:rStyle w:val="Hipervnculo"/>
            <w:rFonts w:ascii="Arial" w:hAnsi="Arial" w:cs="Arial"/>
            <w:bCs/>
          </w:rPr>
          <w:t xml:space="preserve">| Licitaciones| </w:t>
        </w:r>
      </w:hyperlink>
      <w:r w:rsidRPr="00B40E6E">
        <w:rPr>
          <w:rFonts w:ascii="Arial" w:hAnsi="Arial" w:cs="Arial"/>
          <w:bCs/>
        </w:rPr>
        <w:t xml:space="preserve">; a este sitio también se puede acceder desde la página web del sistema electrónico de </w:t>
      </w:r>
      <w:r w:rsidRPr="00B40E6E">
        <w:rPr>
          <w:rFonts w:ascii="Arial" w:hAnsi="Arial" w:cs="Arial"/>
          <w:bCs/>
        </w:rPr>
        <w:lastRenderedPageBreak/>
        <w:t>Información Pública Gubernamental de la Secretar</w:t>
      </w:r>
      <w:r w:rsidR="002C4D15">
        <w:rPr>
          <w:rFonts w:ascii="Arial" w:hAnsi="Arial" w:cs="Arial"/>
          <w:bCs/>
        </w:rPr>
        <w:t>í</w:t>
      </w:r>
      <w:r w:rsidRPr="00B40E6E">
        <w:rPr>
          <w:rFonts w:ascii="Arial" w:hAnsi="Arial" w:cs="Arial"/>
          <w:bCs/>
        </w:rPr>
        <w:t xml:space="preserve">a de la Función Pública (CompraNet) en el siguiente vínculo: </w:t>
      </w:r>
      <w:hyperlink r:id="rId22" w:history="1">
        <w:r w:rsidRPr="000E231F">
          <w:rPr>
            <w:rStyle w:val="Hipervnculo"/>
            <w:rFonts w:ascii="Arial" w:hAnsi="Arial" w:cs="Arial"/>
            <w:bCs/>
            <w:color w:val="3333CC"/>
          </w:rPr>
          <w:t>www.compranet.gob.mx</w:t>
        </w:r>
      </w:hyperlink>
      <w:r w:rsidRPr="000E231F">
        <w:rPr>
          <w:rFonts w:ascii="Arial" w:hAnsi="Arial" w:cs="Arial"/>
          <w:bCs/>
          <w:color w:val="3333CC"/>
        </w:rPr>
        <w:t xml:space="preserve"> </w:t>
      </w:r>
      <w:r w:rsidRPr="00BD40CF">
        <w:rPr>
          <w:rFonts w:ascii="Arial" w:hAnsi="Arial" w:cs="Arial"/>
          <w:bCs/>
          <w:color w:val="3333CC"/>
        </w:rPr>
        <w:t>| Enlaces de interés: | Instituto Nacional Electoral</w:t>
      </w:r>
      <w:r>
        <w:rPr>
          <w:rFonts w:ascii="Arial" w:hAnsi="Arial" w:cs="Arial"/>
          <w:bCs/>
          <w:color w:val="3333CC"/>
        </w:rPr>
        <w:t>.</w:t>
      </w:r>
      <w:r w:rsidRPr="00B40E6E">
        <w:rPr>
          <w:rFonts w:ascii="Arial" w:hAnsi="Arial" w:cs="Arial"/>
          <w:bCs/>
        </w:rPr>
        <w:t xml:space="preserve"> Lo anterior, en términos del acuerdo Octavo del REGLAMENTO.</w:t>
      </w:r>
    </w:p>
    <w:p w14:paraId="328B76BC" w14:textId="77777777" w:rsidR="00EB1A43" w:rsidRPr="00EB1A43" w:rsidRDefault="00EB1A43" w:rsidP="00EB1A43">
      <w:pPr>
        <w:numPr>
          <w:ilvl w:val="0"/>
          <w:numId w:val="17"/>
        </w:numPr>
        <w:spacing w:before="120" w:after="120"/>
        <w:ind w:left="993"/>
        <w:jc w:val="both"/>
        <w:rPr>
          <w:rFonts w:ascii="Arial" w:hAnsi="Arial" w:cs="Arial"/>
          <w:bCs/>
        </w:rPr>
      </w:pPr>
      <w:r w:rsidRPr="00EB1A43">
        <w:rPr>
          <w:rFonts w:ascii="Arial" w:hAnsi="Arial" w:cs="Arial"/>
          <w:bCs/>
        </w:rPr>
        <w:t>Asimismo, se difundirá un ejemplar de dichas actas en CompraINE para efectos de su notificación a los licitantes que no hayan asistido al acto.</w:t>
      </w:r>
    </w:p>
    <w:p w14:paraId="2B56D5E7" w14:textId="77777777" w:rsidR="00827564" w:rsidRDefault="00827564" w:rsidP="00827564">
      <w:pPr>
        <w:spacing w:before="120" w:after="120"/>
        <w:ind w:left="709" w:firstLine="284"/>
        <w:jc w:val="both"/>
        <w:rPr>
          <w:rFonts w:ascii="Arial" w:hAnsi="Arial" w:cs="Arial"/>
          <w:bCs/>
        </w:rPr>
      </w:pPr>
      <w:r w:rsidRPr="00677CB9">
        <w:rPr>
          <w:rFonts w:ascii="Arial" w:hAnsi="Arial" w:cs="Arial"/>
          <w:bCs/>
        </w:rPr>
        <w:t>Lo anterior sustituye a la notificación personal.</w:t>
      </w:r>
    </w:p>
    <w:p w14:paraId="3D58BCF6" w14:textId="77777777" w:rsidR="00827564" w:rsidRDefault="00827564" w:rsidP="00827564">
      <w:pPr>
        <w:spacing w:before="120" w:after="120"/>
        <w:ind w:left="709"/>
        <w:jc w:val="both"/>
        <w:rPr>
          <w:rFonts w:ascii="Arial" w:hAnsi="Arial" w:cs="Arial"/>
          <w:bCs/>
        </w:rPr>
      </w:pPr>
    </w:p>
    <w:p w14:paraId="1055EC22" w14:textId="77777777" w:rsidR="00827564" w:rsidRPr="006B4BE5" w:rsidRDefault="00827564" w:rsidP="00827564">
      <w:pPr>
        <w:pStyle w:val="Ttulo1"/>
        <w:numPr>
          <w:ilvl w:val="1"/>
          <w:numId w:val="1"/>
        </w:numPr>
        <w:tabs>
          <w:tab w:val="num" w:pos="567"/>
        </w:tabs>
        <w:spacing w:before="120" w:after="120"/>
        <w:jc w:val="both"/>
        <w:rPr>
          <w:rFonts w:cs="Arial"/>
          <w:bCs/>
          <w:color w:val="244061" w:themeColor="accent1" w:themeShade="80"/>
          <w:sz w:val="20"/>
        </w:rPr>
      </w:pPr>
      <w:bookmarkStart w:id="425" w:name="_Toc314804567"/>
      <w:bookmarkStart w:id="426" w:name="_Toc315905515"/>
      <w:bookmarkStart w:id="427" w:name="_Toc316315431"/>
      <w:bookmarkStart w:id="428" w:name="_Toc316316317"/>
      <w:bookmarkStart w:id="429" w:name="_Toc327181265"/>
      <w:bookmarkStart w:id="430" w:name="_Toc329602581"/>
      <w:bookmarkStart w:id="431" w:name="_Toc382993258"/>
      <w:bookmarkStart w:id="432" w:name="_Toc390699241"/>
      <w:bookmarkStart w:id="433" w:name="_Toc396148597"/>
      <w:bookmarkStart w:id="434" w:name="_Toc405207183"/>
      <w:bookmarkStart w:id="435" w:name="_Toc414448120"/>
      <w:bookmarkStart w:id="436" w:name="_Toc434003991"/>
      <w:bookmarkStart w:id="437" w:name="_Toc434004110"/>
      <w:bookmarkStart w:id="438" w:name="_Toc464498310"/>
      <w:bookmarkStart w:id="439" w:name="_Toc464498715"/>
      <w:bookmarkStart w:id="440" w:name="_Toc485137264"/>
      <w:bookmarkStart w:id="441" w:name="_Toc490562450"/>
      <w:bookmarkStart w:id="442" w:name="_Toc497216122"/>
      <w:bookmarkStart w:id="443" w:name="_Toc499126198"/>
      <w:bookmarkStart w:id="444" w:name="_Toc505757120"/>
      <w:bookmarkStart w:id="445" w:name="_Toc505869717"/>
      <w:bookmarkStart w:id="446" w:name="_Toc511922319"/>
      <w:r w:rsidRPr="006B4BE5">
        <w:rPr>
          <w:rFonts w:cs="Arial"/>
          <w:bCs/>
          <w:color w:val="244061" w:themeColor="accent1" w:themeShade="80"/>
          <w:sz w:val="20"/>
        </w:rPr>
        <w:t>Acto de Junta de Aclaraciones</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4B5081C2" w14:textId="77777777" w:rsidR="00827564" w:rsidRPr="0033233C" w:rsidRDefault="00827564" w:rsidP="00827564">
      <w:pPr>
        <w:pStyle w:val="Ttulo1"/>
        <w:spacing w:before="120" w:after="120"/>
        <w:jc w:val="both"/>
        <w:rPr>
          <w:rFonts w:cs="Arial"/>
          <w:bCs/>
          <w:sz w:val="20"/>
        </w:rPr>
      </w:pPr>
      <w:bookmarkStart w:id="447" w:name="_Toc382993259"/>
      <w:bookmarkStart w:id="448" w:name="_Toc390699242"/>
      <w:bookmarkStart w:id="449" w:name="_Toc396148598"/>
      <w:bookmarkStart w:id="450" w:name="_Toc405207184"/>
      <w:bookmarkStart w:id="451" w:name="_Toc414448121"/>
      <w:bookmarkStart w:id="452" w:name="_Toc434003992"/>
      <w:bookmarkStart w:id="453" w:name="_Toc434004111"/>
      <w:bookmarkStart w:id="454" w:name="_Toc464498311"/>
      <w:bookmarkStart w:id="455" w:name="_Toc464498716"/>
      <w:bookmarkStart w:id="456" w:name="_Toc485137265"/>
      <w:bookmarkStart w:id="457" w:name="_Toc490562451"/>
      <w:bookmarkStart w:id="458" w:name="_Toc497216123"/>
      <w:bookmarkStart w:id="459" w:name="_Toc499126199"/>
      <w:bookmarkStart w:id="460" w:name="_Toc505757121"/>
      <w:bookmarkStart w:id="461" w:name="_Toc505869718"/>
      <w:bookmarkStart w:id="462" w:name="_Toc511922320"/>
      <w:r w:rsidRPr="0033233C">
        <w:rPr>
          <w:rFonts w:cs="Arial"/>
          <w:bCs/>
          <w:sz w:val="20"/>
        </w:rPr>
        <w:t>6.1.1</w:t>
      </w:r>
      <w:r w:rsidRPr="0033233C">
        <w:rPr>
          <w:rFonts w:cs="Arial"/>
          <w:bCs/>
          <w:sz w:val="20"/>
        </w:rPr>
        <w:tab/>
      </w:r>
      <w:r w:rsidRPr="006B4BE5">
        <w:rPr>
          <w:rFonts w:cs="Arial"/>
          <w:bCs/>
          <w:color w:val="244061" w:themeColor="accent1" w:themeShade="80"/>
          <w:sz w:val="20"/>
        </w:rPr>
        <w:t>Lugar, fecha y hora:</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6A8ECC29" w14:textId="68DECF22" w:rsidR="00827564" w:rsidRPr="00C93889" w:rsidRDefault="00827564" w:rsidP="00827564">
      <w:pPr>
        <w:pStyle w:val="Texto0"/>
        <w:tabs>
          <w:tab w:val="left" w:pos="709"/>
        </w:tabs>
        <w:spacing w:before="120" w:after="120" w:line="240" w:lineRule="auto"/>
        <w:ind w:left="708" w:firstLine="0"/>
        <w:rPr>
          <w:sz w:val="20"/>
          <w:u w:val="single"/>
        </w:rPr>
      </w:pPr>
      <w:r w:rsidRPr="00677CB9">
        <w:rPr>
          <w:sz w:val="20"/>
          <w:lang w:eastAsia="es-MX"/>
        </w:rPr>
        <w:t xml:space="preserve">La Junta de Aclaraciones de la presente </w:t>
      </w:r>
      <w:r w:rsidRPr="00C93889">
        <w:rPr>
          <w:sz w:val="20"/>
          <w:lang w:eastAsia="es-MX"/>
        </w:rPr>
        <w:t xml:space="preserve">convocatoria se llevará a cabo de conformidad con lo señalado en el artículo 40 del REGLAMENTO y el artículo 61 de las POBALINES, el </w:t>
      </w:r>
      <w:r w:rsidRPr="00C13B05">
        <w:rPr>
          <w:sz w:val="20"/>
          <w:lang w:eastAsia="es-MX"/>
        </w:rPr>
        <w:t xml:space="preserve">día </w:t>
      </w:r>
      <w:r w:rsidR="00F419FE">
        <w:rPr>
          <w:b/>
          <w:sz w:val="22"/>
          <w:szCs w:val="22"/>
          <w:u w:val="single"/>
          <w:lang w:eastAsia="es-MX"/>
        </w:rPr>
        <w:t>16 de mayo de 2018 a las 12:00 horas</w:t>
      </w:r>
      <w:r w:rsidRPr="00C13B05">
        <w:rPr>
          <w:sz w:val="20"/>
          <w:lang w:eastAsia="es-MX"/>
        </w:rPr>
        <w:t xml:space="preserve">, en </w:t>
      </w:r>
      <w:r w:rsidRPr="00C13B05">
        <w:rPr>
          <w:sz w:val="20"/>
        </w:rPr>
        <w:t>Sala de Juntas de la Dirección de Recursos Materiales</w:t>
      </w:r>
      <w:r w:rsidRPr="00C93889">
        <w:rPr>
          <w:sz w:val="20"/>
        </w:rPr>
        <w:t xml:space="preserve"> y Servicios ubicada en Periférico Sur  No. 4124,</w:t>
      </w:r>
      <w:r w:rsidR="002C6FED">
        <w:rPr>
          <w:sz w:val="20"/>
        </w:rPr>
        <w:t xml:space="preserve"> Edificio Zafiro II,</w:t>
      </w:r>
      <w:r w:rsidRPr="00C93889">
        <w:rPr>
          <w:sz w:val="20"/>
        </w:rPr>
        <w:t xml:space="preserve"> </w:t>
      </w:r>
      <w:r w:rsidRPr="00C93889">
        <w:rPr>
          <w:sz w:val="20"/>
          <w:u w:val="single"/>
        </w:rPr>
        <w:t>sexto piso</w:t>
      </w:r>
      <w:r w:rsidRPr="00C93889">
        <w:rPr>
          <w:sz w:val="20"/>
        </w:rPr>
        <w:t xml:space="preserve">, Colonia </w:t>
      </w:r>
      <w:r>
        <w:rPr>
          <w:sz w:val="20"/>
        </w:rPr>
        <w:t>Jardines del Pedregal</w:t>
      </w:r>
      <w:r w:rsidRPr="00C93889">
        <w:rPr>
          <w:sz w:val="20"/>
        </w:rPr>
        <w:t>,</w:t>
      </w:r>
      <w:r>
        <w:rPr>
          <w:sz w:val="20"/>
        </w:rPr>
        <w:t xml:space="preserve"> </w:t>
      </w:r>
      <w:r w:rsidR="002C4D15">
        <w:rPr>
          <w:sz w:val="20"/>
        </w:rPr>
        <w:t>en</w:t>
      </w:r>
      <w:r>
        <w:rPr>
          <w:sz w:val="20"/>
        </w:rPr>
        <w:t xml:space="preserve"> Álvaro Obregón</w:t>
      </w:r>
      <w:r w:rsidRPr="00C93889">
        <w:rPr>
          <w:sz w:val="20"/>
        </w:rPr>
        <w:t>,</w:t>
      </w:r>
      <w:r w:rsidR="003605B5">
        <w:rPr>
          <w:sz w:val="20"/>
        </w:rPr>
        <w:t xml:space="preserve"> C.P. 01900, en la</w:t>
      </w:r>
      <w:r w:rsidRPr="00C93889">
        <w:rPr>
          <w:sz w:val="20"/>
        </w:rPr>
        <w:t xml:space="preserve"> </w:t>
      </w:r>
      <w:r>
        <w:rPr>
          <w:sz w:val="20"/>
        </w:rPr>
        <w:t>Ciudad de México</w:t>
      </w:r>
      <w:r w:rsidRPr="00C93889">
        <w:rPr>
          <w:sz w:val="20"/>
          <w:lang w:eastAsia="es-MX"/>
        </w:rPr>
        <w:t xml:space="preserve">, </w:t>
      </w:r>
      <w:r w:rsidRPr="00C93889">
        <w:rPr>
          <w:b/>
          <w:sz w:val="20"/>
          <w:lang w:eastAsia="es-MX"/>
        </w:rPr>
        <w:t>siendo optativo para los LICITANTES su asistencia a la misma</w:t>
      </w:r>
      <w:r w:rsidRPr="00C93889">
        <w:rPr>
          <w:sz w:val="20"/>
          <w:lang w:eastAsia="es-MX"/>
        </w:rPr>
        <w:t>.</w:t>
      </w:r>
    </w:p>
    <w:p w14:paraId="033B3530" w14:textId="77777777" w:rsidR="00827564" w:rsidRDefault="00827564" w:rsidP="00827564">
      <w:pPr>
        <w:pStyle w:val="Texto0"/>
        <w:tabs>
          <w:tab w:val="left" w:pos="709"/>
        </w:tabs>
        <w:spacing w:before="120" w:after="120" w:line="240" w:lineRule="auto"/>
        <w:ind w:left="708" w:firstLine="0"/>
        <w:rPr>
          <w:sz w:val="20"/>
          <w:lang w:eastAsia="es-MX"/>
        </w:rPr>
      </w:pPr>
      <w:r w:rsidRPr="00C93889">
        <w:rPr>
          <w:sz w:val="20"/>
          <w:lang w:eastAsia="es-MX"/>
        </w:rPr>
        <w:t>Con fundamento en lo señalado en el artículo 40 del REGLAMENTO, el servidor público que presida deberá ser asistido por un representante del área técnica o requirente de los bienes, arrendamientos o servicios</w:t>
      </w:r>
      <w:r w:rsidRPr="00C93889">
        <w:rPr>
          <w:sz w:val="20"/>
        </w:rPr>
        <w:t xml:space="preserve"> </w:t>
      </w:r>
      <w:r w:rsidRPr="00C93889">
        <w:rPr>
          <w:sz w:val="20"/>
          <w:lang w:eastAsia="es-MX"/>
        </w:rPr>
        <w:t xml:space="preserve">objeto de la contratación, de la Dirección Jurídica y asesorados por un representante </w:t>
      </w:r>
      <w:r w:rsidR="00760925" w:rsidRPr="00C93889">
        <w:rPr>
          <w:sz w:val="20"/>
          <w:lang w:eastAsia="es-MX"/>
        </w:rPr>
        <w:t>del</w:t>
      </w:r>
      <w:r w:rsidR="00BC2E97">
        <w:rPr>
          <w:sz w:val="20"/>
          <w:lang w:eastAsia="es-MX"/>
        </w:rPr>
        <w:t xml:space="preserve"> Órgano Interno Control</w:t>
      </w:r>
      <w:r w:rsidRPr="00C93889">
        <w:rPr>
          <w:sz w:val="20"/>
          <w:lang w:eastAsia="es-MX"/>
        </w:rPr>
        <w:t xml:space="preserve"> del INSTITUTO, a fin de que se resuelvan en forma clara y precisa las dudas y planteamientos de los LICITANTES relacionados con los aspectos contenidos en la convocatoria.</w:t>
      </w:r>
    </w:p>
    <w:p w14:paraId="11742252" w14:textId="77777777" w:rsidR="00827564" w:rsidRPr="00C93889" w:rsidRDefault="00827564" w:rsidP="00827564">
      <w:pPr>
        <w:pStyle w:val="Texto0"/>
        <w:tabs>
          <w:tab w:val="left" w:pos="709"/>
        </w:tabs>
        <w:spacing w:before="120" w:after="120" w:line="240" w:lineRule="auto"/>
        <w:ind w:left="708" w:firstLine="0"/>
        <w:rPr>
          <w:sz w:val="20"/>
          <w:lang w:eastAsia="es-MX"/>
        </w:rPr>
      </w:pPr>
    </w:p>
    <w:p w14:paraId="2F5559E4" w14:textId="77777777" w:rsidR="00827564" w:rsidRPr="0033233C" w:rsidRDefault="00827564" w:rsidP="00827564">
      <w:pPr>
        <w:pStyle w:val="Ttulo1"/>
        <w:spacing w:before="120" w:after="120"/>
        <w:ind w:left="709" w:hanging="709"/>
        <w:jc w:val="both"/>
        <w:rPr>
          <w:rFonts w:cs="Arial"/>
          <w:bCs/>
          <w:sz w:val="20"/>
        </w:rPr>
      </w:pPr>
      <w:bookmarkStart w:id="463" w:name="_Toc382993260"/>
      <w:bookmarkStart w:id="464" w:name="_Toc390699243"/>
      <w:bookmarkStart w:id="465" w:name="_Toc396148599"/>
      <w:bookmarkStart w:id="466" w:name="_Toc405207185"/>
      <w:bookmarkStart w:id="467" w:name="_Toc414448122"/>
      <w:bookmarkStart w:id="468" w:name="_Toc434003993"/>
      <w:bookmarkStart w:id="469" w:name="_Toc434004112"/>
      <w:bookmarkStart w:id="470" w:name="_Toc464498312"/>
      <w:bookmarkStart w:id="471" w:name="_Toc464498717"/>
      <w:bookmarkStart w:id="472" w:name="_Toc485137266"/>
      <w:bookmarkStart w:id="473" w:name="_Toc490562452"/>
      <w:bookmarkStart w:id="474" w:name="_Toc497216124"/>
      <w:bookmarkStart w:id="475" w:name="_Toc499126200"/>
      <w:bookmarkStart w:id="476" w:name="_Toc505757122"/>
      <w:bookmarkStart w:id="477" w:name="_Toc505869719"/>
      <w:bookmarkStart w:id="478" w:name="_Toc511922321"/>
      <w:r w:rsidRPr="0033233C">
        <w:rPr>
          <w:rFonts w:cs="Arial"/>
          <w:bCs/>
          <w:sz w:val="20"/>
        </w:rPr>
        <w:t xml:space="preserve">6.1.2 </w:t>
      </w:r>
      <w:r w:rsidRPr="0033233C">
        <w:rPr>
          <w:rFonts w:cs="Arial"/>
          <w:bCs/>
          <w:sz w:val="20"/>
        </w:rPr>
        <w:tab/>
      </w:r>
      <w:r w:rsidRPr="006B4BE5">
        <w:rPr>
          <w:rFonts w:cs="Arial"/>
          <w:bCs/>
          <w:color w:val="244061" w:themeColor="accent1" w:themeShade="80"/>
          <w:sz w:val="20"/>
        </w:rPr>
        <w:t>Solicitud de aclaraciones:</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14:paraId="78664FD9" w14:textId="77777777" w:rsidR="00827564" w:rsidRPr="00C93889" w:rsidRDefault="00827564" w:rsidP="004E12CE">
      <w:pPr>
        <w:pStyle w:val="Texto0"/>
        <w:numPr>
          <w:ilvl w:val="0"/>
          <w:numId w:val="12"/>
        </w:numPr>
        <w:tabs>
          <w:tab w:val="left" w:pos="709"/>
        </w:tabs>
        <w:spacing w:before="120" w:after="120" w:line="240" w:lineRule="auto"/>
        <w:ind w:left="993" w:hanging="284"/>
        <w:rPr>
          <w:sz w:val="20"/>
          <w:lang w:eastAsia="es-MX"/>
        </w:rPr>
      </w:pPr>
      <w:r w:rsidRPr="00C93889">
        <w:rPr>
          <w:sz w:val="20"/>
          <w:lang w:eastAsia="es-MX"/>
        </w:rPr>
        <w:t xml:space="preserve">Los LICITANTES que pretendan solicitar aclaraciones a los aspectos contenidos en la convocatoria, </w:t>
      </w:r>
      <w:r w:rsidRPr="00C93889">
        <w:rPr>
          <w:b/>
          <w:sz w:val="20"/>
          <w:u w:val="single"/>
          <w:lang w:eastAsia="es-MX"/>
        </w:rPr>
        <w:t>deberán presentar un</w:t>
      </w:r>
      <w:r w:rsidRPr="00C93889">
        <w:rPr>
          <w:sz w:val="20"/>
          <w:u w:val="single"/>
          <w:lang w:eastAsia="es-MX"/>
        </w:rPr>
        <w:t xml:space="preserve"> </w:t>
      </w:r>
      <w:r w:rsidRPr="00C93889">
        <w:rPr>
          <w:b/>
          <w:sz w:val="20"/>
          <w:u w:val="single"/>
          <w:lang w:eastAsia="es-MX"/>
        </w:rPr>
        <w:t xml:space="preserve">escrito en el que expresen su interés en participar en la </w:t>
      </w:r>
      <w:r w:rsidR="00D664E4">
        <w:rPr>
          <w:b/>
          <w:sz w:val="20"/>
          <w:u w:val="single"/>
          <w:lang w:eastAsia="es-MX"/>
        </w:rPr>
        <w:t>licitación</w:t>
      </w:r>
      <w:r w:rsidRPr="00C93889">
        <w:rPr>
          <w:sz w:val="20"/>
          <w:lang w:eastAsia="es-MX"/>
        </w:rPr>
        <w:t>, por sí o en representación de un tercero; De conformidad con lo señalado en el artículo 61 cuarto párrafo de las POBALINES, dicho escrito deberá contener los siguientes datos generales:</w:t>
      </w:r>
    </w:p>
    <w:p w14:paraId="081237BD" w14:textId="77777777" w:rsidR="00827564" w:rsidRPr="00C93889" w:rsidRDefault="00827564" w:rsidP="004E12CE">
      <w:pPr>
        <w:pStyle w:val="Texto0"/>
        <w:numPr>
          <w:ilvl w:val="1"/>
          <w:numId w:val="12"/>
        </w:numPr>
        <w:tabs>
          <w:tab w:val="left" w:pos="709"/>
        </w:tabs>
        <w:spacing w:before="120" w:after="120" w:line="240" w:lineRule="auto"/>
        <w:ind w:left="1418" w:hanging="142"/>
        <w:rPr>
          <w:sz w:val="20"/>
          <w:lang w:eastAsia="es-MX"/>
        </w:rPr>
      </w:pPr>
      <w:r w:rsidRPr="00C93889">
        <w:rPr>
          <w:sz w:val="20"/>
          <w:lang w:eastAsia="es-MX"/>
        </w:rPr>
        <w:t>Del LICITANTE: Registro Federal de contribuyentes, nombre y domicilio, así como, en su caso, de su apoderado o representante.</w:t>
      </w:r>
    </w:p>
    <w:p w14:paraId="3DF10389" w14:textId="77777777" w:rsidR="00827564" w:rsidRPr="00C93889" w:rsidRDefault="00827564" w:rsidP="00827564">
      <w:pPr>
        <w:pStyle w:val="Texto0"/>
        <w:tabs>
          <w:tab w:val="left" w:pos="709"/>
        </w:tabs>
        <w:spacing w:before="120" w:after="120" w:line="240" w:lineRule="auto"/>
        <w:ind w:left="1418" w:hanging="142"/>
        <w:rPr>
          <w:sz w:val="20"/>
          <w:lang w:eastAsia="es-MX"/>
        </w:rPr>
      </w:pPr>
      <w:r w:rsidRPr="00C93889">
        <w:rPr>
          <w:sz w:val="20"/>
          <w:lang w:eastAsia="es-MX"/>
        </w:rPr>
        <w:tab/>
        <w:t xml:space="preserve">Tratándose de personas morales, además se señalará su nacionalidad, la descripción del objeto social de la empresa, identificando los datos de escrituras públicas y, de haberlas, sus reformas y modificaciones, con las que se acredita la existencia legal de las personas morales así como el nombre de los socios, y </w:t>
      </w:r>
    </w:p>
    <w:p w14:paraId="6221693F" w14:textId="77777777" w:rsidR="00827564" w:rsidRPr="00C93889" w:rsidRDefault="00827564" w:rsidP="004E12CE">
      <w:pPr>
        <w:pStyle w:val="Texto0"/>
        <w:numPr>
          <w:ilvl w:val="1"/>
          <w:numId w:val="12"/>
        </w:numPr>
        <w:tabs>
          <w:tab w:val="left" w:pos="709"/>
        </w:tabs>
        <w:spacing w:before="120" w:after="120" w:line="240" w:lineRule="auto"/>
        <w:ind w:left="1418" w:hanging="142"/>
        <w:rPr>
          <w:sz w:val="20"/>
          <w:lang w:eastAsia="es-MX"/>
        </w:rPr>
      </w:pPr>
      <w:r w:rsidRPr="00C93889">
        <w:rPr>
          <w:sz w:val="20"/>
          <w:lang w:eastAsia="es-MX"/>
        </w:rPr>
        <w:t xml:space="preserve">Del representante legal del LICITANTE: datos de las escrituras públicas en las que le fueron otorgadas las facultades para suscribir las propuestas. </w:t>
      </w:r>
    </w:p>
    <w:p w14:paraId="36CF84DB" w14:textId="2C79FD04" w:rsidR="00827564" w:rsidRPr="00EB1A43" w:rsidRDefault="00827564" w:rsidP="00EB1A43">
      <w:pPr>
        <w:pStyle w:val="Texto0"/>
        <w:numPr>
          <w:ilvl w:val="0"/>
          <w:numId w:val="12"/>
        </w:numPr>
        <w:tabs>
          <w:tab w:val="left" w:pos="709"/>
        </w:tabs>
        <w:spacing w:before="120" w:after="120" w:line="240" w:lineRule="auto"/>
        <w:ind w:left="993" w:hanging="284"/>
        <w:rPr>
          <w:b/>
          <w:sz w:val="20"/>
          <w:lang w:eastAsia="es-MX"/>
        </w:rPr>
      </w:pPr>
      <w:r w:rsidRPr="00C93889">
        <w:rPr>
          <w:sz w:val="20"/>
          <w:lang w:eastAsia="es-MX"/>
        </w:rPr>
        <w:t xml:space="preserve">Las solicitudes de aclaración, se </w:t>
      </w:r>
      <w:r w:rsidRPr="009C51B1">
        <w:rPr>
          <w:sz w:val="20"/>
          <w:lang w:eastAsia="es-MX"/>
        </w:rPr>
        <w:t xml:space="preserve">presentarán </w:t>
      </w:r>
      <w:r w:rsidRPr="00F51678">
        <w:rPr>
          <w:b/>
          <w:sz w:val="20"/>
          <w:u w:val="single"/>
          <w:lang w:eastAsia="es-MX"/>
        </w:rPr>
        <w:t xml:space="preserve">a más tardar el </w:t>
      </w:r>
      <w:r w:rsidRPr="005716B6">
        <w:rPr>
          <w:b/>
          <w:sz w:val="20"/>
          <w:u w:val="single"/>
          <w:lang w:eastAsia="es-MX"/>
        </w:rPr>
        <w:t xml:space="preserve">día </w:t>
      </w:r>
      <w:r w:rsidR="00F419FE">
        <w:rPr>
          <w:b/>
          <w:sz w:val="22"/>
          <w:szCs w:val="22"/>
          <w:u w:val="single"/>
          <w:lang w:eastAsia="es-MX"/>
        </w:rPr>
        <w:t>14 de mayo de 2018</w:t>
      </w:r>
      <w:r w:rsidR="00D47158" w:rsidRPr="00C13B05">
        <w:rPr>
          <w:b/>
          <w:sz w:val="22"/>
          <w:szCs w:val="22"/>
          <w:u w:val="single"/>
          <w:lang w:eastAsia="es-MX"/>
        </w:rPr>
        <w:t xml:space="preserve"> a las </w:t>
      </w:r>
      <w:r w:rsidR="00F419FE">
        <w:rPr>
          <w:b/>
          <w:sz w:val="22"/>
          <w:szCs w:val="22"/>
          <w:u w:val="single"/>
          <w:lang w:eastAsia="es-MX"/>
        </w:rPr>
        <w:t>12:00 horas</w:t>
      </w:r>
      <w:r w:rsidRPr="005716B6">
        <w:rPr>
          <w:sz w:val="20"/>
          <w:lang w:eastAsia="es-MX"/>
        </w:rPr>
        <w:t>,</w:t>
      </w:r>
      <w:r w:rsidRPr="005716B6">
        <w:rPr>
          <w:b/>
          <w:sz w:val="20"/>
          <w:lang w:eastAsia="es-MX"/>
        </w:rPr>
        <w:t xml:space="preserve"> en el domicilio en que se llevará a cabo la</w:t>
      </w:r>
      <w:r w:rsidRPr="00F51678">
        <w:rPr>
          <w:b/>
          <w:sz w:val="20"/>
          <w:lang w:eastAsia="es-MX"/>
        </w:rPr>
        <w:t xml:space="preserve"> Junta</w:t>
      </w:r>
      <w:r>
        <w:rPr>
          <w:b/>
          <w:sz w:val="20"/>
          <w:lang w:eastAsia="es-MX"/>
        </w:rPr>
        <w:t xml:space="preserve"> de Aclaraciones</w:t>
      </w:r>
      <w:r w:rsidRPr="00C93889">
        <w:rPr>
          <w:b/>
          <w:sz w:val="20"/>
          <w:lang w:eastAsia="es-MX"/>
        </w:rPr>
        <w:t>, señalado en el</w:t>
      </w:r>
      <w:r>
        <w:rPr>
          <w:b/>
          <w:sz w:val="20"/>
          <w:lang w:eastAsia="es-MX"/>
        </w:rPr>
        <w:t xml:space="preserve"> primer párrafo de este numeral, </w:t>
      </w:r>
      <w:r>
        <w:rPr>
          <w:sz w:val="20"/>
          <w:lang w:eastAsia="es-MX"/>
        </w:rPr>
        <w:t xml:space="preserve">siendo optativo enviar las solicitudes de aclaración vía correo electrónico a las cuentas </w:t>
      </w:r>
      <w:hyperlink r:id="rId23" w:history="1">
        <w:r w:rsidRPr="00AA39D4">
          <w:rPr>
            <w:rStyle w:val="Hipervnculo"/>
            <w:sz w:val="20"/>
            <w:lang w:eastAsia="es-MX"/>
          </w:rPr>
          <w:t>atencion.proveedores@ine.mx</w:t>
        </w:r>
      </w:hyperlink>
      <w:r w:rsidR="00296912">
        <w:rPr>
          <w:sz w:val="20"/>
          <w:lang w:eastAsia="es-MX"/>
        </w:rPr>
        <w:t>,</w:t>
      </w:r>
      <w:r>
        <w:rPr>
          <w:sz w:val="20"/>
          <w:lang w:eastAsia="es-MX"/>
        </w:rPr>
        <w:t xml:space="preserve"> </w:t>
      </w:r>
      <w:hyperlink r:id="rId24" w:history="1">
        <w:r w:rsidRPr="00B27FD8">
          <w:rPr>
            <w:rStyle w:val="Hipervnculo"/>
            <w:sz w:val="20"/>
            <w:lang w:eastAsia="es-MX"/>
          </w:rPr>
          <w:t>roberto.medina@ine.mx</w:t>
        </w:r>
      </w:hyperlink>
      <w:r w:rsidR="002C4D15">
        <w:rPr>
          <w:rStyle w:val="Hipervnculo"/>
          <w:sz w:val="20"/>
          <w:lang w:eastAsia="es-MX"/>
        </w:rPr>
        <w:t>.</w:t>
      </w:r>
      <w:r w:rsidR="00EB1A43" w:rsidRPr="0032545F">
        <w:rPr>
          <w:rStyle w:val="Hipervnculo"/>
          <w:sz w:val="20"/>
          <w:u w:val="none"/>
          <w:lang w:eastAsia="es-MX"/>
        </w:rPr>
        <w:t xml:space="preserve"> </w:t>
      </w:r>
    </w:p>
    <w:p w14:paraId="52289FC5" w14:textId="77777777" w:rsidR="00827564" w:rsidRPr="00677CB9" w:rsidRDefault="00827564" w:rsidP="004E12CE">
      <w:pPr>
        <w:numPr>
          <w:ilvl w:val="0"/>
          <w:numId w:val="12"/>
        </w:numPr>
        <w:autoSpaceDE w:val="0"/>
        <w:autoSpaceDN w:val="0"/>
        <w:spacing w:before="120" w:after="120"/>
        <w:ind w:left="993" w:hanging="284"/>
        <w:jc w:val="both"/>
        <w:rPr>
          <w:rFonts w:ascii="Arial" w:hAnsi="Arial" w:cs="Arial"/>
          <w:lang w:val="es-ES"/>
        </w:rPr>
      </w:pPr>
      <w:r w:rsidRPr="00677CB9">
        <w:rPr>
          <w:rFonts w:ascii="Arial" w:hAnsi="Arial" w:cs="Arial"/>
          <w:lang w:val="es-ES"/>
        </w:rPr>
        <w:t>Cuando el escrito se presente fuera del plazo previsto o al inicio de la junta de aclaraciones, el LICITANTE sólo tendrá derecho a formular preguntas sobre las respuestas que dé la Convocante en la mencionada junta.</w:t>
      </w:r>
    </w:p>
    <w:p w14:paraId="7B863D14" w14:textId="77777777" w:rsidR="00827564" w:rsidRPr="00677CB9" w:rsidRDefault="00827564" w:rsidP="004E12CE">
      <w:pPr>
        <w:numPr>
          <w:ilvl w:val="0"/>
          <w:numId w:val="12"/>
        </w:numPr>
        <w:autoSpaceDE w:val="0"/>
        <w:autoSpaceDN w:val="0"/>
        <w:spacing w:before="120" w:after="120"/>
        <w:ind w:left="993" w:hanging="284"/>
        <w:jc w:val="both"/>
        <w:rPr>
          <w:rFonts w:ascii="Arial" w:hAnsi="Arial" w:cs="Arial"/>
          <w:lang w:val="es-ES"/>
        </w:rPr>
      </w:pPr>
      <w:r w:rsidRPr="00677CB9">
        <w:rPr>
          <w:rFonts w:ascii="Arial" w:hAnsi="Arial" w:cs="Arial"/>
          <w:lang w:val="es-ES"/>
        </w:rPr>
        <w:t xml:space="preserve">Si el escrito de interés en participar no se presenta, se permitirá el acceso en calidad de observador a la Junta de Aclaraciones a la persona que lo solicite, en términos del penúltimo párrafo del artículo 31 del REGLAMENTO. Las solicitudes de aclaración deberán plantearse </w:t>
      </w:r>
      <w:r w:rsidRPr="00677CB9">
        <w:rPr>
          <w:rFonts w:ascii="Arial" w:hAnsi="Arial" w:cs="Arial"/>
          <w:lang w:val="es-ES"/>
        </w:rPr>
        <w:lastRenderedPageBreak/>
        <w:t>de manera concisa y estar directamente vinculadas con los puntos contenidos en la Convocatoria, indicando el numeral o punto específico con el cual se relaciona. Las solicitudes que no cumplan con los requisitos señalados, podrán ser desechadas por la Convocante.</w:t>
      </w:r>
    </w:p>
    <w:p w14:paraId="67E21369" w14:textId="77777777" w:rsidR="00827564" w:rsidRPr="00677CB9" w:rsidRDefault="00827564" w:rsidP="004E12CE">
      <w:pPr>
        <w:numPr>
          <w:ilvl w:val="0"/>
          <w:numId w:val="12"/>
        </w:numPr>
        <w:autoSpaceDE w:val="0"/>
        <w:autoSpaceDN w:val="0"/>
        <w:spacing w:before="120" w:after="120"/>
        <w:ind w:left="993" w:hanging="284"/>
        <w:jc w:val="both"/>
        <w:rPr>
          <w:rFonts w:ascii="Arial" w:hAnsi="Arial" w:cs="Arial"/>
          <w:b/>
          <w:lang w:eastAsia="es-MX"/>
        </w:rPr>
      </w:pPr>
      <w:r w:rsidRPr="00677CB9">
        <w:rPr>
          <w:rFonts w:ascii="Arial" w:hAnsi="Arial" w:cs="Arial"/>
          <w:lang w:eastAsia="es-MX"/>
        </w:rPr>
        <w:t xml:space="preserve">Las solicitudes de aclaración se acompañarán de una </w:t>
      </w:r>
      <w:r w:rsidRPr="00677CB9">
        <w:rPr>
          <w:rFonts w:ascii="Arial" w:hAnsi="Arial" w:cs="Arial"/>
          <w:b/>
          <w:lang w:eastAsia="es-MX"/>
        </w:rPr>
        <w:t>versión electrónica en formato WORD</w:t>
      </w:r>
      <w:r w:rsidRPr="00677CB9">
        <w:rPr>
          <w:rFonts w:ascii="Arial" w:hAnsi="Arial" w:cs="Arial"/>
          <w:lang w:eastAsia="es-MX"/>
        </w:rPr>
        <w:t xml:space="preserve"> de las mismas que permita a la convocante su clasificación e integración, cuando la versión electrónica esté contenida en un medio físico, éste le será devuelto al LICITANTE en la junta de aclaraciones respectiva.</w:t>
      </w:r>
    </w:p>
    <w:p w14:paraId="670F99C1" w14:textId="77777777" w:rsidR="00827564" w:rsidRPr="00677CB9" w:rsidRDefault="00827564" w:rsidP="00827564">
      <w:pPr>
        <w:pStyle w:val="Texto0"/>
        <w:tabs>
          <w:tab w:val="left" w:pos="1134"/>
        </w:tabs>
        <w:spacing w:before="120" w:after="120" w:line="240" w:lineRule="auto"/>
        <w:ind w:left="993" w:hanging="284"/>
        <w:rPr>
          <w:sz w:val="20"/>
          <w:lang w:eastAsia="es-MX"/>
        </w:rPr>
      </w:pPr>
      <w:r w:rsidRPr="00677CB9">
        <w:rPr>
          <w:sz w:val="20"/>
          <w:lang w:eastAsia="es-MX"/>
        </w:rPr>
        <w:t>Para la presentación de preguntas se utilizará el siguiente formato:</w:t>
      </w:r>
    </w:p>
    <w:tbl>
      <w:tblPr>
        <w:tblW w:w="4449" w:type="pct"/>
        <w:jc w:val="righ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CellMar>
          <w:left w:w="70" w:type="dxa"/>
          <w:right w:w="70" w:type="dxa"/>
        </w:tblCellMar>
        <w:tblLook w:val="0000" w:firstRow="0" w:lastRow="0" w:firstColumn="0" w:lastColumn="0" w:noHBand="0" w:noVBand="0"/>
      </w:tblPr>
      <w:tblGrid>
        <w:gridCol w:w="1053"/>
        <w:gridCol w:w="1254"/>
        <w:gridCol w:w="1374"/>
        <w:gridCol w:w="4529"/>
      </w:tblGrid>
      <w:tr w:rsidR="0011214B" w:rsidRPr="0011214B" w14:paraId="45E690BF" w14:textId="77777777" w:rsidTr="008F679E">
        <w:trPr>
          <w:trHeight w:val="144"/>
          <w:tblHeader/>
          <w:jc w:val="right"/>
        </w:trPr>
        <w:tc>
          <w:tcPr>
            <w:tcW w:w="5000" w:type="pct"/>
            <w:gridSpan w:val="4"/>
            <w:shd w:val="clear" w:color="00FFFF" w:fill="auto"/>
            <w:vAlign w:val="center"/>
          </w:tcPr>
          <w:p w14:paraId="5C8A6F8E" w14:textId="77777777" w:rsidR="00827564" w:rsidRPr="0011214B" w:rsidRDefault="00827564" w:rsidP="008F679E">
            <w:pPr>
              <w:pStyle w:val="Texto0"/>
              <w:tabs>
                <w:tab w:val="left" w:pos="567"/>
              </w:tabs>
              <w:spacing w:line="240" w:lineRule="auto"/>
              <w:ind w:firstLine="0"/>
              <w:rPr>
                <w:color w:val="244061" w:themeColor="accent1" w:themeShade="80"/>
                <w:lang w:eastAsia="es-MX"/>
              </w:rPr>
            </w:pPr>
            <w:r w:rsidRPr="0011214B">
              <w:rPr>
                <w:color w:val="244061" w:themeColor="accent1" w:themeShade="80"/>
                <w:lang w:eastAsia="es-MX"/>
              </w:rPr>
              <w:t>Nombre del LICITANTE:</w:t>
            </w:r>
          </w:p>
        </w:tc>
      </w:tr>
      <w:tr w:rsidR="0011214B" w:rsidRPr="0011214B" w14:paraId="2E05CA21" w14:textId="77777777" w:rsidTr="008F679E">
        <w:trPr>
          <w:trHeight w:val="144"/>
          <w:tblHeader/>
          <w:jc w:val="right"/>
        </w:trPr>
        <w:tc>
          <w:tcPr>
            <w:tcW w:w="5000" w:type="pct"/>
            <w:gridSpan w:val="4"/>
            <w:shd w:val="clear" w:color="00FFFF" w:fill="auto"/>
            <w:vAlign w:val="center"/>
          </w:tcPr>
          <w:p w14:paraId="394BDA63" w14:textId="77777777" w:rsidR="00827564" w:rsidRPr="0011214B" w:rsidRDefault="00D664E4" w:rsidP="008F679E">
            <w:pPr>
              <w:pStyle w:val="Texto0"/>
              <w:tabs>
                <w:tab w:val="left" w:pos="567"/>
              </w:tabs>
              <w:spacing w:line="240" w:lineRule="auto"/>
              <w:ind w:firstLine="0"/>
              <w:rPr>
                <w:color w:val="244061" w:themeColor="accent1" w:themeShade="80"/>
                <w:lang w:eastAsia="es-MX"/>
              </w:rPr>
            </w:pPr>
            <w:r w:rsidRPr="0011214B">
              <w:rPr>
                <w:color w:val="244061" w:themeColor="accent1" w:themeShade="80"/>
                <w:lang w:eastAsia="es-MX"/>
              </w:rPr>
              <w:t>Licitación Pública</w:t>
            </w:r>
            <w:r w:rsidR="00827564" w:rsidRPr="0011214B">
              <w:rPr>
                <w:color w:val="244061" w:themeColor="accent1" w:themeShade="80"/>
                <w:lang w:eastAsia="es-MX"/>
              </w:rPr>
              <w:t xml:space="preserve"> Nacional No.:</w:t>
            </w:r>
          </w:p>
        </w:tc>
      </w:tr>
      <w:tr w:rsidR="0011214B" w:rsidRPr="0011214B" w14:paraId="2FEF382B" w14:textId="77777777" w:rsidTr="008F679E">
        <w:trPr>
          <w:trHeight w:val="236"/>
          <w:tblHeader/>
          <w:jc w:val="right"/>
        </w:trPr>
        <w:tc>
          <w:tcPr>
            <w:tcW w:w="5000" w:type="pct"/>
            <w:gridSpan w:val="4"/>
            <w:shd w:val="clear" w:color="00FFFF" w:fill="auto"/>
            <w:vAlign w:val="center"/>
          </w:tcPr>
          <w:p w14:paraId="2F281660" w14:textId="77777777" w:rsidR="00827564" w:rsidRPr="0011214B" w:rsidRDefault="00827564" w:rsidP="008F679E">
            <w:pPr>
              <w:pStyle w:val="Texto0"/>
              <w:tabs>
                <w:tab w:val="left" w:pos="567"/>
              </w:tabs>
              <w:spacing w:line="240" w:lineRule="auto"/>
              <w:ind w:firstLine="0"/>
              <w:rPr>
                <w:color w:val="244061" w:themeColor="accent1" w:themeShade="80"/>
                <w:lang w:eastAsia="es-MX"/>
              </w:rPr>
            </w:pPr>
            <w:r w:rsidRPr="0011214B">
              <w:rPr>
                <w:color w:val="244061" w:themeColor="accent1" w:themeShade="80"/>
                <w:lang w:eastAsia="es-MX"/>
              </w:rPr>
              <w:t>Relativa a :</w:t>
            </w:r>
          </w:p>
        </w:tc>
      </w:tr>
      <w:tr w:rsidR="0011214B" w:rsidRPr="0011214B" w14:paraId="2EC0D19B" w14:textId="77777777" w:rsidTr="008F679E">
        <w:trPr>
          <w:trHeight w:val="326"/>
          <w:tblHeader/>
          <w:jc w:val="right"/>
        </w:trPr>
        <w:tc>
          <w:tcPr>
            <w:tcW w:w="641" w:type="pct"/>
            <w:shd w:val="clear" w:color="00FFFF" w:fill="auto"/>
            <w:vAlign w:val="center"/>
          </w:tcPr>
          <w:p w14:paraId="074A948E" w14:textId="77777777" w:rsidR="00827564" w:rsidRPr="0011214B" w:rsidRDefault="00827564" w:rsidP="008F679E">
            <w:pPr>
              <w:pStyle w:val="Texto0"/>
              <w:tabs>
                <w:tab w:val="left" w:pos="567"/>
              </w:tabs>
              <w:spacing w:line="240" w:lineRule="auto"/>
              <w:ind w:firstLine="0"/>
              <w:jc w:val="center"/>
              <w:rPr>
                <w:color w:val="244061" w:themeColor="accent1" w:themeShade="80"/>
                <w:lang w:eastAsia="es-MX"/>
              </w:rPr>
            </w:pPr>
            <w:r w:rsidRPr="0011214B">
              <w:rPr>
                <w:color w:val="244061" w:themeColor="accent1" w:themeShade="80"/>
                <w:lang w:eastAsia="es-MX"/>
              </w:rPr>
              <w:t>Núm. de pregunta</w:t>
            </w:r>
          </w:p>
        </w:tc>
        <w:tc>
          <w:tcPr>
            <w:tcW w:w="764" w:type="pct"/>
            <w:shd w:val="clear" w:color="00FFFF" w:fill="auto"/>
            <w:noWrap/>
            <w:vAlign w:val="center"/>
          </w:tcPr>
          <w:p w14:paraId="5331B146" w14:textId="77777777" w:rsidR="00827564" w:rsidRPr="0011214B" w:rsidRDefault="00827564" w:rsidP="008F679E">
            <w:pPr>
              <w:pStyle w:val="Texto0"/>
              <w:tabs>
                <w:tab w:val="left" w:pos="567"/>
              </w:tabs>
              <w:spacing w:line="240" w:lineRule="auto"/>
              <w:ind w:firstLine="0"/>
              <w:jc w:val="center"/>
              <w:rPr>
                <w:color w:val="244061" w:themeColor="accent1" w:themeShade="80"/>
                <w:lang w:eastAsia="es-MX"/>
              </w:rPr>
            </w:pPr>
            <w:r w:rsidRPr="0011214B">
              <w:rPr>
                <w:color w:val="244061" w:themeColor="accent1" w:themeShade="80"/>
                <w:lang w:eastAsia="es-MX"/>
              </w:rPr>
              <w:t>Página de la convocatoria</w:t>
            </w:r>
          </w:p>
        </w:tc>
        <w:tc>
          <w:tcPr>
            <w:tcW w:w="837" w:type="pct"/>
            <w:shd w:val="clear" w:color="00FFFF" w:fill="auto"/>
            <w:noWrap/>
            <w:vAlign w:val="center"/>
          </w:tcPr>
          <w:p w14:paraId="346AB248" w14:textId="77777777" w:rsidR="00827564" w:rsidRPr="0011214B" w:rsidRDefault="00827564" w:rsidP="008F679E">
            <w:pPr>
              <w:pStyle w:val="Texto0"/>
              <w:tabs>
                <w:tab w:val="left" w:pos="567"/>
              </w:tabs>
              <w:spacing w:line="240" w:lineRule="auto"/>
              <w:ind w:firstLine="0"/>
              <w:jc w:val="center"/>
              <w:rPr>
                <w:color w:val="244061" w:themeColor="accent1" w:themeShade="80"/>
                <w:lang w:eastAsia="es-MX"/>
              </w:rPr>
            </w:pPr>
            <w:r w:rsidRPr="0011214B">
              <w:rPr>
                <w:color w:val="244061" w:themeColor="accent1" w:themeShade="80"/>
                <w:lang w:eastAsia="es-MX"/>
              </w:rPr>
              <w:t>Ref. (Número, inciso, etc.)</w:t>
            </w:r>
          </w:p>
        </w:tc>
        <w:tc>
          <w:tcPr>
            <w:tcW w:w="2758" w:type="pct"/>
            <w:shd w:val="clear" w:color="00FFFF" w:fill="auto"/>
            <w:noWrap/>
            <w:vAlign w:val="center"/>
          </w:tcPr>
          <w:p w14:paraId="7C46448D" w14:textId="77777777" w:rsidR="00827564" w:rsidRPr="0011214B" w:rsidRDefault="00827564" w:rsidP="008F679E">
            <w:pPr>
              <w:pStyle w:val="Texto0"/>
              <w:tabs>
                <w:tab w:val="left" w:pos="567"/>
              </w:tabs>
              <w:spacing w:line="240" w:lineRule="auto"/>
              <w:ind w:firstLine="0"/>
              <w:jc w:val="center"/>
              <w:rPr>
                <w:color w:val="244061" w:themeColor="accent1" w:themeShade="80"/>
                <w:lang w:eastAsia="es-MX"/>
              </w:rPr>
            </w:pPr>
            <w:r w:rsidRPr="0011214B">
              <w:rPr>
                <w:color w:val="244061" w:themeColor="accent1" w:themeShade="80"/>
                <w:lang w:eastAsia="es-MX"/>
              </w:rPr>
              <w:t>Pregunta</w:t>
            </w:r>
          </w:p>
        </w:tc>
      </w:tr>
      <w:tr w:rsidR="0011214B" w:rsidRPr="0011214B" w14:paraId="135442B0" w14:textId="77777777" w:rsidTr="008F679E">
        <w:trPr>
          <w:trHeight w:val="326"/>
          <w:jc w:val="right"/>
        </w:trPr>
        <w:tc>
          <w:tcPr>
            <w:tcW w:w="641" w:type="pct"/>
            <w:vAlign w:val="center"/>
          </w:tcPr>
          <w:p w14:paraId="3635EEDE" w14:textId="77777777" w:rsidR="00827564" w:rsidRPr="0011214B" w:rsidRDefault="00827564" w:rsidP="008F679E">
            <w:pPr>
              <w:pStyle w:val="Texto0"/>
              <w:tabs>
                <w:tab w:val="left" w:pos="567"/>
              </w:tabs>
              <w:spacing w:line="240" w:lineRule="auto"/>
              <w:ind w:firstLine="0"/>
              <w:jc w:val="center"/>
              <w:rPr>
                <w:color w:val="244061" w:themeColor="accent1" w:themeShade="80"/>
                <w:lang w:eastAsia="es-MX"/>
              </w:rPr>
            </w:pPr>
            <w:r w:rsidRPr="0011214B">
              <w:rPr>
                <w:color w:val="244061" w:themeColor="accent1" w:themeShade="80"/>
                <w:lang w:eastAsia="es-MX"/>
              </w:rPr>
              <w:t>(campo obligatorio)</w:t>
            </w:r>
          </w:p>
        </w:tc>
        <w:tc>
          <w:tcPr>
            <w:tcW w:w="764" w:type="pct"/>
            <w:noWrap/>
            <w:vAlign w:val="center"/>
          </w:tcPr>
          <w:p w14:paraId="4E198008" w14:textId="77777777" w:rsidR="00827564" w:rsidRPr="0011214B" w:rsidRDefault="00827564" w:rsidP="008F679E">
            <w:pPr>
              <w:pStyle w:val="Texto0"/>
              <w:tabs>
                <w:tab w:val="left" w:pos="567"/>
              </w:tabs>
              <w:spacing w:line="240" w:lineRule="auto"/>
              <w:ind w:firstLine="0"/>
              <w:jc w:val="center"/>
              <w:rPr>
                <w:color w:val="244061" w:themeColor="accent1" w:themeShade="80"/>
                <w:lang w:eastAsia="es-MX"/>
              </w:rPr>
            </w:pPr>
            <w:r w:rsidRPr="0011214B">
              <w:rPr>
                <w:color w:val="244061" w:themeColor="accent1" w:themeShade="80"/>
                <w:lang w:eastAsia="es-MX"/>
              </w:rPr>
              <w:t>(campo obligatorio)</w:t>
            </w:r>
          </w:p>
        </w:tc>
        <w:tc>
          <w:tcPr>
            <w:tcW w:w="837" w:type="pct"/>
            <w:noWrap/>
            <w:vAlign w:val="center"/>
          </w:tcPr>
          <w:p w14:paraId="43519463" w14:textId="77777777" w:rsidR="00827564" w:rsidRPr="0011214B" w:rsidRDefault="00827564" w:rsidP="008F679E">
            <w:pPr>
              <w:pStyle w:val="Texto0"/>
              <w:tabs>
                <w:tab w:val="left" w:pos="567"/>
              </w:tabs>
              <w:spacing w:line="240" w:lineRule="auto"/>
              <w:ind w:firstLine="0"/>
              <w:jc w:val="center"/>
              <w:rPr>
                <w:color w:val="244061" w:themeColor="accent1" w:themeShade="80"/>
                <w:lang w:eastAsia="es-MX"/>
              </w:rPr>
            </w:pPr>
            <w:r w:rsidRPr="0011214B">
              <w:rPr>
                <w:color w:val="244061" w:themeColor="accent1" w:themeShade="80"/>
                <w:lang w:eastAsia="es-MX"/>
              </w:rPr>
              <w:t>(campo obligatorio)</w:t>
            </w:r>
          </w:p>
        </w:tc>
        <w:tc>
          <w:tcPr>
            <w:tcW w:w="2758" w:type="pct"/>
            <w:vAlign w:val="center"/>
          </w:tcPr>
          <w:p w14:paraId="2BB67FDE" w14:textId="77777777" w:rsidR="00827564" w:rsidRPr="0011214B" w:rsidRDefault="00827564" w:rsidP="008F679E">
            <w:pPr>
              <w:pStyle w:val="Texto0"/>
              <w:tabs>
                <w:tab w:val="left" w:pos="567"/>
              </w:tabs>
              <w:spacing w:line="240" w:lineRule="auto"/>
              <w:ind w:firstLine="0"/>
              <w:jc w:val="center"/>
              <w:rPr>
                <w:color w:val="244061" w:themeColor="accent1" w:themeShade="80"/>
                <w:lang w:eastAsia="es-MX"/>
              </w:rPr>
            </w:pPr>
            <w:r w:rsidRPr="0011214B">
              <w:rPr>
                <w:color w:val="244061" w:themeColor="accent1" w:themeShade="80"/>
                <w:lang w:eastAsia="es-MX"/>
              </w:rPr>
              <w:t>(campo obligatorio)</w:t>
            </w:r>
          </w:p>
        </w:tc>
      </w:tr>
    </w:tbl>
    <w:p w14:paraId="228F2804" w14:textId="77777777" w:rsidR="00827564" w:rsidRDefault="00827564" w:rsidP="00827564">
      <w:pPr>
        <w:pStyle w:val="Texto0"/>
        <w:tabs>
          <w:tab w:val="left" w:pos="709"/>
        </w:tabs>
        <w:spacing w:after="0" w:line="240" w:lineRule="auto"/>
        <w:ind w:left="709" w:firstLine="0"/>
        <w:rPr>
          <w:sz w:val="12"/>
          <w:lang w:eastAsia="es-MX"/>
        </w:rPr>
      </w:pPr>
    </w:p>
    <w:p w14:paraId="68FEDF44" w14:textId="77777777" w:rsidR="00827564" w:rsidRDefault="00827564" w:rsidP="00827564">
      <w:pPr>
        <w:pStyle w:val="Texto0"/>
        <w:tabs>
          <w:tab w:val="left" w:pos="709"/>
        </w:tabs>
        <w:spacing w:after="0" w:line="240" w:lineRule="auto"/>
        <w:ind w:left="709" w:firstLine="0"/>
        <w:rPr>
          <w:sz w:val="12"/>
          <w:lang w:eastAsia="es-MX"/>
        </w:rPr>
      </w:pPr>
    </w:p>
    <w:p w14:paraId="14C82E4A" w14:textId="77777777" w:rsidR="00827564" w:rsidRPr="0033233C" w:rsidRDefault="00827564" w:rsidP="00827564">
      <w:pPr>
        <w:pStyle w:val="Ttulo1"/>
        <w:spacing w:before="120" w:after="120"/>
        <w:ind w:left="709" w:hanging="709"/>
        <w:jc w:val="both"/>
        <w:rPr>
          <w:rFonts w:cs="Arial"/>
          <w:bCs/>
          <w:sz w:val="20"/>
        </w:rPr>
      </w:pPr>
      <w:bookmarkStart w:id="479" w:name="_Toc382993261"/>
      <w:bookmarkStart w:id="480" w:name="_Toc390699244"/>
      <w:bookmarkStart w:id="481" w:name="_Toc396148600"/>
      <w:bookmarkStart w:id="482" w:name="_Toc405207186"/>
      <w:bookmarkStart w:id="483" w:name="_Toc414448123"/>
      <w:bookmarkStart w:id="484" w:name="_Toc434003994"/>
      <w:bookmarkStart w:id="485" w:name="_Toc434004113"/>
      <w:bookmarkStart w:id="486" w:name="_Toc464498313"/>
      <w:bookmarkStart w:id="487" w:name="_Toc464498718"/>
      <w:bookmarkStart w:id="488" w:name="_Toc485137267"/>
      <w:bookmarkStart w:id="489" w:name="_Toc490562453"/>
      <w:bookmarkStart w:id="490" w:name="_Toc497216125"/>
      <w:bookmarkStart w:id="491" w:name="_Toc499126201"/>
      <w:bookmarkStart w:id="492" w:name="_Toc505757123"/>
      <w:bookmarkStart w:id="493" w:name="_Toc505869720"/>
      <w:bookmarkStart w:id="494" w:name="_Toc511922322"/>
      <w:r w:rsidRPr="0033233C">
        <w:rPr>
          <w:rFonts w:cs="Arial"/>
          <w:bCs/>
          <w:sz w:val="20"/>
        </w:rPr>
        <w:t>6.1.</w:t>
      </w:r>
      <w:r w:rsidRPr="0027632A">
        <w:rPr>
          <w:rFonts w:cs="Arial"/>
          <w:bCs/>
          <w:sz w:val="20"/>
        </w:rPr>
        <w:t>3</w:t>
      </w:r>
      <w:r w:rsidRPr="0027632A">
        <w:rPr>
          <w:rFonts w:cs="Arial"/>
          <w:bCs/>
          <w:sz w:val="20"/>
        </w:rPr>
        <w:tab/>
      </w:r>
      <w:r w:rsidRPr="0027632A">
        <w:rPr>
          <w:rFonts w:cs="Arial"/>
          <w:bCs/>
          <w:color w:val="244061" w:themeColor="accent1" w:themeShade="80"/>
          <w:sz w:val="20"/>
        </w:rPr>
        <w:t>Desarrollo de la Junta de Aclaraciones:</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r w:rsidRPr="0033233C">
        <w:rPr>
          <w:rFonts w:cs="Arial"/>
          <w:bCs/>
          <w:sz w:val="20"/>
        </w:rPr>
        <w:t xml:space="preserve"> </w:t>
      </w:r>
    </w:p>
    <w:p w14:paraId="5EA486A7" w14:textId="77777777" w:rsidR="00827564" w:rsidRPr="00677CB9" w:rsidRDefault="00827564" w:rsidP="00827564">
      <w:pPr>
        <w:pStyle w:val="Texto0"/>
        <w:tabs>
          <w:tab w:val="left" w:pos="709"/>
        </w:tabs>
        <w:spacing w:before="120" w:after="120" w:line="240" w:lineRule="auto"/>
        <w:ind w:left="709" w:firstLine="0"/>
        <w:rPr>
          <w:sz w:val="20"/>
          <w:lang w:eastAsia="es-MX"/>
        </w:rPr>
      </w:pPr>
      <w:r w:rsidRPr="00677CB9">
        <w:rPr>
          <w:sz w:val="20"/>
          <w:lang w:eastAsia="es-MX"/>
        </w:rPr>
        <w:t>El servidor público que presida dará lectura a la declaratoria oficial para iniciar el Acto, dará a conocer el orden del día y la logística para su conducción atendiendo en todo momento lo señalado en el artículo 62 de las POBALINES.</w:t>
      </w:r>
    </w:p>
    <w:p w14:paraId="68CE903A" w14:textId="77777777" w:rsidR="00827564" w:rsidRPr="00677CB9" w:rsidRDefault="00827564" w:rsidP="00600989">
      <w:pPr>
        <w:pStyle w:val="Prrafodelista"/>
        <w:widowControl/>
        <w:numPr>
          <w:ilvl w:val="0"/>
          <w:numId w:val="83"/>
        </w:numPr>
        <w:tabs>
          <w:tab w:val="left" w:pos="993"/>
        </w:tabs>
        <w:autoSpaceDE w:val="0"/>
        <w:autoSpaceDN w:val="0"/>
        <w:spacing w:before="120" w:after="120"/>
        <w:ind w:left="993" w:hanging="142"/>
        <w:contextualSpacing w:val="0"/>
        <w:jc w:val="both"/>
        <w:rPr>
          <w:rFonts w:ascii="Arial" w:hAnsi="Arial" w:cs="Arial"/>
          <w:lang w:val="es-ES"/>
        </w:rPr>
      </w:pPr>
      <w:r w:rsidRPr="00677CB9">
        <w:rPr>
          <w:rFonts w:ascii="Arial" w:hAnsi="Arial" w:cs="Arial"/>
          <w:lang w:val="es-ES"/>
        </w:rPr>
        <w:t>En la fecha y hora establecida para la primera Junta de Aclaraciones, el servidor público que la presida procederá a dar contestación a las solicitudes de aclaración, mencionando el nombre del o los LICITANTES que las presentaron. La convocante podrá optar por dar contestación a dichas solicitudes de manera individual o de manera conjunta tratándose de aquéllas que hubiera agrupado por corresponder a un mismo punto o apartado de la convocatoria.</w:t>
      </w:r>
    </w:p>
    <w:p w14:paraId="577FFFEC" w14:textId="08153175" w:rsidR="00A81B47" w:rsidRPr="00B10BA2" w:rsidRDefault="00A81B47" w:rsidP="00A81B47">
      <w:pPr>
        <w:pStyle w:val="Prrafodelista"/>
        <w:numPr>
          <w:ilvl w:val="0"/>
          <w:numId w:val="83"/>
        </w:numPr>
        <w:tabs>
          <w:tab w:val="left" w:pos="993"/>
        </w:tabs>
        <w:autoSpaceDE w:val="0"/>
        <w:autoSpaceDN w:val="0"/>
        <w:spacing w:before="120" w:after="120"/>
        <w:ind w:left="993" w:hanging="142"/>
        <w:contextualSpacing w:val="0"/>
        <w:jc w:val="both"/>
        <w:rPr>
          <w:rFonts w:ascii="Arial" w:hAnsi="Arial" w:cs="Arial"/>
          <w:lang w:val="es-ES"/>
        </w:rPr>
      </w:pPr>
      <w:r w:rsidRPr="00B10BA2">
        <w:rPr>
          <w:rFonts w:ascii="Arial" w:hAnsi="Arial" w:cs="Arial"/>
          <w:lang w:val="es-ES"/>
        </w:rPr>
        <w:t>Quien presida la(s) Junta(s) de Aclaraciones podrá suspender la sesión, en razón del número de solicitudes de aclaración recibidas o del tiempo que se emplearía en darles contestación, informando a los LICITANTES, durante el Acto</w:t>
      </w:r>
      <w:r w:rsidR="002C4D15">
        <w:rPr>
          <w:rFonts w:ascii="Arial" w:hAnsi="Arial" w:cs="Arial"/>
          <w:lang w:val="es-ES"/>
        </w:rPr>
        <w:t xml:space="preserve"> presencial</w:t>
      </w:r>
      <w:r w:rsidRPr="00B10BA2">
        <w:rPr>
          <w:rFonts w:ascii="Arial" w:hAnsi="Arial" w:cs="Arial"/>
          <w:lang w:val="es-ES"/>
        </w:rPr>
        <w:t xml:space="preserve">, la hora y, en su caso, fecha o lugar, en que se continuará con la Junta de Aclaraciones. </w:t>
      </w:r>
    </w:p>
    <w:p w14:paraId="6489EE6D" w14:textId="77777777" w:rsidR="00A81B47" w:rsidRDefault="00827564" w:rsidP="00827564">
      <w:pPr>
        <w:pStyle w:val="Prrafodelista"/>
        <w:tabs>
          <w:tab w:val="left" w:pos="993"/>
        </w:tabs>
        <w:autoSpaceDE w:val="0"/>
        <w:autoSpaceDN w:val="0"/>
        <w:spacing w:before="120" w:after="120"/>
        <w:ind w:left="993" w:hanging="142"/>
        <w:contextualSpacing w:val="0"/>
        <w:jc w:val="both"/>
        <w:rPr>
          <w:rFonts w:ascii="Arial" w:hAnsi="Arial" w:cs="Arial"/>
          <w:lang w:val="es-ES"/>
        </w:rPr>
      </w:pPr>
      <w:r w:rsidRPr="00677CB9">
        <w:rPr>
          <w:rFonts w:ascii="Arial" w:hAnsi="Arial" w:cs="Arial"/>
          <w:lang w:val="es-ES"/>
        </w:rPr>
        <w:tab/>
        <w:t>Una vez que la convocante termine de dar respuesta a las solicitudes de aclaración, se dará inmediatamente oportunidad a los LICITANTES para que, en el mismo orden de los puntos o apartados de la convocatoria en que se dio respuesta, formulen la(s) pregunta(s) que estimen pertinentes en relación con las respuestas recibidas.</w:t>
      </w:r>
    </w:p>
    <w:p w14:paraId="26004E52" w14:textId="6B5888A6" w:rsidR="00827564" w:rsidRPr="00677CB9" w:rsidRDefault="00A81B47" w:rsidP="00827564">
      <w:pPr>
        <w:pStyle w:val="Prrafodelista"/>
        <w:tabs>
          <w:tab w:val="left" w:pos="993"/>
        </w:tabs>
        <w:autoSpaceDE w:val="0"/>
        <w:autoSpaceDN w:val="0"/>
        <w:spacing w:before="120" w:after="120"/>
        <w:ind w:left="993" w:hanging="142"/>
        <w:contextualSpacing w:val="0"/>
        <w:jc w:val="both"/>
        <w:rPr>
          <w:rFonts w:ascii="Arial" w:hAnsi="Arial" w:cs="Arial"/>
          <w:lang w:val="es-ES"/>
        </w:rPr>
      </w:pPr>
      <w:r>
        <w:rPr>
          <w:rFonts w:ascii="Arial" w:hAnsi="Arial" w:cs="Arial"/>
          <w:lang w:val="es-ES"/>
        </w:rPr>
        <w:tab/>
      </w:r>
      <w:r w:rsidR="00827564" w:rsidRPr="00677CB9">
        <w:rPr>
          <w:rFonts w:ascii="Arial" w:hAnsi="Arial" w:cs="Arial"/>
          <w:lang w:val="es-ES"/>
        </w:rPr>
        <w:t>Atendiendo al número de preguntas, se informará a los LICITANTES si éstas serán contestadas en ese momento o si se suspende el acto para reanu</w:t>
      </w:r>
      <w:r w:rsidR="0027632A">
        <w:rPr>
          <w:rFonts w:ascii="Arial" w:hAnsi="Arial" w:cs="Arial"/>
          <w:lang w:val="es-ES"/>
        </w:rPr>
        <w:t>darlo en hora o fecha posterior.</w:t>
      </w:r>
    </w:p>
    <w:p w14:paraId="74C95E34" w14:textId="77777777" w:rsidR="00827564" w:rsidRPr="00677CB9" w:rsidRDefault="00827564" w:rsidP="00827564">
      <w:pPr>
        <w:pStyle w:val="Prrafodelista"/>
        <w:tabs>
          <w:tab w:val="left" w:pos="993"/>
        </w:tabs>
        <w:autoSpaceDE w:val="0"/>
        <w:autoSpaceDN w:val="0"/>
        <w:spacing w:before="120" w:after="120"/>
        <w:ind w:left="993"/>
        <w:contextualSpacing w:val="0"/>
        <w:jc w:val="both"/>
        <w:rPr>
          <w:rFonts w:ascii="Arial" w:hAnsi="Arial" w:cs="Arial"/>
          <w:lang w:val="es-ES"/>
        </w:rPr>
      </w:pPr>
      <w:r w:rsidRPr="00677CB9">
        <w:rPr>
          <w:rFonts w:ascii="Arial" w:hAnsi="Arial" w:cs="Arial"/>
          <w:lang w:val="es-ES"/>
        </w:rPr>
        <w:t>Las solicitudes de aclaración que sean recibidas con posterioridad al plazo previsto en el inciso b) del numeral 6.1.2 de la presente convocatoria, no serán contestadas por la convocante por resultar extemporáneas, debiéndose integrar al expediente respectivo; en caso que algún LICITANTE presente nuevas solicitudes de aclaración en la junta correspondiente, las deberá entregar por escrito y la convocante las recibirá, pero no les dará respuesta. En ambos supuestos, si el servidor público que presida la Junta de Aclaraciones considera necesario citar a una ulterior junta, la convocante deberá tomar en cuenta dichas solicitudes para responderlas.</w:t>
      </w:r>
    </w:p>
    <w:p w14:paraId="6C2FD67E" w14:textId="77777777" w:rsidR="00827564" w:rsidRPr="00677CB9" w:rsidRDefault="00827564" w:rsidP="00600989">
      <w:pPr>
        <w:pStyle w:val="Texto0"/>
        <w:numPr>
          <w:ilvl w:val="0"/>
          <w:numId w:val="83"/>
        </w:numPr>
        <w:tabs>
          <w:tab w:val="left" w:pos="993"/>
        </w:tabs>
        <w:spacing w:before="120" w:after="120" w:line="240" w:lineRule="auto"/>
        <w:ind w:left="993" w:hanging="142"/>
        <w:rPr>
          <w:sz w:val="20"/>
          <w:lang w:eastAsia="es-MX"/>
        </w:rPr>
      </w:pPr>
      <w:r w:rsidRPr="00677CB9">
        <w:rPr>
          <w:sz w:val="20"/>
          <w:lang w:eastAsia="es-MX"/>
        </w:rPr>
        <w:t xml:space="preserve">De la(s) Junta(s) de Aclaraciones se levantará el acta en la que se harán constar los cuestionamientos formulados por los interesados y las respuestas se harán de la siguiente forma: si fueren respuestas técnicas el área solicitante las atenderá, tratándose de respuestas </w:t>
      </w:r>
      <w:r w:rsidRPr="00677CB9">
        <w:rPr>
          <w:sz w:val="20"/>
          <w:lang w:eastAsia="es-MX"/>
        </w:rPr>
        <w:lastRenderedPageBreak/>
        <w:t>legales y administrativas será la convocante. En el acta correspondiente a la última Junta de Aclaraciones se indicará expresamente esta circunstancia.</w:t>
      </w:r>
    </w:p>
    <w:p w14:paraId="0244854E" w14:textId="77777777" w:rsidR="00827564" w:rsidRPr="00677CB9" w:rsidRDefault="00827564" w:rsidP="00600989">
      <w:pPr>
        <w:pStyle w:val="Prrafodelista"/>
        <w:widowControl/>
        <w:numPr>
          <w:ilvl w:val="0"/>
          <w:numId w:val="83"/>
        </w:numPr>
        <w:tabs>
          <w:tab w:val="left" w:pos="993"/>
        </w:tabs>
        <w:autoSpaceDE w:val="0"/>
        <w:autoSpaceDN w:val="0"/>
        <w:spacing w:before="120" w:after="120"/>
        <w:ind w:left="993" w:hanging="142"/>
        <w:contextualSpacing w:val="0"/>
        <w:jc w:val="both"/>
        <w:rPr>
          <w:rFonts w:ascii="Arial" w:hAnsi="Arial" w:cs="Arial"/>
        </w:rPr>
      </w:pPr>
      <w:r w:rsidRPr="00677CB9">
        <w:rPr>
          <w:rFonts w:ascii="Arial" w:hAnsi="Arial" w:cs="Arial"/>
          <w:lang w:val="es-ES"/>
        </w:rPr>
        <w:t>Si derivado de la o las Juntas de Aclaraciones se determina posponer la fecha de celebración del acto de Presentación y Apertura de Proposiciones, la modificación respectiva a la convocatoria deberá publicarse; en este caso, el diferimiento deberá considerar la existencia de un plazo de al menos 6 (seis) días naturales, desde el momento en que concluya la Junta de Aclaraciones hasta el momento del acto de Presentación y Apertura de Proposiciones.</w:t>
      </w:r>
    </w:p>
    <w:p w14:paraId="19BAB99C" w14:textId="77777777" w:rsidR="00827564" w:rsidRDefault="00827564" w:rsidP="00600989">
      <w:pPr>
        <w:pStyle w:val="Texto0"/>
        <w:numPr>
          <w:ilvl w:val="0"/>
          <w:numId w:val="83"/>
        </w:numPr>
        <w:tabs>
          <w:tab w:val="left" w:pos="993"/>
        </w:tabs>
        <w:spacing w:before="120" w:after="120" w:line="240" w:lineRule="auto"/>
        <w:ind w:left="993" w:hanging="142"/>
        <w:rPr>
          <w:sz w:val="20"/>
          <w:u w:val="single"/>
          <w:lang w:eastAsia="es-MX"/>
        </w:rPr>
      </w:pPr>
      <w:r w:rsidRPr="00677CB9">
        <w:rPr>
          <w:sz w:val="20"/>
          <w:lang w:eastAsia="es-MX"/>
        </w:rPr>
        <w:t xml:space="preserve">De conformidad con el artículo 39 tercer párrafo del REGLAMENTO, </w:t>
      </w:r>
      <w:r w:rsidRPr="00677CB9">
        <w:rPr>
          <w:sz w:val="20"/>
          <w:u w:val="single"/>
          <w:lang w:eastAsia="es-MX"/>
        </w:rPr>
        <w:t xml:space="preserve">cualquier modificación a la convocatoria de la presente </w:t>
      </w:r>
      <w:r w:rsidR="00D664E4">
        <w:rPr>
          <w:sz w:val="20"/>
          <w:u w:val="single"/>
          <w:lang w:eastAsia="es-MX"/>
        </w:rPr>
        <w:t>licitación</w:t>
      </w:r>
      <w:r w:rsidRPr="00677CB9">
        <w:rPr>
          <w:sz w:val="20"/>
          <w:u w:val="single"/>
          <w:lang w:eastAsia="es-MX"/>
        </w:rPr>
        <w:t>, incluyendo las que resulten de la o las Juntas de Aclaraciones, formará parte de la misma y deberá ser considerada por los LICITANTES en la elaboración de su proposición.</w:t>
      </w:r>
    </w:p>
    <w:p w14:paraId="2B6F58F6" w14:textId="77777777" w:rsidR="00827564" w:rsidRDefault="00827564" w:rsidP="00827564">
      <w:pPr>
        <w:pStyle w:val="Texto0"/>
        <w:tabs>
          <w:tab w:val="left" w:pos="993"/>
        </w:tabs>
        <w:spacing w:before="120" w:after="120" w:line="240" w:lineRule="auto"/>
        <w:ind w:left="993" w:firstLine="0"/>
        <w:rPr>
          <w:sz w:val="20"/>
          <w:u w:val="single"/>
          <w:lang w:eastAsia="es-MX"/>
        </w:rPr>
      </w:pPr>
    </w:p>
    <w:p w14:paraId="69B4A431" w14:textId="77777777" w:rsidR="00827564" w:rsidRPr="006B4BE5" w:rsidRDefault="00827564" w:rsidP="00827564">
      <w:pPr>
        <w:pStyle w:val="Ttulo1"/>
        <w:numPr>
          <w:ilvl w:val="1"/>
          <w:numId w:val="1"/>
        </w:numPr>
        <w:tabs>
          <w:tab w:val="clear" w:pos="720"/>
          <w:tab w:val="num" w:pos="709"/>
        </w:tabs>
        <w:spacing w:before="120" w:after="120"/>
        <w:jc w:val="both"/>
        <w:rPr>
          <w:rFonts w:cs="Arial"/>
          <w:bCs/>
          <w:color w:val="244061" w:themeColor="accent1" w:themeShade="80"/>
          <w:sz w:val="20"/>
        </w:rPr>
      </w:pPr>
      <w:bookmarkStart w:id="495" w:name="_Toc390699245"/>
      <w:bookmarkStart w:id="496" w:name="_Toc396148601"/>
      <w:bookmarkStart w:id="497" w:name="_Toc405207187"/>
      <w:bookmarkStart w:id="498" w:name="_Toc414448124"/>
      <w:bookmarkStart w:id="499" w:name="_Toc434003995"/>
      <w:bookmarkStart w:id="500" w:name="_Toc434004114"/>
      <w:bookmarkStart w:id="501" w:name="_Toc464498314"/>
      <w:bookmarkStart w:id="502" w:name="_Toc464498719"/>
      <w:bookmarkStart w:id="503" w:name="_Toc485137268"/>
      <w:bookmarkStart w:id="504" w:name="_Toc490562454"/>
      <w:bookmarkStart w:id="505" w:name="_Toc497216126"/>
      <w:bookmarkStart w:id="506" w:name="_Toc499126202"/>
      <w:bookmarkStart w:id="507" w:name="_Toc505757124"/>
      <w:bookmarkStart w:id="508" w:name="_Toc505869721"/>
      <w:bookmarkStart w:id="509" w:name="_Toc511922323"/>
      <w:r w:rsidRPr="006B4BE5">
        <w:rPr>
          <w:rFonts w:cs="Arial"/>
          <w:bCs/>
          <w:color w:val="244061" w:themeColor="accent1" w:themeShade="80"/>
          <w:sz w:val="20"/>
        </w:rPr>
        <w:t>Acto de Presentación y Apertura de Proposiciones</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520BC8F0" w14:textId="77777777" w:rsidR="00827564" w:rsidRPr="0033233C" w:rsidRDefault="00827564" w:rsidP="00827564">
      <w:pPr>
        <w:pStyle w:val="Ttulo1"/>
        <w:spacing w:before="120" w:after="120"/>
        <w:jc w:val="both"/>
        <w:rPr>
          <w:rFonts w:cs="Arial"/>
          <w:bCs/>
          <w:sz w:val="20"/>
        </w:rPr>
      </w:pPr>
      <w:bookmarkStart w:id="510" w:name="_Toc314030209"/>
      <w:bookmarkStart w:id="511" w:name="_Toc314085327"/>
      <w:bookmarkStart w:id="512" w:name="_Toc314086085"/>
      <w:bookmarkStart w:id="513" w:name="_Toc314086225"/>
      <w:bookmarkStart w:id="514" w:name="_Toc314094148"/>
      <w:bookmarkStart w:id="515" w:name="_Toc314804569"/>
      <w:bookmarkStart w:id="516" w:name="_Toc315905517"/>
      <w:bookmarkStart w:id="517" w:name="_Toc316315433"/>
      <w:bookmarkStart w:id="518" w:name="_Toc316316319"/>
      <w:bookmarkStart w:id="519" w:name="_Toc327181267"/>
      <w:bookmarkStart w:id="520" w:name="_Toc329602583"/>
      <w:bookmarkStart w:id="521" w:name="_Toc382993263"/>
      <w:bookmarkStart w:id="522" w:name="_Toc390246827"/>
      <w:bookmarkStart w:id="523" w:name="_Toc390699246"/>
      <w:bookmarkStart w:id="524" w:name="_Toc396148602"/>
      <w:bookmarkStart w:id="525" w:name="_Toc405207188"/>
      <w:bookmarkStart w:id="526" w:name="_Toc414448125"/>
      <w:bookmarkStart w:id="527" w:name="_Toc434003996"/>
      <w:bookmarkStart w:id="528" w:name="_Toc434004115"/>
      <w:bookmarkStart w:id="529" w:name="_Toc464498315"/>
      <w:bookmarkStart w:id="530" w:name="_Toc464498720"/>
      <w:bookmarkStart w:id="531" w:name="_Toc485137269"/>
      <w:bookmarkStart w:id="532" w:name="_Toc490562455"/>
      <w:bookmarkStart w:id="533" w:name="_Toc497216127"/>
      <w:bookmarkStart w:id="534" w:name="_Toc499126203"/>
      <w:bookmarkStart w:id="535" w:name="_Toc505757125"/>
      <w:bookmarkStart w:id="536" w:name="_Toc505869722"/>
      <w:bookmarkStart w:id="537" w:name="_Toc511922324"/>
      <w:r w:rsidRPr="0033233C">
        <w:rPr>
          <w:rFonts w:cs="Arial"/>
          <w:bCs/>
          <w:sz w:val="20"/>
        </w:rPr>
        <w:t>6.2.1</w:t>
      </w:r>
      <w:r w:rsidRPr="0033233C">
        <w:rPr>
          <w:rFonts w:cs="Arial"/>
          <w:bCs/>
          <w:sz w:val="20"/>
        </w:rPr>
        <w:tab/>
        <w:t>Lugar, fecha y hora</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29287090" w14:textId="05D2EE1C" w:rsidR="00EB1A43" w:rsidRPr="00EB1A43" w:rsidRDefault="00827564" w:rsidP="00EB1A43">
      <w:pPr>
        <w:pStyle w:val="Texto0"/>
        <w:tabs>
          <w:tab w:val="left" w:pos="709"/>
        </w:tabs>
        <w:spacing w:before="120" w:after="120" w:line="240" w:lineRule="auto"/>
        <w:ind w:left="708" w:firstLine="0"/>
        <w:rPr>
          <w:sz w:val="20"/>
          <w:lang w:eastAsia="es-MX"/>
        </w:rPr>
      </w:pPr>
      <w:r w:rsidRPr="00677CB9">
        <w:rPr>
          <w:sz w:val="20"/>
          <w:lang w:eastAsia="es-MX"/>
        </w:rPr>
        <w:t xml:space="preserve">El Acto de Presentación y </w:t>
      </w:r>
      <w:r w:rsidRPr="00C93889">
        <w:rPr>
          <w:sz w:val="20"/>
          <w:lang w:eastAsia="es-MX"/>
        </w:rPr>
        <w:t xml:space="preserve">Apertura de Proposiciones se llevará a cabo de conformidad con lo estipulado en el artículo 42 del REGLAMENTO y el artículo 63 de las POBALINES, el </w:t>
      </w:r>
      <w:r w:rsidRPr="005716B6">
        <w:rPr>
          <w:sz w:val="20"/>
          <w:lang w:eastAsia="es-MX"/>
        </w:rPr>
        <w:t>día</w:t>
      </w:r>
      <w:r w:rsidRPr="005716B6">
        <w:rPr>
          <w:b/>
          <w:sz w:val="20"/>
          <w:lang w:eastAsia="es-MX"/>
        </w:rPr>
        <w:t xml:space="preserve"> </w:t>
      </w:r>
      <w:r w:rsidR="00F419FE">
        <w:rPr>
          <w:b/>
          <w:sz w:val="22"/>
          <w:szCs w:val="22"/>
          <w:u w:val="single"/>
          <w:lang w:eastAsia="es-MX"/>
        </w:rPr>
        <w:t>23 de mayo de 2018</w:t>
      </w:r>
      <w:r w:rsidRPr="005716B6">
        <w:rPr>
          <w:b/>
          <w:sz w:val="22"/>
          <w:szCs w:val="22"/>
          <w:u w:val="single"/>
          <w:lang w:eastAsia="es-MX"/>
        </w:rPr>
        <w:t xml:space="preserve"> a las </w:t>
      </w:r>
      <w:r w:rsidR="00F419FE">
        <w:rPr>
          <w:b/>
          <w:sz w:val="22"/>
          <w:szCs w:val="22"/>
          <w:u w:val="single"/>
          <w:lang w:eastAsia="es-MX"/>
        </w:rPr>
        <w:t xml:space="preserve">12:00 </w:t>
      </w:r>
      <w:r w:rsidRPr="005716B6">
        <w:rPr>
          <w:b/>
          <w:sz w:val="22"/>
          <w:szCs w:val="22"/>
          <w:u w:val="single"/>
          <w:lang w:eastAsia="es-MX"/>
        </w:rPr>
        <w:t>horas</w:t>
      </w:r>
      <w:r w:rsidRPr="005716B6">
        <w:rPr>
          <w:sz w:val="20"/>
          <w:lang w:eastAsia="es-MX"/>
        </w:rPr>
        <w:t xml:space="preserve">, en </w:t>
      </w:r>
      <w:r w:rsidRPr="005716B6">
        <w:rPr>
          <w:sz w:val="20"/>
        </w:rPr>
        <w:t>Sala de Juntas de la Dirección de Recursos Materiales</w:t>
      </w:r>
      <w:r w:rsidRPr="00D329CF">
        <w:rPr>
          <w:sz w:val="20"/>
        </w:rPr>
        <w:t xml:space="preserve"> y Servicios ubicada en Periférico Sur No. 4124,</w:t>
      </w:r>
      <w:r w:rsidR="002C6FED">
        <w:rPr>
          <w:sz w:val="20"/>
        </w:rPr>
        <w:t xml:space="preserve"> edificio Zafiro II,</w:t>
      </w:r>
      <w:r w:rsidRPr="00D329CF">
        <w:rPr>
          <w:sz w:val="20"/>
        </w:rPr>
        <w:t xml:space="preserve"> </w:t>
      </w:r>
      <w:r w:rsidRPr="00D329CF">
        <w:rPr>
          <w:sz w:val="20"/>
          <w:u w:val="single"/>
        </w:rPr>
        <w:t>sexto piso</w:t>
      </w:r>
      <w:r w:rsidRPr="00D329CF">
        <w:rPr>
          <w:sz w:val="20"/>
        </w:rPr>
        <w:t>, Colonia</w:t>
      </w:r>
      <w:r w:rsidRPr="00677CB9">
        <w:rPr>
          <w:sz w:val="20"/>
        </w:rPr>
        <w:t xml:space="preserve"> </w:t>
      </w:r>
      <w:r>
        <w:rPr>
          <w:sz w:val="20"/>
        </w:rPr>
        <w:t xml:space="preserve">Jardines del Pedregal, </w:t>
      </w:r>
      <w:r w:rsidR="002C4D15">
        <w:rPr>
          <w:sz w:val="20"/>
        </w:rPr>
        <w:t>en</w:t>
      </w:r>
      <w:r>
        <w:rPr>
          <w:sz w:val="20"/>
        </w:rPr>
        <w:t xml:space="preserve"> Álvaro Obregón,</w:t>
      </w:r>
      <w:r w:rsidRPr="00677CB9">
        <w:rPr>
          <w:sz w:val="20"/>
        </w:rPr>
        <w:t xml:space="preserve"> </w:t>
      </w:r>
      <w:r w:rsidR="003605B5">
        <w:rPr>
          <w:sz w:val="20"/>
        </w:rPr>
        <w:t xml:space="preserve">C.P. 01900 en la </w:t>
      </w:r>
      <w:r>
        <w:rPr>
          <w:sz w:val="20"/>
        </w:rPr>
        <w:t>Ciudad de México</w:t>
      </w:r>
      <w:r w:rsidR="00EB1A43" w:rsidRPr="00EB1A43">
        <w:rPr>
          <w:sz w:val="20"/>
          <w:lang w:eastAsia="es-MX"/>
        </w:rPr>
        <w:t>.</w:t>
      </w:r>
    </w:p>
    <w:p w14:paraId="0F7301D5" w14:textId="77777777" w:rsidR="00827564" w:rsidRPr="001267C1" w:rsidRDefault="00827564" w:rsidP="00827564">
      <w:pPr>
        <w:pStyle w:val="Texto0"/>
        <w:tabs>
          <w:tab w:val="left" w:pos="709"/>
        </w:tabs>
        <w:spacing w:before="120" w:after="120" w:line="240" w:lineRule="auto"/>
        <w:ind w:left="708" w:firstLine="0"/>
        <w:rPr>
          <w:sz w:val="20"/>
          <w:highlight w:val="lightGray"/>
          <w:u w:val="single"/>
        </w:rPr>
      </w:pPr>
    </w:p>
    <w:p w14:paraId="4A1A00BA" w14:textId="77777777" w:rsidR="00827564" w:rsidRPr="0033233C" w:rsidRDefault="00827564" w:rsidP="00827564">
      <w:pPr>
        <w:pStyle w:val="Ttulo1"/>
        <w:spacing w:before="120" w:after="120"/>
        <w:ind w:left="709" w:hanging="709"/>
        <w:jc w:val="both"/>
        <w:rPr>
          <w:rFonts w:cs="Arial"/>
          <w:bCs/>
          <w:sz w:val="20"/>
        </w:rPr>
      </w:pPr>
      <w:bookmarkStart w:id="538" w:name="_Toc314030210"/>
      <w:bookmarkStart w:id="539" w:name="_Toc314085328"/>
      <w:bookmarkStart w:id="540" w:name="_Toc314086086"/>
      <w:bookmarkStart w:id="541" w:name="_Toc314086226"/>
      <w:bookmarkStart w:id="542" w:name="_Toc314094149"/>
      <w:bookmarkStart w:id="543" w:name="_Toc314804570"/>
      <w:bookmarkStart w:id="544" w:name="_Toc315905518"/>
      <w:bookmarkStart w:id="545" w:name="_Toc316315434"/>
      <w:bookmarkStart w:id="546" w:name="_Toc316316320"/>
      <w:bookmarkStart w:id="547" w:name="_Toc327181268"/>
      <w:bookmarkStart w:id="548" w:name="_Toc329602584"/>
      <w:bookmarkStart w:id="549" w:name="_Toc382993264"/>
      <w:bookmarkStart w:id="550" w:name="_Toc390246828"/>
      <w:bookmarkStart w:id="551" w:name="_Toc390699247"/>
      <w:bookmarkStart w:id="552" w:name="_Toc396148603"/>
      <w:bookmarkStart w:id="553" w:name="_Toc405207189"/>
      <w:bookmarkStart w:id="554" w:name="_Toc414448126"/>
      <w:bookmarkStart w:id="555" w:name="_Toc434003997"/>
      <w:bookmarkStart w:id="556" w:name="_Toc434004116"/>
      <w:bookmarkStart w:id="557" w:name="_Toc464498316"/>
      <w:bookmarkStart w:id="558" w:name="_Toc464498721"/>
      <w:bookmarkStart w:id="559" w:name="_Toc485137270"/>
      <w:bookmarkStart w:id="560" w:name="_Toc490562456"/>
      <w:bookmarkStart w:id="561" w:name="_Toc497216128"/>
      <w:bookmarkStart w:id="562" w:name="_Toc499126204"/>
      <w:bookmarkStart w:id="563" w:name="_Toc505757126"/>
      <w:bookmarkStart w:id="564" w:name="_Toc505869723"/>
      <w:bookmarkStart w:id="565" w:name="_Toc511922325"/>
      <w:r w:rsidRPr="0033233C">
        <w:rPr>
          <w:rFonts w:cs="Arial"/>
          <w:bCs/>
          <w:sz w:val="20"/>
        </w:rPr>
        <w:t>6.2.2</w:t>
      </w:r>
      <w:r w:rsidRPr="0033233C">
        <w:rPr>
          <w:rFonts w:cs="Arial"/>
          <w:bCs/>
          <w:sz w:val="20"/>
        </w:rPr>
        <w:tab/>
      </w:r>
      <w:r w:rsidRPr="006B4BE5">
        <w:rPr>
          <w:rFonts w:cs="Arial"/>
          <w:bCs/>
          <w:color w:val="244061" w:themeColor="accent1" w:themeShade="80"/>
          <w:sz w:val="20"/>
        </w:rPr>
        <w:t>Registro de asistencia y revisión preliminar de documentación distinta a la oferta técnica y económica</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629AA9D3" w14:textId="4B369FBD" w:rsidR="00827564" w:rsidRPr="00677CB9" w:rsidRDefault="00827564" w:rsidP="00827564">
      <w:pPr>
        <w:pStyle w:val="Prrafodelista"/>
        <w:spacing w:before="120" w:after="120"/>
        <w:ind w:left="709"/>
        <w:contextualSpacing w:val="0"/>
        <w:jc w:val="both"/>
        <w:rPr>
          <w:rFonts w:ascii="Arial" w:hAnsi="Arial" w:cs="Arial"/>
          <w:snapToGrid/>
          <w:lang w:val="es-MX"/>
        </w:rPr>
      </w:pPr>
      <w:r w:rsidRPr="00677CB9">
        <w:rPr>
          <w:rFonts w:ascii="Arial" w:hAnsi="Arial" w:cs="Arial"/>
          <w:snapToGrid/>
          <w:lang w:val="es-MX"/>
        </w:rPr>
        <w:t xml:space="preserve">Conforme a lo señalado en el artículo 41 último párrafo del REGLAMENTO y el artículo 56 fracción III inciso h) del de las POBALINES, previo al Acto de Presentación y Apertura de Proposiciones el INSTITUTO la convocante registrará la asistencia de los LICITANTES durante los 60 (sesenta) minutos previos al inicio del Acto. </w:t>
      </w:r>
      <w:r w:rsidR="00F419FE" w:rsidRPr="00677CB9">
        <w:rPr>
          <w:rFonts w:ascii="Arial" w:hAnsi="Arial" w:cs="Arial"/>
          <w:snapToGrid/>
          <w:lang w:val="es-MX"/>
        </w:rPr>
        <w:t>Asimismo,</w:t>
      </w:r>
      <w:r w:rsidRPr="00677CB9">
        <w:rPr>
          <w:rFonts w:ascii="Arial" w:hAnsi="Arial" w:cs="Arial"/>
          <w:snapToGrid/>
          <w:lang w:val="es-MX"/>
        </w:rPr>
        <w:t xml:space="preserve"> y a solicitud de los LICITANTES podrá realizar revisiones preliminares a la documentación distinta a la propuesta técnica y económica, hasta treinta minutos antes a la hora de su inicio.</w:t>
      </w:r>
    </w:p>
    <w:p w14:paraId="6271DDB7" w14:textId="77777777" w:rsidR="00827564" w:rsidRDefault="00827564" w:rsidP="00827564">
      <w:pPr>
        <w:pStyle w:val="Prrafodelista"/>
        <w:spacing w:before="120" w:after="120"/>
        <w:ind w:left="709"/>
        <w:contextualSpacing w:val="0"/>
        <w:jc w:val="both"/>
        <w:rPr>
          <w:rFonts w:ascii="Arial" w:hAnsi="Arial" w:cs="Arial"/>
          <w:snapToGrid/>
          <w:lang w:val="es-MX"/>
        </w:rPr>
      </w:pPr>
      <w:r w:rsidRPr="00677CB9">
        <w:rPr>
          <w:rFonts w:ascii="Arial" w:hAnsi="Arial" w:cs="Arial"/>
          <w:snapToGrid/>
          <w:lang w:val="es-MX"/>
        </w:rPr>
        <w:t xml:space="preserve">La solicitud de dichas revisiones será optativa para los LICITANTES, por lo que no se podrá impedir el acceso a quien decida presentar su documentación, proposición en sobre cerrado en la </w:t>
      </w:r>
      <w:r w:rsidRPr="00677CB9">
        <w:rPr>
          <w:rFonts w:ascii="Arial" w:hAnsi="Arial" w:cs="Arial"/>
          <w:b/>
          <w:snapToGrid/>
          <w:u w:val="single"/>
          <w:lang w:val="es-MX"/>
        </w:rPr>
        <w:t>fecha, hora y lugar establecido</w:t>
      </w:r>
      <w:r w:rsidRPr="00677CB9">
        <w:rPr>
          <w:rFonts w:ascii="Arial" w:hAnsi="Arial" w:cs="Arial"/>
          <w:b/>
          <w:snapToGrid/>
          <w:lang w:val="es-MX"/>
        </w:rPr>
        <w:t xml:space="preserve"> </w:t>
      </w:r>
      <w:r w:rsidRPr="00677CB9">
        <w:rPr>
          <w:rFonts w:ascii="Arial" w:hAnsi="Arial" w:cs="Arial"/>
          <w:snapToGrid/>
          <w:lang w:val="es-MX"/>
        </w:rPr>
        <w:t>para la celebración del citado Acto.</w:t>
      </w:r>
    </w:p>
    <w:p w14:paraId="45539C0F" w14:textId="77777777" w:rsidR="00827564" w:rsidRPr="00677CB9" w:rsidRDefault="00827564" w:rsidP="00827564">
      <w:pPr>
        <w:pStyle w:val="Prrafodelista"/>
        <w:spacing w:before="120" w:after="120"/>
        <w:ind w:left="709"/>
        <w:contextualSpacing w:val="0"/>
        <w:jc w:val="both"/>
        <w:rPr>
          <w:rFonts w:ascii="Arial" w:hAnsi="Arial" w:cs="Arial"/>
          <w:snapToGrid/>
          <w:lang w:val="es-MX"/>
        </w:rPr>
      </w:pPr>
    </w:p>
    <w:p w14:paraId="3396B87A" w14:textId="77777777" w:rsidR="00827564" w:rsidRPr="0033233C" w:rsidRDefault="00827564" w:rsidP="00827564">
      <w:pPr>
        <w:pStyle w:val="Ttulo1"/>
        <w:spacing w:before="120" w:after="120"/>
        <w:jc w:val="both"/>
        <w:rPr>
          <w:rFonts w:cs="Arial"/>
          <w:bCs/>
          <w:sz w:val="20"/>
        </w:rPr>
      </w:pPr>
      <w:bookmarkStart w:id="566" w:name="_Toc314030211"/>
      <w:bookmarkStart w:id="567" w:name="_Toc314085329"/>
      <w:bookmarkStart w:id="568" w:name="_Toc314086087"/>
      <w:bookmarkStart w:id="569" w:name="_Toc314086227"/>
      <w:bookmarkStart w:id="570" w:name="_Toc314094150"/>
      <w:bookmarkStart w:id="571" w:name="_Toc314804571"/>
      <w:bookmarkStart w:id="572" w:name="_Toc315905519"/>
      <w:bookmarkStart w:id="573" w:name="_Toc316315435"/>
      <w:bookmarkStart w:id="574" w:name="_Toc316316321"/>
      <w:bookmarkStart w:id="575" w:name="_Toc327181269"/>
      <w:bookmarkStart w:id="576" w:name="_Toc329602585"/>
      <w:bookmarkStart w:id="577" w:name="_Toc382993265"/>
      <w:bookmarkStart w:id="578" w:name="_Toc390246829"/>
      <w:bookmarkStart w:id="579" w:name="_Toc390699248"/>
      <w:bookmarkStart w:id="580" w:name="_Toc396148604"/>
      <w:bookmarkStart w:id="581" w:name="_Toc405207190"/>
      <w:bookmarkStart w:id="582" w:name="_Toc414448127"/>
      <w:bookmarkStart w:id="583" w:name="_Toc434003998"/>
      <w:bookmarkStart w:id="584" w:name="_Toc434004117"/>
      <w:bookmarkStart w:id="585" w:name="_Toc464498317"/>
      <w:bookmarkStart w:id="586" w:name="_Toc464498722"/>
      <w:bookmarkStart w:id="587" w:name="_Toc485137271"/>
      <w:bookmarkStart w:id="588" w:name="_Toc490562457"/>
      <w:bookmarkStart w:id="589" w:name="_Toc497216129"/>
      <w:bookmarkStart w:id="590" w:name="_Toc499126205"/>
      <w:bookmarkStart w:id="591" w:name="_Toc505757127"/>
      <w:bookmarkStart w:id="592" w:name="_Toc505869724"/>
      <w:bookmarkStart w:id="593" w:name="_Toc511922326"/>
      <w:r w:rsidRPr="0033233C">
        <w:rPr>
          <w:rFonts w:cs="Arial"/>
          <w:bCs/>
          <w:sz w:val="20"/>
        </w:rPr>
        <w:t>6.2.3</w:t>
      </w:r>
      <w:r w:rsidRPr="0033233C">
        <w:rPr>
          <w:rFonts w:cs="Arial"/>
          <w:bCs/>
          <w:sz w:val="20"/>
        </w:rPr>
        <w:tab/>
      </w:r>
      <w:r w:rsidRPr="006B4BE5">
        <w:rPr>
          <w:rFonts w:cs="Arial"/>
          <w:bCs/>
          <w:color w:val="244061" w:themeColor="accent1" w:themeShade="80"/>
          <w:sz w:val="20"/>
        </w:rPr>
        <w:t>Inicio del acto</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382FEFAC" w14:textId="77777777" w:rsidR="00827564" w:rsidRPr="00677CB9" w:rsidRDefault="00827564" w:rsidP="00827564">
      <w:pPr>
        <w:pStyle w:val="Prrafodelista"/>
        <w:spacing w:before="120" w:after="120"/>
        <w:ind w:left="709"/>
        <w:contextualSpacing w:val="0"/>
        <w:jc w:val="both"/>
        <w:rPr>
          <w:rFonts w:ascii="Arial" w:hAnsi="Arial" w:cs="Arial"/>
          <w:snapToGrid/>
          <w:lang w:val="es-MX"/>
        </w:rPr>
      </w:pPr>
      <w:r w:rsidRPr="00677CB9">
        <w:rPr>
          <w:rFonts w:ascii="Arial" w:hAnsi="Arial" w:cs="Arial"/>
          <w:snapToGrid/>
          <w:lang w:val="es-MX"/>
        </w:rPr>
        <w:t xml:space="preserve">A partir de la hora señalada para el inicio del Acto, el servidor público que lo presida </w:t>
      </w:r>
      <w:r w:rsidRPr="00677CB9">
        <w:rPr>
          <w:rFonts w:ascii="Arial" w:hAnsi="Arial" w:cs="Arial"/>
          <w:snapToGrid/>
          <w:u w:val="single"/>
          <w:lang w:val="es-MX"/>
        </w:rPr>
        <w:t>sólo podrá permitir el acceso a cualquier persona en calidad de observador conforme a lo establecido en el penúltimo párrafo del artículo 31 del REGLAMENTO</w:t>
      </w:r>
      <w:r w:rsidRPr="00677CB9">
        <w:rPr>
          <w:rFonts w:ascii="Arial" w:hAnsi="Arial" w:cs="Arial"/>
          <w:snapToGrid/>
          <w:lang w:val="es-MX"/>
        </w:rPr>
        <w:t>.</w:t>
      </w:r>
    </w:p>
    <w:p w14:paraId="220A5AAD" w14:textId="77777777" w:rsidR="00827564" w:rsidRPr="00677CB9" w:rsidRDefault="00827564" w:rsidP="00827564">
      <w:pPr>
        <w:pStyle w:val="Prrafodelista"/>
        <w:spacing w:before="120" w:after="120"/>
        <w:ind w:left="709"/>
        <w:contextualSpacing w:val="0"/>
        <w:jc w:val="both"/>
        <w:rPr>
          <w:rFonts w:ascii="Arial" w:hAnsi="Arial" w:cs="Arial"/>
          <w:snapToGrid/>
          <w:lang w:val="es-MX"/>
        </w:rPr>
      </w:pPr>
      <w:r w:rsidRPr="00677CB9">
        <w:rPr>
          <w:rFonts w:ascii="Arial" w:hAnsi="Arial" w:cs="Arial"/>
          <w:snapToGrid/>
          <w:lang w:val="es-MX"/>
        </w:rPr>
        <w:t>El servidor público que presida dará lectura a la declaratoria oficial para iniciar el Acto, dará a conocer el orden del día y la logística para su conducción atendiendo en todo momento lo señalado en los artículos 63 y 64 de las POBALINES.</w:t>
      </w:r>
    </w:p>
    <w:p w14:paraId="02455360" w14:textId="7C056D8A" w:rsidR="00827564" w:rsidRPr="00EB271D" w:rsidRDefault="00EB271D" w:rsidP="00EB271D">
      <w:pPr>
        <w:pStyle w:val="Prrafodelista"/>
        <w:spacing w:before="120" w:after="120"/>
        <w:ind w:left="709"/>
        <w:contextualSpacing w:val="0"/>
        <w:jc w:val="both"/>
        <w:rPr>
          <w:rFonts w:ascii="Arial" w:hAnsi="Arial" w:cs="Arial"/>
          <w:snapToGrid/>
          <w:lang w:val="es-MX"/>
        </w:rPr>
      </w:pPr>
      <w:r w:rsidRPr="00EB271D">
        <w:rPr>
          <w:rFonts w:ascii="Arial" w:hAnsi="Arial" w:cs="Arial"/>
          <w:snapToGrid/>
          <w:lang w:val="es-MX"/>
        </w:rPr>
        <w:t>Una vez iniciado el Acto se procederá a reg</w:t>
      </w:r>
      <w:r w:rsidR="000D293A">
        <w:rPr>
          <w:rFonts w:ascii="Arial" w:hAnsi="Arial" w:cs="Arial"/>
          <w:snapToGrid/>
          <w:lang w:val="es-MX"/>
        </w:rPr>
        <w:t>istrar a los asistentes</w:t>
      </w:r>
      <w:r w:rsidRPr="00EB271D">
        <w:rPr>
          <w:rFonts w:ascii="Arial" w:hAnsi="Arial" w:cs="Arial"/>
          <w:snapToGrid/>
          <w:lang w:val="es-MX"/>
        </w:rPr>
        <w:t>.</w:t>
      </w:r>
    </w:p>
    <w:p w14:paraId="389C4A04" w14:textId="77777777" w:rsidR="00827564" w:rsidRPr="00677CB9" w:rsidRDefault="00827564" w:rsidP="00827564">
      <w:pPr>
        <w:pStyle w:val="Prrafodelista"/>
        <w:spacing w:before="120" w:after="120"/>
        <w:ind w:left="709"/>
        <w:contextualSpacing w:val="0"/>
        <w:jc w:val="both"/>
        <w:rPr>
          <w:rFonts w:ascii="Arial" w:hAnsi="Arial" w:cs="Arial"/>
          <w:snapToGrid/>
          <w:lang w:val="es-MX"/>
        </w:rPr>
      </w:pPr>
    </w:p>
    <w:p w14:paraId="5ED04183" w14:textId="77777777" w:rsidR="00827564" w:rsidRPr="0033233C" w:rsidRDefault="00827564" w:rsidP="00827564">
      <w:pPr>
        <w:pStyle w:val="Ttulo1"/>
        <w:spacing w:before="120" w:after="120"/>
        <w:jc w:val="both"/>
        <w:rPr>
          <w:rFonts w:cs="Arial"/>
          <w:bCs/>
          <w:sz w:val="20"/>
        </w:rPr>
      </w:pPr>
      <w:bookmarkStart w:id="594" w:name="_Toc314030212"/>
      <w:bookmarkStart w:id="595" w:name="_Toc314085330"/>
      <w:bookmarkStart w:id="596" w:name="_Toc314086088"/>
      <w:bookmarkStart w:id="597" w:name="_Toc314086228"/>
      <w:bookmarkStart w:id="598" w:name="_Toc314094151"/>
      <w:bookmarkStart w:id="599" w:name="_Toc314804572"/>
      <w:bookmarkStart w:id="600" w:name="_Toc315905520"/>
      <w:bookmarkStart w:id="601" w:name="_Toc316315436"/>
      <w:bookmarkStart w:id="602" w:name="_Toc316316322"/>
      <w:bookmarkStart w:id="603" w:name="_Toc327181270"/>
      <w:bookmarkStart w:id="604" w:name="_Toc329602586"/>
      <w:bookmarkStart w:id="605" w:name="_Toc382993266"/>
      <w:bookmarkStart w:id="606" w:name="_Toc390246830"/>
      <w:bookmarkStart w:id="607" w:name="_Toc390699249"/>
      <w:bookmarkStart w:id="608" w:name="_Toc396148605"/>
      <w:bookmarkStart w:id="609" w:name="_Toc405207191"/>
      <w:bookmarkStart w:id="610" w:name="_Toc414448128"/>
      <w:bookmarkStart w:id="611" w:name="_Toc434003999"/>
      <w:bookmarkStart w:id="612" w:name="_Toc434004118"/>
      <w:bookmarkStart w:id="613" w:name="_Toc464498318"/>
      <w:bookmarkStart w:id="614" w:name="_Toc464498723"/>
      <w:bookmarkStart w:id="615" w:name="_Toc485137272"/>
      <w:bookmarkStart w:id="616" w:name="_Toc490562458"/>
      <w:bookmarkStart w:id="617" w:name="_Toc497216130"/>
      <w:bookmarkStart w:id="618" w:name="_Toc499126206"/>
      <w:bookmarkStart w:id="619" w:name="_Toc505757128"/>
      <w:bookmarkStart w:id="620" w:name="_Toc505869725"/>
      <w:bookmarkStart w:id="621" w:name="_Toc511922327"/>
      <w:r w:rsidRPr="0033233C">
        <w:rPr>
          <w:rFonts w:cs="Arial"/>
          <w:bCs/>
          <w:sz w:val="20"/>
        </w:rPr>
        <w:t>6.2.4</w:t>
      </w:r>
      <w:r w:rsidRPr="0033233C">
        <w:rPr>
          <w:rFonts w:cs="Arial"/>
          <w:bCs/>
          <w:sz w:val="20"/>
        </w:rPr>
        <w:tab/>
      </w:r>
      <w:r w:rsidRPr="000F1024">
        <w:rPr>
          <w:rFonts w:cs="Arial"/>
          <w:bCs/>
          <w:color w:val="244061" w:themeColor="accent1" w:themeShade="80"/>
          <w:sz w:val="20"/>
        </w:rPr>
        <w:t>Desarrollo del Acto</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766E290F" w14:textId="77777777" w:rsidR="00827564" w:rsidRPr="00677CB9" w:rsidRDefault="00827564" w:rsidP="00600989">
      <w:pPr>
        <w:pStyle w:val="Texto0"/>
        <w:numPr>
          <w:ilvl w:val="0"/>
          <w:numId w:val="84"/>
        </w:numPr>
        <w:tabs>
          <w:tab w:val="left" w:pos="851"/>
        </w:tabs>
        <w:spacing w:before="120" w:after="120" w:line="240" w:lineRule="auto"/>
        <w:ind w:left="1134"/>
        <w:rPr>
          <w:sz w:val="20"/>
        </w:rPr>
      </w:pPr>
      <w:r w:rsidRPr="00677CB9">
        <w:rPr>
          <w:sz w:val="20"/>
        </w:rPr>
        <w:t xml:space="preserve">De conformidad con el artículo 36 fracción VI del REGLAMENTO, </w:t>
      </w:r>
      <w:r w:rsidRPr="00677CB9">
        <w:rPr>
          <w:b/>
          <w:sz w:val="20"/>
        </w:rPr>
        <w:t xml:space="preserve">para poder intervenir en el Acto de Presentación y Apertura de Proposiciones, </w:t>
      </w:r>
      <w:r w:rsidRPr="00677CB9">
        <w:rPr>
          <w:sz w:val="20"/>
        </w:rPr>
        <w:t xml:space="preserve">bastará que los LICITANTES </w:t>
      </w:r>
      <w:r w:rsidRPr="00677CB9">
        <w:rPr>
          <w:b/>
          <w:sz w:val="20"/>
          <w:u w:val="single"/>
        </w:rPr>
        <w:t>presenten escrito</w:t>
      </w:r>
      <w:r w:rsidRPr="00677CB9">
        <w:rPr>
          <w:b/>
          <w:sz w:val="20"/>
        </w:rPr>
        <w:t xml:space="preserve"> </w:t>
      </w:r>
      <w:r w:rsidRPr="00677CB9">
        <w:rPr>
          <w:sz w:val="20"/>
        </w:rPr>
        <w:t xml:space="preserve">en donde su firmante manifieste, bajo protesta de decir verdad que cuenta con facultades suficientes para comprometerse por sí o por su representada para </w:t>
      </w:r>
      <w:r w:rsidRPr="00677CB9">
        <w:rPr>
          <w:sz w:val="20"/>
        </w:rPr>
        <w:lastRenderedPageBreak/>
        <w:t xml:space="preserve">intervenir, sin que resulte necesario acreditar su personalidad jurídica, </w:t>
      </w:r>
      <w:r w:rsidRPr="00677CB9">
        <w:rPr>
          <w:b/>
          <w:sz w:val="20"/>
          <w:u w:val="single"/>
        </w:rPr>
        <w:t>debiendo entregarlo a la convocante en el momento en que realice su registro de asistencia.</w:t>
      </w:r>
    </w:p>
    <w:p w14:paraId="7B2A28EB" w14:textId="6945935A" w:rsidR="00827564" w:rsidRPr="00EB271D" w:rsidRDefault="00EB271D" w:rsidP="00600989">
      <w:pPr>
        <w:numPr>
          <w:ilvl w:val="0"/>
          <w:numId w:val="84"/>
        </w:numPr>
        <w:spacing w:before="120" w:after="120"/>
        <w:ind w:left="1134"/>
        <w:jc w:val="both"/>
        <w:rPr>
          <w:rFonts w:ascii="Arial" w:hAnsi="Arial" w:cs="Arial"/>
        </w:rPr>
      </w:pPr>
      <w:r w:rsidRPr="00EB271D">
        <w:rPr>
          <w:rFonts w:ascii="Arial" w:hAnsi="Arial" w:cs="Arial"/>
        </w:rPr>
        <w:t xml:space="preserve">En acatamiento a lo previsto en el artículo 41 primer párrafo y artículo 42 fracción I del REGLAMENTO, una vez recibidas las proposiciones en sobre cerrado, se procederá a su apertura, haciéndose constar la documentación presentada, sin que ello implique la evaluación de su contenido, por lo que la convocante sólo hará constar la documentación que presentó cada LICITANTE y el monto ofertado, sin entrar al análisis técnico, legal o administrativo de su contenido; </w:t>
      </w:r>
      <w:r w:rsidRPr="00EB271D">
        <w:rPr>
          <w:rFonts w:ascii="Arial" w:hAnsi="Arial" w:cs="Arial"/>
          <w:u w:val="single"/>
        </w:rPr>
        <w:t>las proposiciones ya presentadas no podrán ser retiradas o dejarse sin efecto por los LICITANTES</w:t>
      </w:r>
      <w:r w:rsidRPr="00EB271D">
        <w:rPr>
          <w:rFonts w:ascii="Arial" w:hAnsi="Arial" w:cs="Arial"/>
        </w:rPr>
        <w:t>, lo anterior, de conformidad con lo señalado en el noveno párrafo del artículo 31 del REGLAMENTO  y el artículo 56 fracción III inciso d) de las POBALINES</w:t>
      </w:r>
      <w:r w:rsidR="00827564" w:rsidRPr="00EB271D">
        <w:rPr>
          <w:rFonts w:ascii="Arial" w:hAnsi="Arial" w:cs="Arial"/>
        </w:rPr>
        <w:t>.</w:t>
      </w:r>
    </w:p>
    <w:p w14:paraId="1B70C4F9" w14:textId="77777777" w:rsidR="00827564" w:rsidRPr="00677CB9" w:rsidRDefault="00827564" w:rsidP="00600989">
      <w:pPr>
        <w:numPr>
          <w:ilvl w:val="0"/>
          <w:numId w:val="84"/>
        </w:numPr>
        <w:spacing w:before="120" w:after="120"/>
        <w:ind w:left="1134"/>
        <w:jc w:val="both"/>
        <w:rPr>
          <w:rFonts w:ascii="Arial" w:hAnsi="Arial" w:cs="Arial"/>
        </w:rPr>
      </w:pPr>
      <w:bookmarkStart w:id="622" w:name="_Toc289064590"/>
      <w:bookmarkStart w:id="623" w:name="_Toc307923720"/>
      <w:bookmarkStart w:id="624" w:name="_Toc307995587"/>
      <w:bookmarkStart w:id="625" w:name="_Toc308181766"/>
      <w:bookmarkStart w:id="626" w:name="_Toc309618077"/>
      <w:bookmarkStart w:id="627" w:name="_Toc314030213"/>
      <w:bookmarkStart w:id="628" w:name="_Toc314085331"/>
      <w:bookmarkStart w:id="629" w:name="_Toc314086089"/>
      <w:bookmarkStart w:id="630" w:name="_Toc314086229"/>
      <w:bookmarkStart w:id="631" w:name="_Toc314094152"/>
      <w:bookmarkStart w:id="632" w:name="_Toc314804573"/>
      <w:bookmarkStart w:id="633" w:name="_Toc315905521"/>
      <w:bookmarkStart w:id="634" w:name="_Toc316315437"/>
      <w:bookmarkStart w:id="635" w:name="_Toc316316323"/>
      <w:bookmarkStart w:id="636" w:name="_Toc327181271"/>
      <w:bookmarkStart w:id="637" w:name="_Toc329602587"/>
      <w:r w:rsidRPr="00677CB9">
        <w:rPr>
          <w:rFonts w:ascii="Arial" w:hAnsi="Arial" w:cs="Arial"/>
        </w:rPr>
        <w:t>En cumplimiento a lo estipulado en el artículo 42 fracción II del REGLAMENTO y el artículo 56 fracción III inciso j) de las POBALINES, de entre los LICITANTES que hayan asistido, éstos elegirán a uno, que en forma conjunta con el servidor público que el INSTITUTO designe, rubrican la parte o partes de las proposiciones que en el acto determine el servidor público que presida, y</w:t>
      </w:r>
    </w:p>
    <w:p w14:paraId="504132D6" w14:textId="77777777" w:rsidR="00827564" w:rsidRDefault="00827564" w:rsidP="00600989">
      <w:pPr>
        <w:numPr>
          <w:ilvl w:val="0"/>
          <w:numId w:val="84"/>
        </w:numPr>
        <w:spacing w:before="120" w:after="120"/>
        <w:ind w:left="1134"/>
        <w:jc w:val="both"/>
        <w:rPr>
          <w:rFonts w:ascii="Arial" w:hAnsi="Arial" w:cs="Arial"/>
        </w:rPr>
      </w:pPr>
      <w:r w:rsidRPr="00677CB9">
        <w:rPr>
          <w:rFonts w:ascii="Arial" w:hAnsi="Arial" w:cs="Arial"/>
        </w:rPr>
        <w:t xml:space="preserve">De conformidad con el artículo 42 fracción III del REGLAMENTO, se levantará el acta que servirá de constancia de la celebración del Acto de Presentación y Apertura de Proposiciones, en la que se harán constar el importe de cada una de ellas y la documentación presentada por cada LICITANTE; asimismo, se señalará lugar, fecha y hora en que se dará a conocer el Fallo de la </w:t>
      </w:r>
      <w:r w:rsidR="00D664E4">
        <w:rPr>
          <w:rFonts w:ascii="Arial" w:hAnsi="Arial" w:cs="Arial"/>
        </w:rPr>
        <w:t>licitación</w:t>
      </w:r>
      <w:r w:rsidRPr="00677CB9">
        <w:rPr>
          <w:rFonts w:ascii="Arial" w:hAnsi="Arial" w:cs="Arial"/>
        </w:rPr>
        <w:t>.</w:t>
      </w:r>
    </w:p>
    <w:p w14:paraId="7048264A" w14:textId="77777777" w:rsidR="00827564" w:rsidRPr="006B4BE5" w:rsidRDefault="00827564" w:rsidP="00827564">
      <w:pPr>
        <w:spacing w:before="120" w:after="120"/>
        <w:ind w:left="993"/>
        <w:jc w:val="both"/>
        <w:rPr>
          <w:rFonts w:ascii="Arial" w:hAnsi="Arial" w:cs="Arial"/>
          <w:b/>
          <w:bCs/>
          <w:color w:val="244061" w:themeColor="accent1" w:themeShade="80"/>
          <w:lang w:val="es-ES"/>
        </w:rPr>
      </w:pPr>
    </w:p>
    <w:p w14:paraId="1AF1C9F7" w14:textId="77777777" w:rsidR="00827564" w:rsidRPr="003778AE" w:rsidRDefault="00827564" w:rsidP="00827564">
      <w:pPr>
        <w:pStyle w:val="Ttulo1"/>
        <w:numPr>
          <w:ilvl w:val="1"/>
          <w:numId w:val="1"/>
        </w:numPr>
        <w:tabs>
          <w:tab w:val="num" w:pos="567"/>
        </w:tabs>
        <w:spacing w:before="120" w:after="120"/>
        <w:jc w:val="both"/>
        <w:rPr>
          <w:rFonts w:cs="Arial"/>
          <w:bCs/>
          <w:color w:val="244061" w:themeColor="accent1" w:themeShade="80"/>
          <w:sz w:val="20"/>
        </w:rPr>
      </w:pPr>
      <w:bookmarkStart w:id="638" w:name="_Toc382993267"/>
      <w:bookmarkStart w:id="639" w:name="_Toc390246831"/>
      <w:bookmarkStart w:id="640" w:name="_Toc390699250"/>
      <w:bookmarkStart w:id="641" w:name="_Toc396148606"/>
      <w:bookmarkStart w:id="642" w:name="_Toc405207192"/>
      <w:bookmarkStart w:id="643" w:name="_Toc414448129"/>
      <w:bookmarkStart w:id="644" w:name="_Toc434004000"/>
      <w:bookmarkStart w:id="645" w:name="_Toc434004119"/>
      <w:bookmarkStart w:id="646" w:name="_Toc464498319"/>
      <w:bookmarkStart w:id="647" w:name="_Toc464498724"/>
      <w:bookmarkStart w:id="648" w:name="_Toc485137273"/>
      <w:bookmarkStart w:id="649" w:name="_Toc490562459"/>
      <w:bookmarkStart w:id="650" w:name="_Toc497216131"/>
      <w:bookmarkStart w:id="651" w:name="_Toc499126207"/>
      <w:bookmarkStart w:id="652" w:name="_Toc505757129"/>
      <w:bookmarkStart w:id="653" w:name="_Toc505869726"/>
      <w:bookmarkStart w:id="654" w:name="_Toc511922328"/>
      <w:r w:rsidRPr="003778AE">
        <w:rPr>
          <w:rFonts w:cs="Arial"/>
          <w:bCs/>
          <w:color w:val="244061" w:themeColor="accent1" w:themeShade="80"/>
          <w:sz w:val="20"/>
        </w:rPr>
        <w:t>Acto de Fallo</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14:paraId="48DDBD8E" w14:textId="49FB65F5" w:rsidR="003778AE" w:rsidRPr="008A2095" w:rsidRDefault="003778AE" w:rsidP="003778AE">
      <w:pPr>
        <w:numPr>
          <w:ilvl w:val="0"/>
          <w:numId w:val="18"/>
        </w:numPr>
        <w:spacing w:before="120" w:after="120"/>
        <w:ind w:left="1066"/>
        <w:jc w:val="both"/>
        <w:rPr>
          <w:rFonts w:ascii="Arial" w:hAnsi="Arial" w:cs="Arial"/>
          <w:bCs/>
        </w:rPr>
      </w:pPr>
      <w:bookmarkStart w:id="655" w:name="_Toc298407629"/>
      <w:bookmarkStart w:id="656" w:name="_Toc309618078"/>
      <w:bookmarkStart w:id="657" w:name="_Toc314085332"/>
      <w:bookmarkStart w:id="658" w:name="_Toc314086230"/>
      <w:bookmarkStart w:id="659" w:name="_Toc314094153"/>
      <w:bookmarkStart w:id="660" w:name="_Toc314804574"/>
      <w:r w:rsidRPr="008A2095">
        <w:rPr>
          <w:rFonts w:ascii="Arial" w:hAnsi="Arial" w:cs="Arial"/>
          <w:bCs/>
        </w:rPr>
        <w:t>De conformidad con lo estipulado en el quinto párrafo del artículo 45 del REGLAMENTO, el</w:t>
      </w:r>
      <w:r w:rsidRPr="008A2095">
        <w:rPr>
          <w:rFonts w:ascii="Arial" w:hAnsi="Arial" w:cs="Arial"/>
          <w:b/>
          <w:bCs/>
        </w:rPr>
        <w:t xml:space="preserve"> día </w:t>
      </w:r>
      <w:r w:rsidR="00F419FE">
        <w:rPr>
          <w:rFonts w:ascii="Arial" w:hAnsi="Arial" w:cs="Arial"/>
          <w:b/>
          <w:bCs/>
        </w:rPr>
        <w:t>01 de junio de 2018</w:t>
      </w:r>
      <w:r w:rsidRPr="008A2095">
        <w:rPr>
          <w:rFonts w:ascii="Arial" w:hAnsi="Arial" w:cs="Arial"/>
          <w:b/>
          <w:bCs/>
        </w:rPr>
        <w:t>,</w:t>
      </w:r>
      <w:r w:rsidRPr="008A2095">
        <w:rPr>
          <w:rFonts w:ascii="Arial" w:hAnsi="Arial" w:cs="Arial"/>
          <w:bCs/>
        </w:rPr>
        <w:t xml:space="preserve"> se notificará el fallo por escri</w:t>
      </w:r>
      <w:r w:rsidR="00EB271D">
        <w:rPr>
          <w:rFonts w:ascii="Arial" w:hAnsi="Arial" w:cs="Arial"/>
          <w:bCs/>
        </w:rPr>
        <w:t xml:space="preserve">to a cada uno de los licitantes, </w:t>
      </w:r>
      <w:r w:rsidR="00EB271D" w:rsidRPr="00EB271D">
        <w:rPr>
          <w:rFonts w:ascii="Arial" w:hAnsi="Arial" w:cs="Arial"/>
          <w:bCs/>
        </w:rPr>
        <w:t>levantándose el acta respectiva y se difundirá el contenido del fallo el mismo día en que se emita</w:t>
      </w:r>
      <w:r w:rsidR="00EB271D">
        <w:rPr>
          <w:rFonts w:ascii="Arial" w:hAnsi="Arial" w:cs="Arial"/>
          <w:bCs/>
        </w:rPr>
        <w:t>.</w:t>
      </w:r>
    </w:p>
    <w:p w14:paraId="7DBDCC98" w14:textId="77777777" w:rsidR="003778AE" w:rsidRPr="008A2095" w:rsidRDefault="003778AE" w:rsidP="003778AE">
      <w:pPr>
        <w:pStyle w:val="Prrafodelista"/>
        <w:numPr>
          <w:ilvl w:val="0"/>
          <w:numId w:val="18"/>
        </w:numPr>
        <w:spacing w:before="120" w:after="120"/>
        <w:ind w:left="1066"/>
        <w:contextualSpacing w:val="0"/>
        <w:jc w:val="both"/>
        <w:rPr>
          <w:rFonts w:ascii="Arial" w:hAnsi="Arial" w:cs="Arial"/>
          <w:snapToGrid/>
          <w:lang w:val="es-MX"/>
        </w:rPr>
      </w:pPr>
      <w:r w:rsidRPr="008A2095">
        <w:rPr>
          <w:rFonts w:ascii="Arial" w:hAnsi="Arial" w:cs="Arial"/>
          <w:snapToGrid/>
          <w:lang w:val="es-MX"/>
        </w:rPr>
        <w:t>Con fundamento en el artículo 42 fracción III del REGLAMENTO, la fecha y hora para dar a conocer el Fallo quedará comprendida dentro de los 20 (veinte) días naturales siguientes a la establecida para el Acto de Presentación y Apertura de Proposiciones y podrá diferirse, siempre que el nuevo plazo fijado no exceda de 20 (veinte) días naturales contados a partir del plazo establecido originalmente.</w:t>
      </w:r>
    </w:p>
    <w:p w14:paraId="755EE584" w14:textId="1FFA33FD" w:rsidR="003778AE" w:rsidRDefault="003778AE" w:rsidP="003778AE">
      <w:pPr>
        <w:pStyle w:val="Prrafodelista"/>
        <w:numPr>
          <w:ilvl w:val="0"/>
          <w:numId w:val="18"/>
        </w:numPr>
        <w:spacing w:before="120" w:after="120"/>
        <w:ind w:left="1066"/>
        <w:contextualSpacing w:val="0"/>
        <w:jc w:val="both"/>
        <w:rPr>
          <w:rFonts w:ascii="Arial" w:hAnsi="Arial" w:cs="Arial"/>
          <w:bCs/>
        </w:rPr>
      </w:pPr>
      <w:r w:rsidRPr="008A2095">
        <w:rPr>
          <w:rFonts w:ascii="Arial" w:hAnsi="Arial" w:cs="Arial"/>
          <w:snapToGrid/>
          <w:lang w:val="es-MX"/>
        </w:rPr>
        <w:t xml:space="preserve">Según lo señalado en el artículo 45 octavo párrafo del REGLAMENTO, contra el Fallo no procederá recurso alguno; sin </w:t>
      </w:r>
      <w:r w:rsidR="00F419FE" w:rsidRPr="008A2095">
        <w:rPr>
          <w:rFonts w:ascii="Arial" w:hAnsi="Arial" w:cs="Arial"/>
          <w:snapToGrid/>
          <w:lang w:val="es-MX"/>
        </w:rPr>
        <w:t>embargo,</w:t>
      </w:r>
      <w:r w:rsidRPr="008A2095">
        <w:rPr>
          <w:rFonts w:ascii="Arial" w:hAnsi="Arial" w:cs="Arial"/>
          <w:snapToGrid/>
          <w:lang w:val="es-MX"/>
        </w:rPr>
        <w:t xml:space="preserve"> procederá la inconformidad en términos del Título Séptimo</w:t>
      </w:r>
      <w:r w:rsidRPr="008A2095">
        <w:rPr>
          <w:rFonts w:ascii="Arial" w:hAnsi="Arial" w:cs="Arial"/>
          <w:bCs/>
        </w:rPr>
        <w:t>, Capítulo Primero del REGLAMENTO.</w:t>
      </w:r>
    </w:p>
    <w:p w14:paraId="5497F45C" w14:textId="77777777" w:rsidR="00827564" w:rsidRPr="006B4BE5" w:rsidRDefault="00827564" w:rsidP="00827564">
      <w:pPr>
        <w:pStyle w:val="Prrafodelista"/>
        <w:spacing w:before="120" w:after="120"/>
        <w:ind w:left="1066"/>
        <w:contextualSpacing w:val="0"/>
        <w:jc w:val="both"/>
        <w:rPr>
          <w:rFonts w:ascii="Arial" w:hAnsi="Arial" w:cs="Arial"/>
          <w:b/>
          <w:bCs/>
          <w:snapToGrid/>
          <w:color w:val="244061" w:themeColor="accent1" w:themeShade="80"/>
          <w:lang w:val="es-ES"/>
        </w:rPr>
      </w:pPr>
    </w:p>
    <w:p w14:paraId="64864D8E" w14:textId="77777777" w:rsidR="00827564" w:rsidRPr="006B4BE5" w:rsidRDefault="00827564" w:rsidP="00827564">
      <w:pPr>
        <w:pStyle w:val="Ttulo1"/>
        <w:numPr>
          <w:ilvl w:val="0"/>
          <w:numId w:val="1"/>
        </w:numPr>
        <w:spacing w:before="120" w:after="120"/>
        <w:jc w:val="both"/>
        <w:rPr>
          <w:rFonts w:cs="Arial"/>
          <w:bCs/>
          <w:color w:val="244061" w:themeColor="accent1" w:themeShade="80"/>
          <w:sz w:val="20"/>
        </w:rPr>
      </w:pPr>
      <w:bookmarkStart w:id="661" w:name="_FORMALIZACIÓN_DEL_CONTRATO"/>
      <w:bookmarkStart w:id="662" w:name="_Toc434004120"/>
      <w:bookmarkStart w:id="663" w:name="_Toc511922329"/>
      <w:bookmarkEnd w:id="661"/>
      <w:r w:rsidRPr="006B4BE5">
        <w:rPr>
          <w:rFonts w:cs="Arial"/>
          <w:bCs/>
          <w:color w:val="244061" w:themeColor="accent1" w:themeShade="80"/>
          <w:sz w:val="20"/>
        </w:rPr>
        <w:t>FORMALIZACIÓN DEL CONTRATO</w:t>
      </w:r>
      <w:bookmarkEnd w:id="655"/>
      <w:bookmarkEnd w:id="656"/>
      <w:bookmarkEnd w:id="657"/>
      <w:bookmarkEnd w:id="658"/>
      <w:bookmarkEnd w:id="659"/>
      <w:bookmarkEnd w:id="660"/>
      <w:bookmarkEnd w:id="662"/>
      <w:bookmarkEnd w:id="663"/>
      <w:r w:rsidRPr="006B4BE5">
        <w:rPr>
          <w:rFonts w:cs="Arial"/>
          <w:bCs/>
          <w:color w:val="244061" w:themeColor="accent1" w:themeShade="80"/>
          <w:sz w:val="20"/>
        </w:rPr>
        <w:t xml:space="preserve"> </w:t>
      </w:r>
    </w:p>
    <w:p w14:paraId="0F5A1C27" w14:textId="2C60B546" w:rsidR="00827564" w:rsidRPr="00677CB9" w:rsidRDefault="00827564" w:rsidP="00827564">
      <w:pPr>
        <w:spacing w:before="120" w:after="120"/>
        <w:ind w:left="705"/>
        <w:jc w:val="both"/>
        <w:rPr>
          <w:rFonts w:ascii="Arial" w:hAnsi="Arial" w:cs="Arial"/>
        </w:rPr>
      </w:pPr>
      <w:r w:rsidRPr="00677CB9">
        <w:rPr>
          <w:rFonts w:ascii="Arial" w:hAnsi="Arial" w:cs="Arial"/>
          <w:bCs/>
        </w:rPr>
        <w:t xml:space="preserve">De conformidad con el primer párrafo del artículo 55 del REGLAMENTO, con la notificación del Fallo serán exigibles los derechos y obligaciones establecidas en el modelo del </w:t>
      </w:r>
      <w:r w:rsidRPr="00677CB9">
        <w:rPr>
          <w:rFonts w:ascii="Arial" w:hAnsi="Arial" w:cs="Arial"/>
        </w:rPr>
        <w:t xml:space="preserve">contrato </w:t>
      </w:r>
      <w:r w:rsidRPr="00677CB9">
        <w:rPr>
          <w:rFonts w:ascii="Arial" w:hAnsi="Arial" w:cs="Arial"/>
          <w:bCs/>
        </w:rPr>
        <w:t>de la presente convocatoria (</w:t>
      </w:r>
      <w:r w:rsidR="00B86701" w:rsidRPr="000D4796">
        <w:rPr>
          <w:rFonts w:ascii="Arial" w:hAnsi="Arial" w:cs="Arial"/>
          <w:b/>
          <w:bCs/>
        </w:rPr>
        <w:t>A</w:t>
      </w:r>
      <w:r w:rsidR="00EC5AD5" w:rsidRPr="000D4796">
        <w:rPr>
          <w:rFonts w:ascii="Arial" w:hAnsi="Arial" w:cs="Arial"/>
          <w:b/>
          <w:bCs/>
        </w:rPr>
        <w:t>nexo</w:t>
      </w:r>
      <w:r w:rsidR="000D4796" w:rsidRPr="000D4796">
        <w:rPr>
          <w:rFonts w:ascii="Arial" w:hAnsi="Arial" w:cs="Arial"/>
          <w:b/>
          <w:bCs/>
        </w:rPr>
        <w:t xml:space="preserve"> 9</w:t>
      </w:r>
      <w:r w:rsidR="00EC5AD5">
        <w:rPr>
          <w:rFonts w:ascii="Arial" w:hAnsi="Arial" w:cs="Arial"/>
          <w:bCs/>
        </w:rPr>
        <w:t>)</w:t>
      </w:r>
      <w:r w:rsidRPr="00677CB9">
        <w:rPr>
          <w:rFonts w:ascii="Arial" w:hAnsi="Arial" w:cs="Arial"/>
          <w:bCs/>
        </w:rPr>
        <w:t xml:space="preserve"> y obligará al INSTITUTO y al representante legal d</w:t>
      </w:r>
      <w:r>
        <w:rPr>
          <w:rFonts w:ascii="Arial" w:hAnsi="Arial" w:cs="Arial"/>
          <w:bCs/>
        </w:rPr>
        <w:t>el PROVEEDOR</w:t>
      </w:r>
      <w:r w:rsidRPr="00677CB9">
        <w:rPr>
          <w:rFonts w:ascii="Arial" w:hAnsi="Arial" w:cs="Arial"/>
          <w:bCs/>
        </w:rPr>
        <w:t xml:space="preserve"> a firmar el </w:t>
      </w:r>
      <w:r w:rsidRPr="00677CB9">
        <w:rPr>
          <w:rFonts w:ascii="Arial" w:hAnsi="Arial" w:cs="Arial"/>
        </w:rPr>
        <w:t xml:space="preserve">contrato </w:t>
      </w:r>
      <w:r w:rsidRPr="00677CB9">
        <w:rPr>
          <w:rFonts w:ascii="Arial" w:hAnsi="Arial" w:cs="Arial"/>
          <w:bCs/>
        </w:rPr>
        <w:t xml:space="preserve">correspondiente dentro de los 15 (quince) días naturales </w:t>
      </w:r>
      <w:r w:rsidRPr="00677CB9">
        <w:rPr>
          <w:rFonts w:ascii="Arial" w:hAnsi="Arial" w:cs="Arial"/>
          <w:lang w:eastAsia="es-MX"/>
        </w:rPr>
        <w:t xml:space="preserve">siguientes al día de la notificación del Fallo, en la Subdirección de Adquisiciones con atención al Departamento de Contratos, ubicada en </w:t>
      </w:r>
      <w:r w:rsidRPr="00677CB9">
        <w:rPr>
          <w:rFonts w:ascii="Arial" w:hAnsi="Arial" w:cs="Arial"/>
        </w:rPr>
        <w:t xml:space="preserve">Periférico Sur 4124, </w:t>
      </w:r>
      <w:r w:rsidR="002C6FED">
        <w:rPr>
          <w:rFonts w:ascii="Arial" w:hAnsi="Arial" w:cs="Arial"/>
        </w:rPr>
        <w:t xml:space="preserve">Edificio Zafiro II, </w:t>
      </w:r>
      <w:r w:rsidRPr="00677CB9">
        <w:rPr>
          <w:rFonts w:ascii="Arial" w:hAnsi="Arial" w:cs="Arial"/>
        </w:rPr>
        <w:t xml:space="preserve">sexto piso, Colonia </w:t>
      </w:r>
      <w:r>
        <w:rPr>
          <w:rFonts w:ascii="Arial" w:hAnsi="Arial" w:cs="Arial"/>
        </w:rPr>
        <w:t>Jardines del Pedregal</w:t>
      </w:r>
      <w:r w:rsidRPr="00677CB9">
        <w:rPr>
          <w:rFonts w:ascii="Arial" w:hAnsi="Arial" w:cs="Arial"/>
        </w:rPr>
        <w:t xml:space="preserve">, </w:t>
      </w:r>
      <w:r w:rsidR="00CA073C">
        <w:rPr>
          <w:rFonts w:ascii="Arial" w:hAnsi="Arial" w:cs="Arial"/>
        </w:rPr>
        <w:t>en</w:t>
      </w:r>
      <w:r w:rsidRPr="00677CB9">
        <w:rPr>
          <w:rFonts w:ascii="Arial" w:hAnsi="Arial" w:cs="Arial"/>
        </w:rPr>
        <w:t xml:space="preserve"> Álvaro Obregón, </w:t>
      </w:r>
      <w:r w:rsidR="003605B5">
        <w:rPr>
          <w:rFonts w:ascii="Arial" w:hAnsi="Arial" w:cs="Arial"/>
        </w:rPr>
        <w:t xml:space="preserve">C.P. 01900, </w:t>
      </w:r>
      <w:r w:rsidRPr="00677CB9">
        <w:rPr>
          <w:rFonts w:ascii="Arial" w:hAnsi="Arial" w:cs="Arial"/>
        </w:rPr>
        <w:t>en la Ciudad de México.</w:t>
      </w:r>
    </w:p>
    <w:p w14:paraId="0EF6B64C" w14:textId="77777777" w:rsidR="00827564" w:rsidRPr="00677CB9" w:rsidRDefault="00827564" w:rsidP="00827564">
      <w:pPr>
        <w:shd w:val="clear" w:color="auto" w:fill="FFFFFF"/>
        <w:spacing w:before="120" w:after="120"/>
        <w:ind w:left="709"/>
        <w:jc w:val="both"/>
        <w:rPr>
          <w:rFonts w:ascii="Arial" w:hAnsi="Arial" w:cs="Arial"/>
          <w:b/>
        </w:rPr>
      </w:pPr>
      <w:r w:rsidRPr="00677CB9">
        <w:rPr>
          <w:rFonts w:ascii="Arial" w:hAnsi="Arial" w:cs="Arial"/>
          <w:b/>
        </w:rPr>
        <w:t xml:space="preserve">En caso de que </w:t>
      </w:r>
      <w:r>
        <w:rPr>
          <w:rFonts w:ascii="Arial" w:hAnsi="Arial" w:cs="Arial"/>
          <w:b/>
        </w:rPr>
        <w:t>el PROVEEDOR</w:t>
      </w:r>
      <w:r w:rsidRPr="00677CB9">
        <w:rPr>
          <w:rFonts w:ascii="Arial" w:hAnsi="Arial" w:cs="Arial"/>
          <w:b/>
        </w:rPr>
        <w:t xml:space="preserve"> adjudicado no firme el contrato, se estará a lo siguiente:</w:t>
      </w:r>
    </w:p>
    <w:p w14:paraId="29BC48F1" w14:textId="77777777" w:rsidR="00827564" w:rsidRPr="007441E2" w:rsidRDefault="00827564" w:rsidP="00827564">
      <w:pPr>
        <w:spacing w:before="120" w:after="120"/>
        <w:ind w:left="705"/>
        <w:jc w:val="both"/>
        <w:rPr>
          <w:rFonts w:ascii="Arial" w:hAnsi="Arial" w:cs="Arial"/>
        </w:rPr>
      </w:pPr>
      <w:r w:rsidRPr="00735C6B">
        <w:rPr>
          <w:rFonts w:ascii="Arial" w:hAnsi="Arial" w:cs="Arial"/>
        </w:rPr>
        <w:t xml:space="preserve">En acatamiento a lo previsto en el segundo párrafo del artículo 55 del REGLAMENTO, si el LICITANTE no firma el </w:t>
      </w:r>
      <w:r w:rsidRPr="00735C6B">
        <w:rPr>
          <w:rFonts w:ascii="Arial" w:hAnsi="Arial" w:cs="Arial"/>
          <w:color w:val="000000"/>
        </w:rPr>
        <w:t>contrato</w:t>
      </w:r>
      <w:r w:rsidRPr="00735C6B">
        <w:rPr>
          <w:rFonts w:ascii="Arial" w:hAnsi="Arial" w:cs="Arial"/>
        </w:rPr>
        <w:t xml:space="preserve"> por causas imputables a él mismo, el INSTITUTO sin necesidad de un nuevo </w:t>
      </w:r>
      <w:r w:rsidRPr="007441E2">
        <w:rPr>
          <w:rFonts w:ascii="Arial" w:hAnsi="Arial" w:cs="Arial"/>
        </w:rPr>
        <w:t xml:space="preserve">procedimiento, deberá adjudicar el o los contratos al LICITANTE que haya obtenido el segundo lugar, dentro del margen del 10% (diez por ciento) de la puntuación de conformidad </w:t>
      </w:r>
      <w:r w:rsidRPr="007441E2">
        <w:rPr>
          <w:rFonts w:ascii="Arial" w:hAnsi="Arial" w:cs="Arial"/>
        </w:rPr>
        <w:lastRenderedPageBreak/>
        <w:t>con lo asentado en el fallo y así sucesivamente en caso de que este último no acepte la adjudicación.</w:t>
      </w:r>
    </w:p>
    <w:p w14:paraId="37471C65" w14:textId="77777777" w:rsidR="00827564" w:rsidRDefault="00827564" w:rsidP="00827564">
      <w:pPr>
        <w:spacing w:before="120" w:after="120"/>
        <w:ind w:left="705"/>
        <w:jc w:val="both"/>
        <w:rPr>
          <w:rFonts w:ascii="Arial" w:hAnsi="Arial" w:cs="Arial"/>
        </w:rPr>
      </w:pPr>
      <w:r w:rsidRPr="00FE280D">
        <w:rPr>
          <w:rFonts w:ascii="Arial" w:hAnsi="Arial" w:cs="Arial"/>
        </w:rPr>
        <w:t xml:space="preserve">Con fundamento en el artículo 79 fracción I del REGLAMENTO, los LICITANTES que injustificadamente y por causas imputables a los mismos no formalicen dos o más contratos que les haya adjudicado el Instituto en el plazo de dos años calendario, contados a partir del día en que haya fenecido el término para la formalización del primer contrato no formalizado, </w:t>
      </w:r>
      <w:r w:rsidR="00BC2E97" w:rsidRPr="00BC2E97">
        <w:rPr>
          <w:rFonts w:ascii="Arial" w:hAnsi="Arial" w:cs="Arial"/>
        </w:rPr>
        <w:t>el Órgano Interno Control</w:t>
      </w:r>
      <w:r w:rsidR="00BC2E97" w:rsidRPr="00BC2E97" w:rsidDel="00BC2E97">
        <w:rPr>
          <w:rFonts w:ascii="Arial" w:hAnsi="Arial" w:cs="Arial"/>
        </w:rPr>
        <w:t xml:space="preserve"> </w:t>
      </w:r>
      <w:r w:rsidRPr="00FE280D">
        <w:rPr>
          <w:rFonts w:ascii="Arial" w:hAnsi="Arial" w:cs="Arial"/>
        </w:rPr>
        <w:t>lo inhabilitará temporalmente para participar de manera directa o por interpósita persona en procedimientos de contratación o celebrar contratos regulados por el REGLAMENTO.</w:t>
      </w:r>
    </w:p>
    <w:p w14:paraId="3E19162C" w14:textId="77777777" w:rsidR="00DD4222" w:rsidRPr="00C31366" w:rsidRDefault="00DD4222" w:rsidP="009A78E9">
      <w:pPr>
        <w:spacing w:before="120" w:after="120"/>
        <w:ind w:left="705"/>
        <w:jc w:val="both"/>
        <w:rPr>
          <w:rFonts w:ascii="Arial" w:hAnsi="Arial" w:cs="Arial"/>
        </w:rPr>
      </w:pPr>
    </w:p>
    <w:p w14:paraId="63747AC3" w14:textId="77777777" w:rsidR="000C755C" w:rsidRPr="006B4BE5" w:rsidRDefault="008A6D36" w:rsidP="004E12CE">
      <w:pPr>
        <w:pStyle w:val="Ttulo1"/>
        <w:numPr>
          <w:ilvl w:val="1"/>
          <w:numId w:val="20"/>
        </w:numPr>
        <w:spacing w:before="120" w:after="120"/>
        <w:jc w:val="both"/>
        <w:rPr>
          <w:rFonts w:cs="Arial"/>
          <w:bCs/>
          <w:color w:val="244061" w:themeColor="accent1" w:themeShade="80"/>
          <w:sz w:val="20"/>
        </w:rPr>
      </w:pPr>
      <w:bookmarkStart w:id="664" w:name="_Toc382992978"/>
      <w:bookmarkStart w:id="665" w:name="_Toc383184951"/>
      <w:bookmarkStart w:id="666" w:name="_Toc383788328"/>
      <w:bookmarkStart w:id="667" w:name="_Toc390935291"/>
      <w:bookmarkStart w:id="668" w:name="_Toc409002234"/>
      <w:bookmarkStart w:id="669" w:name="_Toc422232855"/>
      <w:bookmarkStart w:id="670" w:name="_Toc427242093"/>
      <w:bookmarkStart w:id="671" w:name="_Toc428879805"/>
      <w:bookmarkStart w:id="672" w:name="_Toc447120331"/>
      <w:bookmarkStart w:id="673" w:name="_Toc452121398"/>
      <w:bookmarkStart w:id="674" w:name="_Toc464498321"/>
      <w:bookmarkStart w:id="675" w:name="_Toc464498726"/>
      <w:bookmarkStart w:id="676" w:name="_Toc485137275"/>
      <w:bookmarkStart w:id="677" w:name="_Toc490562461"/>
      <w:bookmarkStart w:id="678" w:name="_Toc497216133"/>
      <w:bookmarkStart w:id="679" w:name="_Toc499126209"/>
      <w:bookmarkStart w:id="680" w:name="_Toc505757131"/>
      <w:bookmarkStart w:id="681" w:name="_Toc505869728"/>
      <w:bookmarkStart w:id="682" w:name="_Toc511922330"/>
      <w:bookmarkStart w:id="683" w:name="_Toc309618080"/>
      <w:bookmarkEnd w:id="402"/>
      <w:bookmarkEnd w:id="403"/>
      <w:bookmarkEnd w:id="404"/>
      <w:bookmarkEnd w:id="405"/>
      <w:bookmarkEnd w:id="406"/>
      <w:bookmarkEnd w:id="407"/>
      <w:bookmarkEnd w:id="408"/>
      <w:bookmarkEnd w:id="409"/>
      <w:bookmarkEnd w:id="410"/>
      <w:bookmarkEnd w:id="411"/>
      <w:bookmarkEnd w:id="412"/>
      <w:bookmarkEnd w:id="413"/>
      <w:bookmarkEnd w:id="414"/>
      <w:r w:rsidRPr="006B4BE5">
        <w:rPr>
          <w:rFonts w:cs="Arial"/>
          <w:bCs/>
          <w:color w:val="244061" w:themeColor="accent1" w:themeShade="80"/>
          <w:sz w:val="20"/>
        </w:rPr>
        <w:t>Posterior al fallo para</w:t>
      </w:r>
      <w:r w:rsidR="00E56D20" w:rsidRPr="006B4BE5">
        <w:rPr>
          <w:rFonts w:cs="Arial"/>
          <w:bCs/>
          <w:color w:val="244061" w:themeColor="accent1" w:themeShade="80"/>
          <w:sz w:val="20"/>
        </w:rPr>
        <w:t xml:space="preserve"> personas físicas y morales:</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14:paraId="06967072" w14:textId="77777777" w:rsidR="00A85259" w:rsidRPr="00D27A8E" w:rsidRDefault="00A85259" w:rsidP="00A85259">
      <w:pPr>
        <w:spacing w:before="120" w:after="120"/>
        <w:ind w:left="720"/>
        <w:jc w:val="both"/>
        <w:rPr>
          <w:rFonts w:ascii="Arial" w:hAnsi="Arial" w:cs="Arial"/>
          <w:color w:val="000000"/>
          <w:lang w:eastAsia="es-MX"/>
        </w:rPr>
      </w:pPr>
      <w:bookmarkStart w:id="684" w:name="_Toc314030216"/>
      <w:bookmarkStart w:id="685" w:name="_Toc314085334"/>
      <w:bookmarkStart w:id="686" w:name="_Toc314086092"/>
      <w:bookmarkStart w:id="687" w:name="_Toc314086232"/>
      <w:bookmarkStart w:id="688" w:name="_Toc314094155"/>
      <w:bookmarkStart w:id="689" w:name="_Toc314804576"/>
      <w:bookmarkStart w:id="690" w:name="_Toc315905524"/>
      <w:bookmarkStart w:id="691" w:name="_Toc316315440"/>
      <w:bookmarkStart w:id="692" w:name="_Toc316316326"/>
      <w:bookmarkStart w:id="693" w:name="_Toc327181274"/>
      <w:bookmarkStart w:id="694" w:name="_Toc329602590"/>
      <w:bookmarkStart w:id="695" w:name="_Toc382992979"/>
      <w:bookmarkStart w:id="696" w:name="_Toc383184952"/>
      <w:bookmarkStart w:id="697" w:name="_Toc383788329"/>
      <w:bookmarkStart w:id="698" w:name="_Toc390935292"/>
      <w:bookmarkStart w:id="699" w:name="_Toc409002235"/>
      <w:bookmarkEnd w:id="683"/>
      <w:r w:rsidRPr="00D27A8E">
        <w:rPr>
          <w:rFonts w:ascii="Arial" w:hAnsi="Arial" w:cs="Arial"/>
          <w:color w:val="000000"/>
          <w:lang w:val="es-ES" w:eastAsia="es-MX"/>
        </w:rPr>
        <w:t xml:space="preserve">De conformidad con la fracción VI del artículo 64 de las POBALINES, </w:t>
      </w:r>
      <w:r w:rsidRPr="00D27A8E">
        <w:rPr>
          <w:rFonts w:ascii="Arial" w:hAnsi="Arial" w:cs="Arial"/>
          <w:color w:val="000000"/>
          <w:u w:val="single"/>
          <w:lang w:eastAsia="es-MX"/>
        </w:rPr>
        <w:t>al día hábil siguiente</w:t>
      </w:r>
      <w:r w:rsidRPr="00D27A8E">
        <w:rPr>
          <w:rFonts w:ascii="Arial" w:hAnsi="Arial" w:cs="Arial"/>
          <w:b/>
          <w:color w:val="000000"/>
          <w:lang w:eastAsia="es-MX"/>
        </w:rPr>
        <w:t xml:space="preserve"> </w:t>
      </w:r>
      <w:r w:rsidRPr="00D27A8E">
        <w:rPr>
          <w:rFonts w:ascii="Arial" w:hAnsi="Arial" w:cs="Arial"/>
          <w:color w:val="000000"/>
          <w:lang w:eastAsia="es-MX"/>
        </w:rPr>
        <w:t xml:space="preserve">de la emisión del fallo, </w:t>
      </w:r>
      <w:r w:rsidRPr="00D27A8E">
        <w:rPr>
          <w:rFonts w:ascii="Arial" w:hAnsi="Arial" w:cs="Arial"/>
          <w:color w:val="000000"/>
          <w:lang w:val="es-ES" w:eastAsia="es-MX"/>
        </w:rPr>
        <w:t>e</w:t>
      </w:r>
      <w:r w:rsidRPr="00D27A8E">
        <w:rPr>
          <w:rFonts w:ascii="Arial" w:hAnsi="Arial" w:cs="Arial"/>
          <w:color w:val="000000"/>
          <w:lang w:eastAsia="es-MX"/>
        </w:rPr>
        <w:t>l</w:t>
      </w:r>
      <w:r w:rsidRPr="00D27A8E">
        <w:rPr>
          <w:rFonts w:ascii="Arial" w:hAnsi="Arial" w:cs="Arial"/>
          <w:b/>
          <w:color w:val="000000"/>
          <w:lang w:eastAsia="es-MX"/>
        </w:rPr>
        <w:t xml:space="preserve"> </w:t>
      </w:r>
      <w:r w:rsidRPr="00D27A8E">
        <w:rPr>
          <w:rFonts w:ascii="Arial" w:hAnsi="Arial" w:cs="Arial"/>
          <w:color w:val="000000"/>
          <w:lang w:eastAsia="es-MX"/>
        </w:rPr>
        <w:t>PROVEEDOR deberá presentar:</w:t>
      </w:r>
    </w:p>
    <w:p w14:paraId="54648494" w14:textId="77777777" w:rsidR="00A85259" w:rsidRPr="00D27A8E" w:rsidRDefault="00A85259" w:rsidP="009F1ACE">
      <w:pPr>
        <w:numPr>
          <w:ilvl w:val="0"/>
          <w:numId w:val="90"/>
        </w:numPr>
        <w:spacing w:before="120" w:after="120"/>
        <w:jc w:val="both"/>
        <w:rPr>
          <w:rFonts w:ascii="Arial" w:hAnsi="Arial" w:cs="Arial"/>
          <w:b/>
          <w:color w:val="000000"/>
          <w:lang w:eastAsia="es-MX"/>
        </w:rPr>
      </w:pPr>
      <w:r w:rsidRPr="00D27A8E">
        <w:rPr>
          <w:rFonts w:ascii="Arial" w:hAnsi="Arial" w:cs="Arial"/>
          <w:b/>
          <w:color w:val="000000"/>
          <w:lang w:eastAsia="es-MX"/>
        </w:rPr>
        <w:t>En formato digital (Word o Excel):</w:t>
      </w:r>
    </w:p>
    <w:p w14:paraId="2F3F0054" w14:textId="77777777" w:rsidR="00A85259" w:rsidRPr="00D27A8E" w:rsidRDefault="00A85259" w:rsidP="00600989">
      <w:pPr>
        <w:numPr>
          <w:ilvl w:val="1"/>
          <w:numId w:val="87"/>
        </w:numPr>
        <w:spacing w:before="120" w:after="120"/>
        <w:jc w:val="both"/>
        <w:rPr>
          <w:rFonts w:ascii="Arial" w:hAnsi="Arial" w:cs="Arial"/>
          <w:color w:val="000000"/>
          <w:lang w:eastAsia="es-MX"/>
        </w:rPr>
      </w:pPr>
      <w:r w:rsidRPr="00D27A8E">
        <w:rPr>
          <w:rFonts w:ascii="Arial" w:hAnsi="Arial" w:cs="Arial"/>
          <w:color w:val="000000"/>
          <w:lang w:eastAsia="es-MX"/>
        </w:rPr>
        <w:t>La oferta técnica, y</w:t>
      </w:r>
    </w:p>
    <w:p w14:paraId="1EFC52D6" w14:textId="77777777" w:rsidR="00A85259" w:rsidRPr="00D27A8E" w:rsidRDefault="00A85259" w:rsidP="00600989">
      <w:pPr>
        <w:numPr>
          <w:ilvl w:val="1"/>
          <w:numId w:val="87"/>
        </w:numPr>
        <w:spacing w:before="120" w:after="120"/>
        <w:jc w:val="both"/>
        <w:rPr>
          <w:rFonts w:ascii="Arial" w:hAnsi="Arial" w:cs="Arial"/>
          <w:color w:val="000000"/>
          <w:lang w:eastAsia="es-MX"/>
        </w:rPr>
      </w:pPr>
      <w:r w:rsidRPr="00D27A8E">
        <w:rPr>
          <w:rFonts w:ascii="Arial" w:hAnsi="Arial" w:cs="Arial"/>
          <w:color w:val="000000"/>
          <w:lang w:eastAsia="es-MX"/>
        </w:rPr>
        <w:t>La oferta económica</w:t>
      </w:r>
    </w:p>
    <w:p w14:paraId="510297AF" w14:textId="77777777" w:rsidR="00A85259" w:rsidRPr="00D27A8E" w:rsidRDefault="00A85259" w:rsidP="00A85259">
      <w:pPr>
        <w:spacing w:before="120" w:after="120"/>
        <w:ind w:left="1134"/>
        <w:jc w:val="both"/>
        <w:rPr>
          <w:rFonts w:ascii="Arial" w:hAnsi="Arial" w:cs="Arial"/>
          <w:color w:val="000000"/>
          <w:lang w:eastAsia="es-MX"/>
        </w:rPr>
      </w:pPr>
      <w:r w:rsidRPr="00D27A8E">
        <w:rPr>
          <w:rFonts w:ascii="Arial" w:hAnsi="Arial" w:cs="Arial"/>
          <w:color w:val="000000"/>
          <w:lang w:eastAsia="es-MX"/>
        </w:rPr>
        <w:t>Debiendo ser idénticas a las presentadas en el Acto de Presentación y Apertura de Proposiciones para efecto de elaborar el Anexo Específico del contrato que se formalice, en caso de existir diferencias, el PROVEEDOR aceptará las modificaciones necesarias que hagan prevalecer la proposición presentada impresa en el referido Acto.</w:t>
      </w:r>
    </w:p>
    <w:p w14:paraId="6B81FA66" w14:textId="77777777" w:rsidR="00A85259" w:rsidRPr="00D27A8E" w:rsidRDefault="00A85259" w:rsidP="009F1ACE">
      <w:pPr>
        <w:numPr>
          <w:ilvl w:val="0"/>
          <w:numId w:val="90"/>
        </w:numPr>
        <w:spacing w:before="120" w:after="120"/>
        <w:jc w:val="both"/>
        <w:rPr>
          <w:rFonts w:ascii="Arial" w:hAnsi="Arial" w:cs="Arial"/>
          <w:b/>
          <w:color w:val="000000"/>
          <w:u w:val="single"/>
          <w:lang w:eastAsia="es-MX"/>
        </w:rPr>
      </w:pPr>
      <w:r w:rsidRPr="00D27A8E">
        <w:rPr>
          <w:rFonts w:ascii="Arial" w:hAnsi="Arial" w:cs="Arial"/>
          <w:b/>
          <w:color w:val="000000"/>
          <w:lang w:eastAsia="es-MX"/>
        </w:rPr>
        <w:t xml:space="preserve">Documentación legal requerida para formalización del contrato </w:t>
      </w:r>
    </w:p>
    <w:p w14:paraId="7470157C" w14:textId="77777777" w:rsidR="00A85259" w:rsidRPr="00D27A8E" w:rsidRDefault="00A85259" w:rsidP="00A85259">
      <w:pPr>
        <w:spacing w:before="120" w:after="120"/>
        <w:ind w:left="1134"/>
        <w:jc w:val="both"/>
        <w:rPr>
          <w:rFonts w:ascii="Arial" w:hAnsi="Arial" w:cs="Arial"/>
          <w:b/>
          <w:color w:val="000000"/>
          <w:lang w:eastAsia="es-MX"/>
        </w:rPr>
      </w:pPr>
      <w:r w:rsidRPr="00D27A8E">
        <w:rPr>
          <w:rFonts w:ascii="Arial" w:hAnsi="Arial" w:cs="Arial"/>
          <w:b/>
          <w:color w:val="000000"/>
          <w:lang w:eastAsia="es-MX"/>
        </w:rPr>
        <w:t>Persona moral</w:t>
      </w:r>
    </w:p>
    <w:p w14:paraId="0AF52EC3" w14:textId="77777777" w:rsidR="00A85259" w:rsidRPr="00D27A8E" w:rsidRDefault="00A85259" w:rsidP="009F1ACE">
      <w:pPr>
        <w:numPr>
          <w:ilvl w:val="0"/>
          <w:numId w:val="91"/>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t>Testimonio de la escritura pública del acta constitutiva en su caso, las reformas o modificaciones que hubiere sufrido.</w:t>
      </w:r>
    </w:p>
    <w:p w14:paraId="7B0F93ED" w14:textId="77777777" w:rsidR="00A85259" w:rsidRPr="00D27A8E" w:rsidRDefault="00A85259" w:rsidP="009F1ACE">
      <w:pPr>
        <w:numPr>
          <w:ilvl w:val="0"/>
          <w:numId w:val="91"/>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t>Testimonio de la escritura pública en que conste el poder notarial del representante legal para actos de administración, para el cual se verificará que no haya sido revocado a la fecha de registro del Proveedor o de la firma del Contrato.</w:t>
      </w:r>
    </w:p>
    <w:p w14:paraId="1FAAE7EE" w14:textId="77777777" w:rsidR="00A85259" w:rsidRPr="00D27A8E" w:rsidRDefault="00A85259" w:rsidP="00A85259">
      <w:pPr>
        <w:spacing w:before="120" w:after="120"/>
        <w:ind w:left="1418"/>
        <w:jc w:val="both"/>
        <w:rPr>
          <w:rFonts w:ascii="Arial" w:hAnsi="Arial" w:cs="Arial"/>
          <w:color w:val="000000"/>
          <w:lang w:eastAsia="es-MX"/>
        </w:rPr>
      </w:pPr>
      <w:r w:rsidRPr="00D27A8E">
        <w:rPr>
          <w:rFonts w:ascii="Arial" w:hAnsi="Arial" w:cs="Arial"/>
          <w:color w:val="000000"/>
          <w:lang w:eastAsia="es-MX"/>
        </w:rPr>
        <w:t xml:space="preserve">Los documentos señalados anteriormente, deberán encontrarse debidamente inscritos en el Registro Público de la Propiedad y el Comercio que corresponda. Tratándose de poderes especiales no será necesaria dicha inscripción.  </w:t>
      </w:r>
    </w:p>
    <w:p w14:paraId="7A90609C" w14:textId="77777777" w:rsidR="00A85259" w:rsidRPr="00D27A8E" w:rsidRDefault="00A85259" w:rsidP="009F1ACE">
      <w:pPr>
        <w:numPr>
          <w:ilvl w:val="0"/>
          <w:numId w:val="91"/>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t>Identificación oficial del representante legal vigente (credencial para votar o pasaporte o cédula profesional).</w:t>
      </w:r>
    </w:p>
    <w:p w14:paraId="0FD747FF" w14:textId="77777777" w:rsidR="00A85259" w:rsidRPr="00D27A8E" w:rsidRDefault="00A85259" w:rsidP="009F1ACE">
      <w:pPr>
        <w:numPr>
          <w:ilvl w:val="0"/>
          <w:numId w:val="91"/>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t>Constancia de alta ante la Secretaría de Hacienda y Crédito Público (SHCP): formato R1 o Acuse electrónico con sello digital emitido por el Servicio de Administración Tributaria.</w:t>
      </w:r>
    </w:p>
    <w:p w14:paraId="50F1B6E9" w14:textId="77777777" w:rsidR="00A85259" w:rsidRPr="00D27A8E" w:rsidRDefault="00A85259" w:rsidP="009F1ACE">
      <w:pPr>
        <w:numPr>
          <w:ilvl w:val="0"/>
          <w:numId w:val="91"/>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t>En caso de modificaciones a la situación fiscal que haya realizado el Proveedor, formato R2 o Acuse electrónico con sello digital emitido por el Servicio de Administración Tributaria.</w:t>
      </w:r>
    </w:p>
    <w:p w14:paraId="6402E81A" w14:textId="77777777" w:rsidR="00A85259" w:rsidRPr="00D27A8E" w:rsidRDefault="00A85259" w:rsidP="009F1ACE">
      <w:pPr>
        <w:numPr>
          <w:ilvl w:val="0"/>
          <w:numId w:val="91"/>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t>Cédula de Identificación Fiscal o constancia del Registro Federal de Contribuyentes y la última modificación.</w:t>
      </w:r>
    </w:p>
    <w:p w14:paraId="5E8F1705" w14:textId="77777777" w:rsidR="00A85259" w:rsidRPr="00D27A8E" w:rsidRDefault="00A85259" w:rsidP="009F1ACE">
      <w:pPr>
        <w:numPr>
          <w:ilvl w:val="0"/>
          <w:numId w:val="91"/>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t>Comprobante de domicilio fiscal con una antigüedad no mayor a dos meses (recibo telefónico, recibo de luz o agua).</w:t>
      </w:r>
    </w:p>
    <w:p w14:paraId="3272F209" w14:textId="77777777" w:rsidR="00A85259" w:rsidRPr="00D27A8E" w:rsidRDefault="00A85259" w:rsidP="00A85259">
      <w:pPr>
        <w:spacing w:before="120" w:after="120"/>
        <w:ind w:left="1134"/>
        <w:jc w:val="both"/>
        <w:rPr>
          <w:rFonts w:ascii="Arial" w:hAnsi="Arial" w:cs="Arial"/>
          <w:b/>
          <w:color w:val="000000"/>
          <w:lang w:eastAsia="es-MX"/>
        </w:rPr>
      </w:pPr>
      <w:r w:rsidRPr="00D27A8E">
        <w:rPr>
          <w:rFonts w:ascii="Arial" w:hAnsi="Arial" w:cs="Arial"/>
          <w:b/>
          <w:color w:val="000000"/>
          <w:lang w:eastAsia="es-MX"/>
        </w:rPr>
        <w:t>Persona física</w:t>
      </w:r>
    </w:p>
    <w:p w14:paraId="7EBC073A" w14:textId="77777777" w:rsidR="00A85259" w:rsidRPr="00D27A8E" w:rsidRDefault="00A85259" w:rsidP="009F1ACE">
      <w:pPr>
        <w:numPr>
          <w:ilvl w:val="0"/>
          <w:numId w:val="92"/>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t>Identificación oficial vigente (credencial para votar o pasaporte o cédula profesional).</w:t>
      </w:r>
    </w:p>
    <w:p w14:paraId="0E6E329C" w14:textId="77777777" w:rsidR="00A85259" w:rsidRPr="00D27A8E" w:rsidRDefault="00A85259" w:rsidP="009F1ACE">
      <w:pPr>
        <w:numPr>
          <w:ilvl w:val="0"/>
          <w:numId w:val="92"/>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t>Constancia de alta ante la SHCP: formato R1 o Acuse electrónico con sello digital emitido por el Servicio de Administración Tributaria.</w:t>
      </w:r>
    </w:p>
    <w:p w14:paraId="34984BEF" w14:textId="77777777" w:rsidR="00A85259" w:rsidRPr="00D27A8E" w:rsidRDefault="00A85259" w:rsidP="009F1ACE">
      <w:pPr>
        <w:numPr>
          <w:ilvl w:val="0"/>
          <w:numId w:val="92"/>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lastRenderedPageBreak/>
        <w:t>En caso de modificaciones a la situación fiscal que haya realizado el Proveedor, formato R2 o Acuse electrónico con sello digital emitido por el Servicio de Administración Tributaria.</w:t>
      </w:r>
    </w:p>
    <w:p w14:paraId="51A5F1AE" w14:textId="77777777" w:rsidR="00A85259" w:rsidRPr="00D27A8E" w:rsidRDefault="00A85259" w:rsidP="009F1ACE">
      <w:pPr>
        <w:numPr>
          <w:ilvl w:val="0"/>
          <w:numId w:val="92"/>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t>Cédula de Identificación Fiscal o constancia del Registro Federal de Contribuyentes y la última modificación.</w:t>
      </w:r>
    </w:p>
    <w:p w14:paraId="66358297" w14:textId="77777777" w:rsidR="00A85259" w:rsidRDefault="00A85259" w:rsidP="009F1ACE">
      <w:pPr>
        <w:numPr>
          <w:ilvl w:val="0"/>
          <w:numId w:val="92"/>
        </w:numPr>
        <w:spacing w:before="120" w:after="120"/>
        <w:ind w:left="1418"/>
        <w:jc w:val="both"/>
        <w:rPr>
          <w:rFonts w:ascii="Arial" w:hAnsi="Arial" w:cs="Arial"/>
          <w:color w:val="000000"/>
          <w:lang w:val="es-ES_tradnl" w:eastAsia="es-MX"/>
        </w:rPr>
      </w:pPr>
      <w:r w:rsidRPr="00D27A8E">
        <w:rPr>
          <w:rFonts w:ascii="Arial" w:hAnsi="Arial" w:cs="Arial"/>
          <w:color w:val="000000"/>
          <w:lang w:val="es-ES_tradnl" w:eastAsia="es-MX"/>
        </w:rPr>
        <w:t>Comprobante de domicilio fiscal con una antigüedad no mayor a dos meses (recibo telefónico, recibo de luz o agua).</w:t>
      </w:r>
    </w:p>
    <w:p w14:paraId="2DDFC7A7" w14:textId="77777777" w:rsidR="00306E2F" w:rsidRPr="00D27A8E" w:rsidRDefault="00306E2F" w:rsidP="00A85259">
      <w:pPr>
        <w:spacing w:before="120" w:after="120"/>
        <w:ind w:left="1418"/>
        <w:jc w:val="both"/>
        <w:rPr>
          <w:rFonts w:ascii="Arial" w:hAnsi="Arial" w:cs="Arial"/>
          <w:color w:val="000000"/>
          <w:lang w:val="es-ES_tradnl" w:eastAsia="es-MX"/>
        </w:rPr>
      </w:pPr>
    </w:p>
    <w:p w14:paraId="7CFB219D" w14:textId="77777777" w:rsidR="00A85259" w:rsidRPr="00D27A8E" w:rsidRDefault="00A85259" w:rsidP="009F1ACE">
      <w:pPr>
        <w:numPr>
          <w:ilvl w:val="0"/>
          <w:numId w:val="90"/>
        </w:numPr>
        <w:spacing w:before="120" w:after="120"/>
        <w:jc w:val="both"/>
        <w:rPr>
          <w:rFonts w:ascii="Arial" w:hAnsi="Arial" w:cs="Arial"/>
          <w:b/>
          <w:color w:val="000000"/>
          <w:lang w:eastAsia="es-MX"/>
        </w:rPr>
      </w:pPr>
      <w:r w:rsidRPr="00D27A8E">
        <w:rPr>
          <w:rFonts w:ascii="Arial" w:hAnsi="Arial" w:cs="Arial"/>
          <w:b/>
          <w:color w:val="000000"/>
          <w:lang w:eastAsia="es-MX"/>
        </w:rPr>
        <w:t>Opinión de cumplimiento de OBLIGACIONES FISCALES</w:t>
      </w:r>
    </w:p>
    <w:p w14:paraId="49457CF8" w14:textId="77777777" w:rsidR="00A85259" w:rsidRDefault="00A85259" w:rsidP="00A85259">
      <w:pPr>
        <w:spacing w:before="120" w:after="120"/>
        <w:ind w:left="1134"/>
        <w:jc w:val="both"/>
        <w:rPr>
          <w:rFonts w:ascii="Arial" w:hAnsi="Arial" w:cs="Arial"/>
          <w:color w:val="000000"/>
          <w:lang w:val="es-ES_tradnl" w:eastAsia="es-MX"/>
        </w:rPr>
      </w:pPr>
      <w:r w:rsidRPr="00D27A8E">
        <w:rPr>
          <w:rFonts w:ascii="Arial" w:hAnsi="Arial" w:cs="Arial"/>
          <w:color w:val="000000"/>
          <w:lang w:val="es-ES_tradnl" w:eastAsia="es-MX"/>
        </w:rPr>
        <w:t xml:space="preserve">En cumplimiento a la regla 2.1.31. de la Resolución Miscelánea Fiscal </w:t>
      </w:r>
      <w:r w:rsidR="00DD7097">
        <w:rPr>
          <w:rFonts w:ascii="Arial" w:hAnsi="Arial" w:cs="Arial"/>
          <w:color w:val="000000"/>
          <w:lang w:val="es-ES_tradnl" w:eastAsia="es-MX"/>
        </w:rPr>
        <w:t>para 2018</w:t>
      </w:r>
      <w:r w:rsidRPr="002119B4">
        <w:rPr>
          <w:rFonts w:ascii="Arial" w:hAnsi="Arial" w:cs="Arial"/>
          <w:color w:val="000000"/>
          <w:lang w:val="es-ES_tradnl" w:eastAsia="es-MX"/>
        </w:rPr>
        <w:t>,</w:t>
      </w:r>
      <w:r w:rsidRPr="00D27A8E">
        <w:rPr>
          <w:rFonts w:ascii="Arial" w:hAnsi="Arial" w:cs="Arial"/>
          <w:color w:val="000000"/>
          <w:lang w:val="es-ES_tradnl" w:eastAsia="es-MX"/>
        </w:rPr>
        <w:t xml:space="preserve"> publicada en el Diari</w:t>
      </w:r>
      <w:r w:rsidR="00DD7097">
        <w:rPr>
          <w:rFonts w:ascii="Arial" w:hAnsi="Arial" w:cs="Arial"/>
          <w:color w:val="000000"/>
          <w:lang w:val="es-ES_tradnl" w:eastAsia="es-MX"/>
        </w:rPr>
        <w:t>o Oficial de la Federación el 22 de diciembre de 2017</w:t>
      </w:r>
      <w:r w:rsidRPr="00D27A8E">
        <w:rPr>
          <w:rFonts w:ascii="Arial" w:hAnsi="Arial" w:cs="Arial"/>
          <w:color w:val="000000"/>
          <w:lang w:val="es-ES_tradnl" w:eastAsia="es-MX"/>
        </w:rPr>
        <w:t xml:space="preserve">, para los efectos del artículo 32-D, primero, segundo, tercero, cuarto y último párrafos del Código Fiscal de la Federación, para contrataciones por adquisición de bienes, arrendamientos, prestación de servicios u obra pública, con cargo total o parcial a fondos federales, cuyo monto exceda de $300,000.00 sin incluir el IVA, el LICITANTE deberá obtener “la opinión de cumplimiento de sus obligaciones fiscales”, en sentido positivo, vigente, mediante solicitud de opinión realizada en el portal de Internet del SAT conforme al Procedimiento que debe observarse para contrataciones con la Federación y entidades federativas de la referida Resolución y entregarla en las oficinas de la Subdirección de Adquisiciones de la Dirección de Recursos Materiales y Servicios ubicadas en el sexto piso del Edificio Zafiro II, en Periférico Sur No. 4124, Colonia Jardines del Pedregal, Delegación Álvaro Obregón, Código Postal 01900, Ciudad de México, o bien, podrán enviarlo en archivo electrónico a los correos: </w:t>
      </w:r>
      <w:r w:rsidRPr="00D27A8E">
        <w:rPr>
          <w:rFonts w:ascii="Arial" w:hAnsi="Arial" w:cs="Arial"/>
          <w:color w:val="000000"/>
          <w:u w:val="single"/>
          <w:lang w:val="es-ES_tradnl" w:eastAsia="es-MX"/>
        </w:rPr>
        <w:t>atencion.proveedores@ine.mx</w:t>
      </w:r>
      <w:r w:rsidRPr="00D27A8E">
        <w:rPr>
          <w:rFonts w:ascii="Arial" w:hAnsi="Arial" w:cs="Arial"/>
          <w:color w:val="000000"/>
          <w:lang w:val="es-ES_tradnl" w:eastAsia="es-MX"/>
        </w:rPr>
        <w:t xml:space="preserve"> y </w:t>
      </w:r>
      <w:r w:rsidRPr="00D27A8E">
        <w:rPr>
          <w:rFonts w:ascii="Arial" w:hAnsi="Arial" w:cs="Arial"/>
          <w:color w:val="000000"/>
          <w:u w:val="single"/>
          <w:lang w:val="es-ES_tradnl" w:eastAsia="es-MX"/>
        </w:rPr>
        <w:t>elizabeth.albarran@ine.mx</w:t>
      </w:r>
      <w:r w:rsidRPr="00D27A8E">
        <w:rPr>
          <w:rFonts w:ascii="Arial" w:hAnsi="Arial" w:cs="Arial"/>
          <w:color w:val="000000"/>
          <w:lang w:val="es-ES_tradnl" w:eastAsia="es-MX"/>
        </w:rPr>
        <w:t xml:space="preserve"> </w:t>
      </w:r>
    </w:p>
    <w:p w14:paraId="09D81688" w14:textId="77777777" w:rsidR="00A01BD6" w:rsidRPr="00D27A8E" w:rsidRDefault="00A01BD6" w:rsidP="00A85259">
      <w:pPr>
        <w:spacing w:before="120" w:after="120"/>
        <w:ind w:left="1134"/>
        <w:jc w:val="both"/>
        <w:rPr>
          <w:rFonts w:ascii="Arial" w:hAnsi="Arial" w:cs="Arial"/>
          <w:color w:val="000000"/>
          <w:lang w:val="es-ES_tradnl" w:eastAsia="es-MX"/>
        </w:rPr>
      </w:pPr>
    </w:p>
    <w:p w14:paraId="41E50A1E" w14:textId="77777777" w:rsidR="00A85259" w:rsidRPr="00D27A8E" w:rsidRDefault="00A85259" w:rsidP="009F1ACE">
      <w:pPr>
        <w:numPr>
          <w:ilvl w:val="0"/>
          <w:numId w:val="90"/>
        </w:numPr>
        <w:tabs>
          <w:tab w:val="clear" w:pos="540"/>
          <w:tab w:val="num" w:pos="851"/>
        </w:tabs>
        <w:spacing w:before="120" w:after="120"/>
        <w:ind w:left="851" w:hanging="491"/>
        <w:jc w:val="both"/>
        <w:rPr>
          <w:rFonts w:ascii="Arial" w:hAnsi="Arial" w:cs="Arial"/>
          <w:b/>
          <w:color w:val="000000"/>
          <w:lang w:eastAsia="es-MX"/>
        </w:rPr>
      </w:pPr>
      <w:r w:rsidRPr="00D27A8E">
        <w:rPr>
          <w:rFonts w:ascii="Arial" w:hAnsi="Arial" w:cs="Arial"/>
          <w:b/>
          <w:color w:val="000000"/>
          <w:lang w:eastAsia="es-MX"/>
        </w:rPr>
        <w:t>Opinión de cumplimiento de obligaciones fiscales en materia de SEGURIDAD SOCIAL en sentido positivo</w:t>
      </w:r>
    </w:p>
    <w:p w14:paraId="0AC1E8E8" w14:textId="77777777" w:rsidR="00DD4222" w:rsidRDefault="00A85259" w:rsidP="00A85259">
      <w:pPr>
        <w:spacing w:before="120" w:after="120"/>
        <w:ind w:left="705"/>
        <w:jc w:val="both"/>
        <w:rPr>
          <w:rStyle w:val="Hipervnculo"/>
          <w:rFonts w:ascii="Arial" w:hAnsi="Arial" w:cs="Arial"/>
          <w:lang w:val="es-ES_tradnl" w:eastAsia="es-MX"/>
        </w:rPr>
      </w:pPr>
      <w:r w:rsidRPr="00D27A8E">
        <w:rPr>
          <w:rFonts w:ascii="Arial" w:hAnsi="Arial" w:cs="Arial"/>
          <w:color w:val="000000"/>
          <w:lang w:val="es-ES_tradnl" w:eastAsia="es-MX"/>
        </w:rPr>
        <w:t xml:space="preserve">En cumplimiento al Acuerdo ACDO.SA1.HCT.101214/281.P.DIR y su Anexo Único, publicado en el Diario Oficial de la Federación el 27 de febrero de 2015, y en términos de las Reglas Primera, Segunda y Tercera, para la obtención de la opinión de cumplimiento de obligaciones fiscales en materia de seguridad social, el cual establece que en términos del 32-D del Código Fiscal de la Federación para contrataciones por adquisición de bienes, arrendamientos, prestación de servicios u obra pública, con cargo total o parcial a fondos federales, cuyo monto exceda de $300,000.00 sin incluir el IVA, la Administración Pública Federal deberá cerciorarse de que los particulares con quienes vaya a celebrar contratos y de los que éstos últimos subcontraten, se encuentran al corriente en sus obligaciones en materia de seguridad social, para ello, los particulares podrán obtener del Instituto Mexicano del Seguro Social una opinión de cumplimiento de obligaciones fiscales en materia de seguridad social, de conformidad con el procedimiento establecido en la Regla Quinta del citado Acuerdo, con vigencia no mayor a 30 días naturales contados a partir del día de su emisión. La opinión en sentido positivo será entregada en las oficinas de la Subdirección de Adquisiciones de la Dirección de Recursos Materiales y Servicios ubicadas en el sexto piso del Edificio Zafiro II, en Periférico Sur No. 4124, Colonia Jardines del Pedregal, Delegación Álvaro Obregón, Código Postal 01900, Ciudad de México, o bien, podrán enviarlo en archivo electrónico a los correos: </w:t>
      </w:r>
      <w:hyperlink r:id="rId25" w:history="1">
        <w:r w:rsidRPr="00D27A8E">
          <w:rPr>
            <w:rStyle w:val="Hipervnculo"/>
            <w:rFonts w:ascii="Arial" w:hAnsi="Arial" w:cs="Arial"/>
            <w:lang w:val="es-ES_tradnl" w:eastAsia="es-MX"/>
          </w:rPr>
          <w:t>atencion.proveedores@ine.mx</w:t>
        </w:r>
      </w:hyperlink>
      <w:r w:rsidRPr="00D27A8E">
        <w:rPr>
          <w:rFonts w:ascii="Arial" w:hAnsi="Arial" w:cs="Arial"/>
          <w:color w:val="000000"/>
          <w:lang w:val="es-ES_tradnl" w:eastAsia="es-MX"/>
        </w:rPr>
        <w:t xml:space="preserve"> y </w:t>
      </w:r>
      <w:hyperlink r:id="rId26" w:history="1">
        <w:r w:rsidRPr="00D27A8E">
          <w:rPr>
            <w:rStyle w:val="Hipervnculo"/>
            <w:rFonts w:ascii="Arial" w:hAnsi="Arial" w:cs="Arial"/>
            <w:lang w:val="es-ES_tradnl" w:eastAsia="es-MX"/>
          </w:rPr>
          <w:t>elizabeth.albarran@ine.mx</w:t>
        </w:r>
      </w:hyperlink>
    </w:p>
    <w:p w14:paraId="4C10D51C" w14:textId="77777777" w:rsidR="004C196B" w:rsidRPr="003707B6" w:rsidRDefault="004C196B" w:rsidP="00A85259">
      <w:pPr>
        <w:spacing w:before="120" w:after="120"/>
        <w:ind w:left="705"/>
        <w:jc w:val="both"/>
        <w:rPr>
          <w:rStyle w:val="Hipervnculo"/>
          <w:rFonts w:ascii="Arial" w:hAnsi="Arial" w:cs="Arial"/>
          <w:color w:val="auto"/>
          <w:u w:val="none"/>
          <w:lang w:val="es-ES_tradnl" w:eastAsia="es-MX"/>
        </w:rPr>
      </w:pPr>
      <w:r w:rsidRPr="00673267">
        <w:rPr>
          <w:rStyle w:val="Hipervnculo"/>
          <w:rFonts w:ascii="Arial" w:hAnsi="Arial" w:cs="Arial"/>
          <w:color w:val="auto"/>
          <w:u w:val="none"/>
          <w:lang w:val="es-ES_tradnl" w:eastAsia="es-MX"/>
        </w:rPr>
        <w:t>En caso de que el LICITANTE no cuente con trabajadores y estos sean contratados por outsourcing deberá presentar el contrato de prestación de servicios vigente que tenga celebrado con esta última, acompañado del cumplimiento de obligaciones en materia de seguridad social de la empresa que presta el servicio.</w:t>
      </w:r>
    </w:p>
    <w:p w14:paraId="3CCC824B" w14:textId="77777777" w:rsidR="00A85259" w:rsidRDefault="00A85259" w:rsidP="00A85259">
      <w:pPr>
        <w:spacing w:before="120" w:after="120"/>
        <w:ind w:left="705"/>
        <w:jc w:val="both"/>
        <w:rPr>
          <w:rFonts w:ascii="Arial" w:hAnsi="Arial" w:cs="Arial"/>
          <w:b/>
          <w:bCs/>
          <w:color w:val="244061" w:themeColor="accent1" w:themeShade="80"/>
          <w:lang w:val="es-ES"/>
        </w:rPr>
      </w:pPr>
    </w:p>
    <w:p w14:paraId="0CAF3909" w14:textId="77777777" w:rsidR="001B4975" w:rsidRPr="006B4BE5" w:rsidRDefault="00C31FC1" w:rsidP="004E12CE">
      <w:pPr>
        <w:pStyle w:val="Ttulo1"/>
        <w:numPr>
          <w:ilvl w:val="1"/>
          <w:numId w:val="20"/>
        </w:numPr>
        <w:spacing w:before="120" w:after="120"/>
        <w:jc w:val="both"/>
        <w:rPr>
          <w:rFonts w:cs="Arial"/>
          <w:bCs/>
          <w:color w:val="244061" w:themeColor="accent1" w:themeShade="80"/>
          <w:sz w:val="20"/>
        </w:rPr>
      </w:pPr>
      <w:bookmarkStart w:id="700" w:name="_Toc447120332"/>
      <w:bookmarkStart w:id="701" w:name="_Toc452121399"/>
      <w:bookmarkStart w:id="702" w:name="_Toc464498322"/>
      <w:bookmarkStart w:id="703" w:name="_Toc464498727"/>
      <w:bookmarkStart w:id="704" w:name="_Toc485137276"/>
      <w:bookmarkStart w:id="705" w:name="_Toc490562462"/>
      <w:bookmarkStart w:id="706" w:name="_Toc497216134"/>
      <w:bookmarkStart w:id="707" w:name="_Toc499126210"/>
      <w:bookmarkStart w:id="708" w:name="_Toc505757132"/>
      <w:bookmarkStart w:id="709" w:name="_Toc505869729"/>
      <w:bookmarkStart w:id="710" w:name="_Toc511922331"/>
      <w:bookmarkStart w:id="711" w:name="_Toc422232856"/>
      <w:bookmarkStart w:id="712" w:name="_Toc427242094"/>
      <w:bookmarkStart w:id="713" w:name="_Toc428879806"/>
      <w:r w:rsidRPr="006B4BE5">
        <w:rPr>
          <w:rFonts w:cs="Arial"/>
          <w:bCs/>
          <w:color w:val="244061" w:themeColor="accent1" w:themeShade="80"/>
          <w:sz w:val="20"/>
        </w:rPr>
        <w:lastRenderedPageBreak/>
        <w:t>Posterior a la firma del contrato, para personas físicas y morales</w:t>
      </w:r>
      <w:bookmarkEnd w:id="700"/>
      <w:bookmarkEnd w:id="701"/>
      <w:bookmarkEnd w:id="702"/>
      <w:bookmarkEnd w:id="703"/>
      <w:bookmarkEnd w:id="704"/>
      <w:bookmarkEnd w:id="705"/>
      <w:bookmarkEnd w:id="706"/>
      <w:bookmarkEnd w:id="707"/>
      <w:bookmarkEnd w:id="708"/>
      <w:bookmarkEnd w:id="709"/>
      <w:bookmarkEnd w:id="710"/>
    </w:p>
    <w:p w14:paraId="392BD42E" w14:textId="77777777" w:rsidR="00827564" w:rsidRPr="006B4BE5" w:rsidRDefault="00827564" w:rsidP="00827564">
      <w:pPr>
        <w:tabs>
          <w:tab w:val="num" w:pos="720"/>
        </w:tabs>
        <w:spacing w:before="120" w:after="120"/>
        <w:ind w:firstLine="708"/>
        <w:jc w:val="both"/>
        <w:rPr>
          <w:rFonts w:ascii="Arial" w:hAnsi="Arial" w:cs="Arial"/>
          <w:b/>
          <w:bCs/>
          <w:color w:val="244061" w:themeColor="accent1" w:themeShade="80"/>
          <w:lang w:val="es-ES"/>
        </w:rPr>
      </w:pPr>
      <w:r w:rsidRPr="006B4BE5">
        <w:rPr>
          <w:rFonts w:ascii="Arial" w:hAnsi="Arial" w:cs="Arial"/>
          <w:b/>
          <w:bCs/>
          <w:color w:val="244061" w:themeColor="accent1" w:themeShade="80"/>
          <w:lang w:val="es-ES"/>
        </w:rPr>
        <w:t>Garantía de cumplimiento del contrato:</w:t>
      </w:r>
    </w:p>
    <w:p w14:paraId="6177AE3E" w14:textId="77777777" w:rsidR="00C01947" w:rsidRPr="00AC0D7F" w:rsidRDefault="00C01947" w:rsidP="00C01947">
      <w:pPr>
        <w:ind w:left="709"/>
        <w:jc w:val="both"/>
        <w:rPr>
          <w:rFonts w:ascii="Arial" w:hAnsi="Arial" w:cs="Arial"/>
        </w:rPr>
      </w:pPr>
      <w:r w:rsidRPr="000E3E08">
        <w:rPr>
          <w:rFonts w:ascii="Arial" w:hAnsi="Arial" w:cs="Arial"/>
        </w:rPr>
        <w:t>Con fundamento en la fracción II</w:t>
      </w:r>
      <w:r>
        <w:rPr>
          <w:rFonts w:ascii="Arial" w:hAnsi="Arial" w:cs="Arial"/>
        </w:rPr>
        <w:t xml:space="preserve"> artículo 57 del REGLAMENTO, 12</w:t>
      </w:r>
      <w:r w:rsidR="00306E2F">
        <w:rPr>
          <w:rFonts w:ascii="Arial" w:hAnsi="Arial" w:cs="Arial"/>
        </w:rPr>
        <w:t>4</w:t>
      </w:r>
      <w:r w:rsidRPr="000E3E08">
        <w:rPr>
          <w:rFonts w:ascii="Arial" w:hAnsi="Arial" w:cs="Arial"/>
        </w:rPr>
        <w:t xml:space="preserve"> de las POBALINES, el PROVEEDOR deberá presentar la garantía de cumplimiento del contrato dentro de los </w:t>
      </w:r>
      <w:r w:rsidR="00BF4439">
        <w:rPr>
          <w:rFonts w:ascii="Arial" w:hAnsi="Arial" w:cs="Arial"/>
        </w:rPr>
        <w:t xml:space="preserve">primeros </w:t>
      </w:r>
      <w:r w:rsidRPr="000E3E08">
        <w:rPr>
          <w:rFonts w:ascii="Arial" w:hAnsi="Arial" w:cs="Arial"/>
        </w:rPr>
        <w:t xml:space="preserve">10 (diez) días naturales </w:t>
      </w:r>
      <w:r w:rsidR="008A0455">
        <w:rPr>
          <w:rFonts w:ascii="Arial" w:hAnsi="Arial" w:cs="Arial"/>
        </w:rPr>
        <w:t>siguientes a la firma del contrato</w:t>
      </w:r>
      <w:r w:rsidR="00BF4439">
        <w:rPr>
          <w:rFonts w:ascii="Arial" w:hAnsi="Arial" w:cs="Arial"/>
        </w:rPr>
        <w:t xml:space="preserve">, </w:t>
      </w:r>
      <w:r w:rsidRPr="000E3E08">
        <w:rPr>
          <w:rFonts w:ascii="Arial" w:hAnsi="Arial" w:cs="Arial"/>
        </w:rPr>
        <w:t xml:space="preserve">por el equivalente al 15% (quince por ciento) </w:t>
      </w:r>
      <w:r w:rsidRPr="00AC0D7F">
        <w:rPr>
          <w:rFonts w:ascii="Arial" w:hAnsi="Arial" w:cs="Arial"/>
        </w:rPr>
        <w:t>del monto</w:t>
      </w:r>
      <w:r w:rsidR="00306E2F">
        <w:rPr>
          <w:rFonts w:ascii="Arial" w:hAnsi="Arial" w:cs="Arial"/>
        </w:rPr>
        <w:t xml:space="preserve"> máximo</w:t>
      </w:r>
      <w:r w:rsidR="00BF4439">
        <w:rPr>
          <w:rFonts w:ascii="Arial" w:hAnsi="Arial" w:cs="Arial"/>
        </w:rPr>
        <w:t xml:space="preserve"> </w:t>
      </w:r>
      <w:r w:rsidRPr="00AC0D7F">
        <w:rPr>
          <w:rFonts w:ascii="Arial" w:hAnsi="Arial" w:cs="Arial"/>
        </w:rPr>
        <w:t>total</w:t>
      </w:r>
      <w:r>
        <w:rPr>
          <w:rFonts w:ascii="Arial" w:hAnsi="Arial" w:cs="Arial"/>
        </w:rPr>
        <w:t xml:space="preserve"> del contrato</w:t>
      </w:r>
      <w:r w:rsidRPr="00AC0D7F">
        <w:rPr>
          <w:rFonts w:ascii="Arial" w:hAnsi="Arial" w:cs="Arial"/>
        </w:rPr>
        <w:t xml:space="preserve">, </w:t>
      </w:r>
      <w:r w:rsidRPr="00AC0D7F">
        <w:rPr>
          <w:rFonts w:ascii="Arial" w:hAnsi="Arial" w:cs="Arial"/>
          <w:u w:val="single"/>
        </w:rPr>
        <w:t>sin incluir el IVA</w:t>
      </w:r>
      <w:r w:rsidRPr="00AC0D7F">
        <w:rPr>
          <w:rFonts w:ascii="Arial" w:hAnsi="Arial" w:cs="Arial"/>
        </w:rPr>
        <w:t xml:space="preserve">. </w:t>
      </w:r>
    </w:p>
    <w:p w14:paraId="47646FF1" w14:textId="77777777" w:rsidR="00C01947" w:rsidRPr="000E3E08" w:rsidRDefault="00C01947" w:rsidP="00C01947">
      <w:pPr>
        <w:spacing w:before="120" w:after="120"/>
        <w:ind w:left="705"/>
        <w:jc w:val="both"/>
        <w:rPr>
          <w:rFonts w:ascii="Arial" w:hAnsi="Arial" w:cs="Arial"/>
          <w:lang w:eastAsia="es-MX"/>
        </w:rPr>
      </w:pPr>
      <w:r w:rsidRPr="000E3E08">
        <w:rPr>
          <w:rFonts w:ascii="Arial" w:hAnsi="Arial" w:cs="Arial"/>
          <w:lang w:eastAsia="es-MX"/>
        </w:rPr>
        <w:t xml:space="preserve">La garantía de cumplimiento del contrato deberá ser en </w:t>
      </w:r>
      <w:r>
        <w:rPr>
          <w:rFonts w:ascii="Arial" w:hAnsi="Arial" w:cs="Arial"/>
          <w:b/>
          <w:lang w:eastAsia="es-MX"/>
        </w:rPr>
        <w:t>pesos mexicanos</w:t>
      </w:r>
      <w:r w:rsidRPr="000E3E08">
        <w:rPr>
          <w:rFonts w:ascii="Arial" w:hAnsi="Arial" w:cs="Arial"/>
          <w:lang w:eastAsia="es-MX"/>
        </w:rPr>
        <w:t xml:space="preserve"> a nombre del Instituto Nacional Electoral y deberá estar vigente </w:t>
      </w:r>
      <w:r>
        <w:rPr>
          <w:rFonts w:ascii="Arial" w:hAnsi="Arial" w:cs="Arial"/>
          <w:lang w:eastAsia="es-MX"/>
        </w:rPr>
        <w:t>hasta la conclusión de las obligaciones establecidas en el contrato a plena satisfacción del INSTITUTO</w:t>
      </w:r>
      <w:r w:rsidRPr="000E3E08">
        <w:rPr>
          <w:rFonts w:ascii="Arial" w:hAnsi="Arial" w:cs="Arial"/>
          <w:lang w:eastAsia="es-MX"/>
        </w:rPr>
        <w:t>.</w:t>
      </w:r>
    </w:p>
    <w:p w14:paraId="73274E35" w14:textId="77777777" w:rsidR="003707B6" w:rsidRPr="003707B6" w:rsidRDefault="00C01947" w:rsidP="003707B6">
      <w:pPr>
        <w:spacing w:before="120" w:after="120"/>
        <w:ind w:left="705"/>
        <w:jc w:val="both"/>
        <w:rPr>
          <w:rFonts w:ascii="Arial" w:hAnsi="Arial" w:cs="Arial"/>
          <w:szCs w:val="24"/>
          <w:lang w:val="es-ES"/>
        </w:rPr>
      </w:pPr>
      <w:r w:rsidRPr="000E3E08">
        <w:rPr>
          <w:rFonts w:ascii="Arial" w:hAnsi="Arial" w:cs="Arial"/>
          <w:szCs w:val="24"/>
        </w:rPr>
        <w:t xml:space="preserve">El PROVEEDOR deberá presentar la garantía </w:t>
      </w:r>
      <w:r w:rsidR="003707B6" w:rsidRPr="003707B6">
        <w:rPr>
          <w:rFonts w:ascii="Arial" w:hAnsi="Arial" w:cs="Arial"/>
          <w:szCs w:val="24"/>
          <w:lang w:val="es-ES"/>
        </w:rPr>
        <w:t>en alguna de las formas previstas a continuación:</w:t>
      </w:r>
    </w:p>
    <w:p w14:paraId="45F04968" w14:textId="77777777" w:rsidR="003707B6" w:rsidRPr="003707B6" w:rsidRDefault="003707B6" w:rsidP="003707B6">
      <w:pPr>
        <w:spacing w:before="120" w:after="120"/>
        <w:ind w:left="993" w:hanging="288"/>
        <w:jc w:val="both"/>
        <w:rPr>
          <w:rFonts w:ascii="Arial" w:hAnsi="Arial" w:cs="Arial"/>
          <w:szCs w:val="24"/>
        </w:rPr>
      </w:pPr>
      <w:r w:rsidRPr="003707B6">
        <w:rPr>
          <w:rFonts w:ascii="Arial" w:hAnsi="Arial" w:cs="Arial"/>
          <w:b/>
          <w:szCs w:val="24"/>
        </w:rPr>
        <w:t>I.</w:t>
      </w:r>
      <w:r w:rsidRPr="003707B6">
        <w:rPr>
          <w:rFonts w:ascii="Arial" w:hAnsi="Arial" w:cs="Arial"/>
          <w:b/>
          <w:szCs w:val="24"/>
        </w:rPr>
        <w:tab/>
      </w:r>
      <w:r w:rsidRPr="003707B6">
        <w:rPr>
          <w:rFonts w:ascii="Arial" w:hAnsi="Arial" w:cs="Arial"/>
          <w:szCs w:val="24"/>
        </w:rPr>
        <w:t>Mediante póliza de fianza otorgada por institución autorizada por la SHCP.</w:t>
      </w:r>
      <w:r w:rsidR="00293554">
        <w:rPr>
          <w:rFonts w:ascii="Arial" w:hAnsi="Arial" w:cs="Arial"/>
          <w:szCs w:val="24"/>
        </w:rPr>
        <w:t xml:space="preserve"> </w:t>
      </w:r>
      <w:r w:rsidR="00293554" w:rsidRPr="00293554">
        <w:rPr>
          <w:rFonts w:ascii="Arial" w:hAnsi="Arial" w:cs="Arial"/>
          <w:b/>
          <w:szCs w:val="24"/>
        </w:rPr>
        <w:t>(Anexo 8)</w:t>
      </w:r>
    </w:p>
    <w:p w14:paraId="2E3CE1E4" w14:textId="77777777" w:rsidR="003707B6" w:rsidRPr="003707B6" w:rsidRDefault="003707B6" w:rsidP="003707B6">
      <w:pPr>
        <w:tabs>
          <w:tab w:val="left" w:pos="993"/>
        </w:tabs>
        <w:spacing w:before="120" w:after="120"/>
        <w:ind w:left="993" w:hanging="288"/>
        <w:jc w:val="both"/>
        <w:rPr>
          <w:rFonts w:ascii="Arial" w:hAnsi="Arial" w:cs="Arial"/>
          <w:szCs w:val="24"/>
        </w:rPr>
      </w:pPr>
      <w:r w:rsidRPr="003707B6">
        <w:rPr>
          <w:rFonts w:ascii="Arial" w:hAnsi="Arial" w:cs="Arial"/>
          <w:b/>
          <w:szCs w:val="24"/>
        </w:rPr>
        <w:t>II.</w:t>
      </w:r>
      <w:r w:rsidRPr="003707B6">
        <w:rPr>
          <w:rFonts w:ascii="Arial" w:hAnsi="Arial" w:cs="Arial"/>
          <w:b/>
          <w:szCs w:val="24"/>
        </w:rPr>
        <w:tab/>
      </w:r>
      <w:r w:rsidRPr="003707B6">
        <w:rPr>
          <w:rFonts w:ascii="Arial" w:hAnsi="Arial" w:cs="Arial"/>
          <w:szCs w:val="24"/>
        </w:rPr>
        <w:t>Con carta de crédito irrevocable, expedida por institución de crédito autorizada conforme a las disposiciones legales aplicables, o</w:t>
      </w:r>
    </w:p>
    <w:p w14:paraId="70B2A9C3" w14:textId="77777777" w:rsidR="003707B6" w:rsidRPr="003707B6" w:rsidRDefault="003707B6" w:rsidP="003707B6">
      <w:pPr>
        <w:tabs>
          <w:tab w:val="left" w:pos="993"/>
        </w:tabs>
        <w:spacing w:before="120" w:after="120"/>
        <w:ind w:left="705"/>
        <w:jc w:val="both"/>
        <w:rPr>
          <w:rFonts w:ascii="Arial" w:hAnsi="Arial" w:cs="Arial"/>
          <w:szCs w:val="24"/>
        </w:rPr>
      </w:pPr>
      <w:r w:rsidRPr="003707B6">
        <w:rPr>
          <w:rFonts w:ascii="Arial" w:hAnsi="Arial" w:cs="Arial"/>
          <w:b/>
          <w:szCs w:val="24"/>
        </w:rPr>
        <w:t>III.</w:t>
      </w:r>
      <w:r w:rsidRPr="003707B6">
        <w:rPr>
          <w:rFonts w:ascii="Arial" w:hAnsi="Arial" w:cs="Arial"/>
          <w:b/>
          <w:szCs w:val="24"/>
        </w:rPr>
        <w:tab/>
      </w:r>
      <w:r w:rsidRPr="003707B6">
        <w:rPr>
          <w:rFonts w:ascii="Arial" w:hAnsi="Arial" w:cs="Arial"/>
          <w:szCs w:val="24"/>
        </w:rPr>
        <w:t>Con cheque de caja o certificado expedido a favor del Instituto.</w:t>
      </w:r>
    </w:p>
    <w:p w14:paraId="1127980D" w14:textId="77777777" w:rsidR="00827564" w:rsidRPr="00834DF8" w:rsidRDefault="00C01947" w:rsidP="00C01947">
      <w:pPr>
        <w:spacing w:before="120" w:after="120"/>
        <w:ind w:left="705"/>
        <w:jc w:val="both"/>
        <w:rPr>
          <w:rFonts w:ascii="Arial" w:hAnsi="Arial" w:cs="Arial"/>
          <w:lang w:eastAsia="es-MX"/>
        </w:rPr>
      </w:pPr>
      <w:r w:rsidRPr="000E3E08">
        <w:rPr>
          <w:rFonts w:ascii="Arial" w:hAnsi="Arial" w:cs="Arial"/>
          <w:lang w:eastAsia="es-MX"/>
        </w:rPr>
        <w:t>El criterio con respecto a las obligaciones qu</w:t>
      </w:r>
      <w:r>
        <w:rPr>
          <w:rFonts w:ascii="Arial" w:hAnsi="Arial" w:cs="Arial"/>
          <w:lang w:eastAsia="es-MX"/>
        </w:rPr>
        <w:t xml:space="preserve">e se </w:t>
      </w:r>
      <w:r w:rsidRPr="00834DF8">
        <w:rPr>
          <w:rFonts w:ascii="Arial" w:hAnsi="Arial" w:cs="Arial"/>
          <w:lang w:eastAsia="es-MX"/>
        </w:rPr>
        <w:t xml:space="preserve">garantizan será divisible; es decir, que en caso de incumplimiento del contrato que motive la rescisión del mismo, la garantía se aplicará sobre el monto </w:t>
      </w:r>
      <w:r w:rsidR="000E3D66" w:rsidRPr="00834DF8">
        <w:rPr>
          <w:rFonts w:ascii="Arial" w:hAnsi="Arial" w:cs="Arial"/>
          <w:lang w:eastAsia="es-MX"/>
        </w:rPr>
        <w:t>de los servicios no prestados</w:t>
      </w:r>
      <w:r w:rsidRPr="00834DF8">
        <w:rPr>
          <w:rFonts w:ascii="Arial" w:hAnsi="Arial" w:cs="Arial"/>
          <w:lang w:eastAsia="es-MX"/>
        </w:rPr>
        <w:t xml:space="preserve">. </w:t>
      </w:r>
    </w:p>
    <w:p w14:paraId="3700E817" w14:textId="77777777" w:rsidR="00A650F2" w:rsidRDefault="00A650F2" w:rsidP="00827564">
      <w:pPr>
        <w:spacing w:before="120" w:after="120"/>
        <w:ind w:left="705"/>
        <w:jc w:val="both"/>
        <w:rPr>
          <w:rFonts w:ascii="Arial" w:hAnsi="Arial" w:cs="Arial"/>
          <w:lang w:eastAsia="es-MX"/>
        </w:rPr>
      </w:pPr>
    </w:p>
    <w:p w14:paraId="38D48B21" w14:textId="77777777" w:rsidR="006A3328" w:rsidRPr="006A3328" w:rsidRDefault="00C31FC1" w:rsidP="00C535CB">
      <w:pPr>
        <w:pStyle w:val="Ttulo1"/>
        <w:numPr>
          <w:ilvl w:val="0"/>
          <w:numId w:val="1"/>
        </w:numPr>
        <w:spacing w:before="120" w:after="120"/>
        <w:ind w:left="426"/>
        <w:jc w:val="both"/>
        <w:rPr>
          <w:rFonts w:ascii="Arial Narrow" w:hAnsi="Arial Narrow" w:cs="Arial"/>
          <w:sz w:val="22"/>
          <w:szCs w:val="22"/>
        </w:rPr>
      </w:pPr>
      <w:bookmarkStart w:id="714" w:name="_Toc511922332"/>
      <w:r w:rsidRPr="006A3328">
        <w:rPr>
          <w:rFonts w:cs="Arial"/>
          <w:bCs/>
          <w:color w:val="244061" w:themeColor="accent1" w:themeShade="80"/>
          <w:sz w:val="20"/>
        </w:rPr>
        <w:t>PENAS CONVENCIONALES</w:t>
      </w:r>
      <w:bookmarkStart w:id="715" w:name="_Toc309618095"/>
      <w:bookmarkStart w:id="716" w:name="_Toc314094169"/>
      <w:bookmarkStart w:id="717" w:name="_Toc311547462"/>
      <w:bookmarkEnd w:id="333"/>
      <w:bookmarkEnd w:id="415"/>
      <w:bookmarkEnd w:id="416"/>
      <w:bookmarkEnd w:id="417"/>
      <w:bookmarkEnd w:id="418"/>
      <w:bookmarkEnd w:id="419"/>
      <w:bookmarkEnd w:id="420"/>
      <w:bookmarkEnd w:id="421"/>
      <w:bookmarkEnd w:id="422"/>
      <w:bookmarkEnd w:id="423"/>
      <w:bookmarkEnd w:id="424"/>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11"/>
      <w:bookmarkEnd w:id="712"/>
      <w:bookmarkEnd w:id="713"/>
      <w:r w:rsidR="00DF5DBF">
        <w:rPr>
          <w:rFonts w:cs="Arial"/>
          <w:bCs/>
          <w:color w:val="244061" w:themeColor="accent1" w:themeShade="80"/>
          <w:sz w:val="20"/>
        </w:rPr>
        <w:t>;</w:t>
      </w:r>
      <w:r w:rsidR="00DF5DBF" w:rsidRPr="00DF5DBF">
        <w:rPr>
          <w:rFonts w:cs="Arial"/>
          <w:bCs/>
          <w:color w:val="244061" w:themeColor="accent1" w:themeShade="80"/>
          <w:sz w:val="20"/>
        </w:rPr>
        <w:t xml:space="preserve"> PENAS CONTRACTUALES</w:t>
      </w:r>
      <w:bookmarkEnd w:id="714"/>
    </w:p>
    <w:p w14:paraId="4CEA437C" w14:textId="77777777" w:rsidR="00DF5DBF" w:rsidRPr="00AC28B4" w:rsidRDefault="00DF5DBF" w:rsidP="00DF5DBF">
      <w:pPr>
        <w:pStyle w:val="Ttulo1"/>
        <w:numPr>
          <w:ilvl w:val="1"/>
          <w:numId w:val="1"/>
        </w:numPr>
        <w:spacing w:before="120" w:after="120"/>
        <w:jc w:val="both"/>
        <w:rPr>
          <w:rFonts w:cs="Arial"/>
          <w:bCs/>
          <w:color w:val="244061" w:themeColor="accent1" w:themeShade="80"/>
          <w:sz w:val="20"/>
        </w:rPr>
      </w:pPr>
      <w:bookmarkStart w:id="718" w:name="_Toc490562464"/>
      <w:bookmarkStart w:id="719" w:name="_Toc497216136"/>
      <w:bookmarkStart w:id="720" w:name="_Toc499126212"/>
      <w:bookmarkStart w:id="721" w:name="_Toc505757134"/>
      <w:bookmarkStart w:id="722" w:name="_Toc505869731"/>
      <w:bookmarkStart w:id="723" w:name="_Toc511922333"/>
      <w:bookmarkStart w:id="724" w:name="_Toc485137278"/>
      <w:r w:rsidRPr="00AC28B4">
        <w:rPr>
          <w:rFonts w:cs="Arial"/>
          <w:bCs/>
          <w:color w:val="244061" w:themeColor="accent1" w:themeShade="80"/>
          <w:sz w:val="20"/>
        </w:rPr>
        <w:t>Penas convencionales</w:t>
      </w:r>
      <w:bookmarkEnd w:id="718"/>
      <w:bookmarkEnd w:id="719"/>
      <w:bookmarkEnd w:id="720"/>
      <w:bookmarkEnd w:id="721"/>
      <w:bookmarkEnd w:id="722"/>
      <w:bookmarkEnd w:id="723"/>
    </w:p>
    <w:bookmarkEnd w:id="724"/>
    <w:p w14:paraId="522BC55C" w14:textId="77777777" w:rsidR="00C01947" w:rsidRPr="00AC28B4" w:rsidRDefault="00C01947" w:rsidP="00C01947">
      <w:pPr>
        <w:ind w:left="720"/>
        <w:jc w:val="both"/>
        <w:rPr>
          <w:rFonts w:ascii="Arial" w:hAnsi="Arial" w:cs="Arial"/>
        </w:rPr>
      </w:pPr>
      <w:r w:rsidRPr="00AC28B4">
        <w:rPr>
          <w:rFonts w:ascii="Arial" w:hAnsi="Arial" w:cs="Arial"/>
        </w:rPr>
        <w:t>Con base en el artículo 62 del REGLAMENTO, si el PROVEEDOR incurriera en algún atraso en el cumplimiento de los plazos para la prestación del servicio</w:t>
      </w:r>
      <w:r w:rsidR="005F6DAA" w:rsidRPr="00AC28B4">
        <w:rPr>
          <w:rFonts w:ascii="Arial" w:hAnsi="Arial" w:cs="Arial"/>
        </w:rPr>
        <w:t xml:space="preserve"> de conformidad con lo establecido en el Anexo 1</w:t>
      </w:r>
      <w:r w:rsidR="00716ACB">
        <w:rPr>
          <w:rFonts w:ascii="Arial" w:hAnsi="Arial" w:cs="Arial"/>
        </w:rPr>
        <w:t xml:space="preserve"> “Especificaciones técnicas” </w:t>
      </w:r>
      <w:r w:rsidR="005F6DAA" w:rsidRPr="00AC28B4">
        <w:rPr>
          <w:rFonts w:ascii="Arial" w:hAnsi="Arial" w:cs="Arial"/>
        </w:rPr>
        <w:t>de la presente convocatoria</w:t>
      </w:r>
      <w:r w:rsidRPr="00AC28B4">
        <w:rPr>
          <w:rFonts w:ascii="Arial" w:hAnsi="Arial" w:cs="Arial"/>
        </w:rPr>
        <w:t xml:space="preserve">, le serán aplicables penas convencionales, mismas que no excederán del monto de la garantía de cumplimiento del contrato. </w:t>
      </w:r>
    </w:p>
    <w:p w14:paraId="743F480A" w14:textId="5D613771" w:rsidR="00FF255D" w:rsidRDefault="00834DF8" w:rsidP="00287CBF">
      <w:pPr>
        <w:spacing w:before="120" w:after="120" w:line="276" w:lineRule="auto"/>
        <w:ind w:left="709"/>
        <w:jc w:val="both"/>
        <w:rPr>
          <w:rFonts w:eastAsiaTheme="minorHAnsi"/>
        </w:rPr>
      </w:pPr>
      <w:r w:rsidRPr="00AC28B4">
        <w:rPr>
          <w:rFonts w:ascii="Arial" w:hAnsi="Arial" w:cs="Arial"/>
          <w:bCs/>
        </w:rPr>
        <w:t xml:space="preserve">De conformidad con el artículo 145 segundo párrafo de las POBALINES, dicha pena convencional será </w:t>
      </w:r>
      <w:r w:rsidR="00AE3042">
        <w:rPr>
          <w:rFonts w:ascii="Arial" w:hAnsi="Arial" w:cs="Arial"/>
          <w:bCs/>
          <w:lang w:val="es-ES_tradnl"/>
        </w:rPr>
        <w:t>del 10</w:t>
      </w:r>
      <w:r w:rsidR="00287CBF" w:rsidRPr="00287CBF">
        <w:rPr>
          <w:rFonts w:ascii="Arial" w:hAnsi="Arial" w:cs="Arial"/>
          <w:bCs/>
          <w:lang w:val="es-ES_tradnl"/>
        </w:rPr>
        <w:t xml:space="preserve">% por cada 10 minutos de </w:t>
      </w:r>
      <w:r w:rsidR="00287CBF" w:rsidRPr="003960A3">
        <w:rPr>
          <w:rFonts w:ascii="Arial" w:hAnsi="Arial" w:cs="Arial"/>
          <w:bCs/>
          <w:lang w:val="es-ES_tradnl"/>
        </w:rPr>
        <w:t xml:space="preserve">atraso </w:t>
      </w:r>
      <w:r w:rsidR="00D42E00" w:rsidRPr="003960A3">
        <w:rPr>
          <w:rFonts w:ascii="Arial" w:hAnsi="Arial" w:cs="Arial"/>
          <w:bCs/>
          <w:lang w:val="es-ES_tradnl"/>
        </w:rPr>
        <w:t>en la prestación del servicio contados</w:t>
      </w:r>
      <w:r w:rsidR="00A54487">
        <w:rPr>
          <w:rFonts w:ascii="Arial" w:hAnsi="Arial" w:cs="Arial"/>
          <w:bCs/>
          <w:lang w:val="es-ES_tradnl"/>
        </w:rPr>
        <w:t xml:space="preserve"> a partir de los horarios señalados para el inicio del servicio en el numeral 5.3 del Anexo 1 “Especificaciones técnicas”, </w:t>
      </w:r>
      <w:r w:rsidR="00287CBF" w:rsidRPr="003960A3">
        <w:rPr>
          <w:rFonts w:ascii="Arial" w:hAnsi="Arial" w:cs="Arial"/>
          <w:bCs/>
          <w:lang w:val="es-ES_tradnl"/>
        </w:rPr>
        <w:t xml:space="preserve">calculado </w:t>
      </w:r>
      <w:r w:rsidR="00287CBF" w:rsidRPr="00287CBF">
        <w:rPr>
          <w:rFonts w:ascii="Arial" w:hAnsi="Arial" w:cs="Arial"/>
          <w:bCs/>
          <w:lang w:val="es-ES_tradnl"/>
        </w:rPr>
        <w:t xml:space="preserve">sobre el monto total de los servicios prestados </w:t>
      </w:r>
      <w:r w:rsidR="00D770CF">
        <w:rPr>
          <w:rFonts w:ascii="Arial" w:hAnsi="Arial" w:cs="Arial"/>
          <w:bCs/>
          <w:lang w:val="es-ES_tradnl"/>
        </w:rPr>
        <w:t xml:space="preserve">durante el desayuno, comida o cena </w:t>
      </w:r>
      <w:r w:rsidR="00287CBF" w:rsidRPr="00287CBF">
        <w:rPr>
          <w:rFonts w:ascii="Arial" w:hAnsi="Arial" w:cs="Arial"/>
          <w:bCs/>
          <w:lang w:val="es-ES_tradnl"/>
        </w:rPr>
        <w:t>en que ocurra el atraso</w:t>
      </w:r>
      <w:r w:rsidR="00287CBF">
        <w:rPr>
          <w:rFonts w:ascii="Arial" w:hAnsi="Arial" w:cs="Arial"/>
          <w:bCs/>
          <w:lang w:val="es-ES_tradnl"/>
        </w:rPr>
        <w:t>.</w:t>
      </w:r>
    </w:p>
    <w:p w14:paraId="3ABB9DDF" w14:textId="77777777" w:rsidR="008A0455" w:rsidRPr="00AC28B4" w:rsidRDefault="008A0455" w:rsidP="008A0455">
      <w:pPr>
        <w:pStyle w:val="Ttulo1"/>
        <w:numPr>
          <w:ilvl w:val="1"/>
          <w:numId w:val="1"/>
        </w:numPr>
        <w:spacing w:before="120" w:after="120"/>
        <w:jc w:val="both"/>
        <w:rPr>
          <w:rFonts w:cs="Arial"/>
          <w:bCs/>
          <w:color w:val="244061" w:themeColor="accent1" w:themeShade="80"/>
          <w:sz w:val="20"/>
        </w:rPr>
      </w:pPr>
      <w:bookmarkStart w:id="725" w:name="_Toc505757135"/>
      <w:bookmarkStart w:id="726" w:name="_Toc505869732"/>
      <w:bookmarkStart w:id="727" w:name="_Toc511922334"/>
      <w:r w:rsidRPr="00AC28B4">
        <w:rPr>
          <w:rFonts w:cs="Arial"/>
          <w:bCs/>
          <w:color w:val="244061" w:themeColor="accent1" w:themeShade="80"/>
          <w:sz w:val="20"/>
        </w:rPr>
        <w:t>Penas contractuales</w:t>
      </w:r>
      <w:bookmarkEnd w:id="725"/>
      <w:bookmarkEnd w:id="726"/>
      <w:bookmarkEnd w:id="727"/>
    </w:p>
    <w:p w14:paraId="4AA43FC4" w14:textId="77777777" w:rsidR="008A0455" w:rsidRPr="00E0101E" w:rsidRDefault="008A0455" w:rsidP="00E0101E">
      <w:pPr>
        <w:pStyle w:val="Ttulo1"/>
        <w:keepLines/>
        <w:spacing w:before="240"/>
        <w:ind w:left="432"/>
        <w:jc w:val="both"/>
        <w:rPr>
          <w:rFonts w:cs="Arial"/>
          <w:b w:val="0"/>
          <w:sz w:val="20"/>
        </w:rPr>
      </w:pPr>
      <w:bookmarkStart w:id="728" w:name="_Toc505757136"/>
      <w:bookmarkStart w:id="729" w:name="_Toc505869733"/>
      <w:bookmarkStart w:id="730" w:name="_Toc511922335"/>
      <w:r w:rsidRPr="00E0101E">
        <w:rPr>
          <w:rFonts w:cs="Arial"/>
          <w:b w:val="0"/>
          <w:sz w:val="20"/>
        </w:rPr>
        <w:t xml:space="preserve">Se aplicará al PROVEEDOR penas contractuales </w:t>
      </w:r>
      <w:r w:rsidR="002B05F5" w:rsidRPr="00E0101E">
        <w:rPr>
          <w:rFonts w:cs="Arial"/>
          <w:b w:val="0"/>
          <w:sz w:val="20"/>
        </w:rPr>
        <w:t>de acuerdo con lo siguiente:</w:t>
      </w:r>
      <w:bookmarkEnd w:id="728"/>
      <w:bookmarkEnd w:id="729"/>
      <w:bookmarkEnd w:id="73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5443"/>
        <w:gridCol w:w="1984"/>
      </w:tblGrid>
      <w:tr w:rsidR="00922342" w:rsidRPr="00922342" w14:paraId="5C4102EC" w14:textId="77777777" w:rsidTr="00922342">
        <w:trPr>
          <w:jc w:val="center"/>
        </w:trPr>
        <w:tc>
          <w:tcPr>
            <w:tcW w:w="506" w:type="dxa"/>
            <w:shd w:val="clear" w:color="auto" w:fill="DBE5F1" w:themeFill="accent1" w:themeFillTint="33"/>
          </w:tcPr>
          <w:p w14:paraId="595AAAE8" w14:textId="77777777" w:rsidR="00922342" w:rsidRPr="00922342" w:rsidRDefault="00922342" w:rsidP="0036552E">
            <w:pPr>
              <w:jc w:val="center"/>
              <w:rPr>
                <w:rFonts w:ascii="Arial" w:hAnsi="Arial" w:cs="Arial"/>
                <w:b/>
                <w:bCs/>
                <w:sz w:val="18"/>
                <w:szCs w:val="18"/>
                <w:lang w:eastAsia="es-MX"/>
              </w:rPr>
            </w:pPr>
            <w:r w:rsidRPr="00922342">
              <w:rPr>
                <w:rFonts w:ascii="Arial" w:hAnsi="Arial" w:cs="Arial"/>
                <w:b/>
                <w:bCs/>
                <w:sz w:val="18"/>
                <w:szCs w:val="18"/>
                <w:lang w:eastAsia="es-MX"/>
              </w:rPr>
              <w:t>No.</w:t>
            </w:r>
          </w:p>
        </w:tc>
        <w:tc>
          <w:tcPr>
            <w:tcW w:w="5443" w:type="dxa"/>
            <w:shd w:val="clear" w:color="auto" w:fill="DBE5F1" w:themeFill="accent1" w:themeFillTint="33"/>
          </w:tcPr>
          <w:p w14:paraId="065B7015" w14:textId="77777777" w:rsidR="00922342" w:rsidRPr="00922342" w:rsidRDefault="00922342" w:rsidP="0036552E">
            <w:pPr>
              <w:jc w:val="center"/>
              <w:rPr>
                <w:rFonts w:ascii="Arial" w:hAnsi="Arial" w:cs="Arial"/>
                <w:b/>
                <w:bCs/>
                <w:sz w:val="18"/>
                <w:szCs w:val="18"/>
                <w:lang w:eastAsia="es-MX"/>
              </w:rPr>
            </w:pPr>
            <w:r w:rsidRPr="00922342">
              <w:rPr>
                <w:rFonts w:ascii="Arial" w:hAnsi="Arial" w:cs="Arial"/>
                <w:b/>
                <w:bCs/>
                <w:sz w:val="18"/>
                <w:szCs w:val="18"/>
                <w:lang w:eastAsia="es-MX"/>
              </w:rPr>
              <w:t>Motivo de la pena contractual</w:t>
            </w:r>
          </w:p>
        </w:tc>
        <w:tc>
          <w:tcPr>
            <w:tcW w:w="1984" w:type="dxa"/>
            <w:shd w:val="clear" w:color="auto" w:fill="DBE5F1" w:themeFill="accent1" w:themeFillTint="33"/>
          </w:tcPr>
          <w:p w14:paraId="7CE79B62" w14:textId="77777777" w:rsidR="00922342" w:rsidRPr="00922342" w:rsidRDefault="00922342" w:rsidP="0036552E">
            <w:pPr>
              <w:jc w:val="center"/>
              <w:rPr>
                <w:rFonts w:ascii="Arial" w:hAnsi="Arial" w:cs="Arial"/>
                <w:b/>
                <w:bCs/>
                <w:sz w:val="18"/>
                <w:szCs w:val="18"/>
                <w:lang w:eastAsia="es-MX"/>
              </w:rPr>
            </w:pPr>
            <w:r w:rsidRPr="00922342">
              <w:rPr>
                <w:rFonts w:ascii="Arial" w:hAnsi="Arial" w:cs="Arial"/>
                <w:b/>
                <w:bCs/>
                <w:sz w:val="18"/>
                <w:szCs w:val="18"/>
                <w:lang w:eastAsia="es-MX"/>
              </w:rPr>
              <w:t>Monto a penalizar</w:t>
            </w:r>
          </w:p>
        </w:tc>
      </w:tr>
      <w:tr w:rsidR="00922342" w:rsidRPr="00922342" w14:paraId="1BD01C95" w14:textId="77777777" w:rsidTr="00922342">
        <w:trPr>
          <w:jc w:val="center"/>
        </w:trPr>
        <w:tc>
          <w:tcPr>
            <w:tcW w:w="506" w:type="dxa"/>
            <w:shd w:val="clear" w:color="auto" w:fill="auto"/>
            <w:vAlign w:val="center"/>
          </w:tcPr>
          <w:p w14:paraId="451A0F8B" w14:textId="77777777" w:rsidR="00922342" w:rsidRPr="00922342" w:rsidRDefault="00922342" w:rsidP="0036552E">
            <w:pPr>
              <w:jc w:val="center"/>
              <w:rPr>
                <w:rFonts w:ascii="Arial" w:hAnsi="Arial" w:cs="Arial"/>
                <w:sz w:val="18"/>
                <w:szCs w:val="18"/>
                <w:lang w:val="es-ES_tradnl" w:eastAsia="x-none"/>
              </w:rPr>
            </w:pPr>
            <w:r w:rsidRPr="00922342">
              <w:rPr>
                <w:rFonts w:ascii="Arial" w:hAnsi="Arial" w:cs="Arial"/>
                <w:sz w:val="18"/>
                <w:szCs w:val="18"/>
                <w:lang w:val="es-ES_tradnl" w:eastAsia="x-none"/>
              </w:rPr>
              <w:t>1</w:t>
            </w:r>
          </w:p>
        </w:tc>
        <w:tc>
          <w:tcPr>
            <w:tcW w:w="5443" w:type="dxa"/>
            <w:shd w:val="clear" w:color="auto" w:fill="auto"/>
            <w:vAlign w:val="center"/>
          </w:tcPr>
          <w:p w14:paraId="13D33259" w14:textId="77777777" w:rsidR="00922342" w:rsidRPr="00922342" w:rsidRDefault="00922342" w:rsidP="0036552E">
            <w:pPr>
              <w:rPr>
                <w:rFonts w:ascii="Arial" w:hAnsi="Arial" w:cs="Arial"/>
                <w:sz w:val="18"/>
                <w:szCs w:val="18"/>
                <w:lang w:val="es-ES_tradnl" w:eastAsia="x-none"/>
              </w:rPr>
            </w:pPr>
            <w:r w:rsidRPr="00922342">
              <w:rPr>
                <w:rFonts w:ascii="Arial" w:hAnsi="Arial" w:cs="Arial"/>
                <w:sz w:val="18"/>
                <w:szCs w:val="18"/>
                <w:lang w:val="es-ES_tradnl" w:eastAsia="x-none"/>
              </w:rPr>
              <w:t>Por cada incumplimiento documentado a lo establecido en la NOM-251-SSA1-2009 “Prácticas de higiene para el proceso de alimentos y bebidas o suplementos alimenticios”, de acuerdo a lo señalado en el sub rubro “</w:t>
            </w:r>
            <w:r w:rsidRPr="00922342">
              <w:rPr>
                <w:rFonts w:ascii="Arial" w:hAnsi="Arial" w:cs="Arial"/>
                <w:b/>
                <w:sz w:val="18"/>
                <w:szCs w:val="18"/>
                <w:lang w:val="es-ES_tradnl" w:eastAsia="x-none"/>
              </w:rPr>
              <w:t xml:space="preserve">Normas oficiales” </w:t>
            </w:r>
            <w:r w:rsidRPr="00922342">
              <w:rPr>
                <w:rFonts w:ascii="Arial" w:hAnsi="Arial" w:cs="Arial"/>
                <w:sz w:val="18"/>
                <w:szCs w:val="18"/>
                <w:lang w:val="es-ES_tradnl" w:eastAsia="x-none"/>
              </w:rPr>
              <w:t xml:space="preserve"> del anexo técnico.</w:t>
            </w:r>
          </w:p>
        </w:tc>
        <w:tc>
          <w:tcPr>
            <w:tcW w:w="1984" w:type="dxa"/>
            <w:shd w:val="clear" w:color="auto" w:fill="auto"/>
            <w:vAlign w:val="center"/>
          </w:tcPr>
          <w:p w14:paraId="283F348F" w14:textId="77777777" w:rsidR="00922342" w:rsidRPr="00922342" w:rsidRDefault="00922342" w:rsidP="0036552E">
            <w:pPr>
              <w:rPr>
                <w:rFonts w:ascii="Arial" w:hAnsi="Arial" w:cs="Arial"/>
                <w:sz w:val="18"/>
                <w:szCs w:val="18"/>
                <w:lang w:val="es-ES_tradnl" w:eastAsia="x-none"/>
              </w:rPr>
            </w:pPr>
            <w:r w:rsidRPr="00922342">
              <w:rPr>
                <w:rFonts w:ascii="Arial" w:hAnsi="Arial" w:cs="Arial"/>
                <w:sz w:val="18"/>
                <w:szCs w:val="18"/>
                <w:lang w:val="es-ES_tradnl" w:eastAsia="x-none"/>
              </w:rPr>
              <w:t>El costo de 15 menús.</w:t>
            </w:r>
          </w:p>
        </w:tc>
      </w:tr>
    </w:tbl>
    <w:p w14:paraId="1A2F0E2F" w14:textId="4135B2AB" w:rsidR="00950A97" w:rsidRDefault="00950A97" w:rsidP="00C01947">
      <w:pPr>
        <w:ind w:left="720"/>
        <w:jc w:val="both"/>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3544"/>
        <w:gridCol w:w="2546"/>
        <w:gridCol w:w="1423"/>
      </w:tblGrid>
      <w:tr w:rsidR="00761FEF" w:rsidRPr="00761FEF" w14:paraId="6B6E51BF" w14:textId="77777777" w:rsidTr="00922342">
        <w:trPr>
          <w:tblHeader/>
          <w:jc w:val="center"/>
        </w:trPr>
        <w:tc>
          <w:tcPr>
            <w:tcW w:w="562" w:type="dxa"/>
            <w:shd w:val="clear" w:color="auto" w:fill="DBE5F1" w:themeFill="accent1" w:themeFillTint="33"/>
            <w:vAlign w:val="center"/>
          </w:tcPr>
          <w:p w14:paraId="0FB7080B" w14:textId="77777777" w:rsidR="00761FEF" w:rsidRPr="00761FEF" w:rsidRDefault="00761FEF" w:rsidP="00761FEF">
            <w:pPr>
              <w:jc w:val="center"/>
              <w:rPr>
                <w:rFonts w:ascii="Arial" w:hAnsi="Arial" w:cs="Arial"/>
                <w:b/>
                <w:bCs/>
                <w:sz w:val="18"/>
                <w:szCs w:val="18"/>
                <w:lang w:eastAsia="es-MX"/>
              </w:rPr>
            </w:pPr>
            <w:r w:rsidRPr="00761FEF">
              <w:rPr>
                <w:rFonts w:ascii="Arial" w:hAnsi="Arial" w:cs="Arial"/>
                <w:b/>
                <w:bCs/>
                <w:sz w:val="18"/>
                <w:szCs w:val="18"/>
                <w:lang w:eastAsia="es-MX"/>
              </w:rPr>
              <w:t>No.</w:t>
            </w:r>
          </w:p>
        </w:tc>
        <w:tc>
          <w:tcPr>
            <w:tcW w:w="3544" w:type="dxa"/>
            <w:shd w:val="clear" w:color="auto" w:fill="DBE5F1" w:themeFill="accent1" w:themeFillTint="33"/>
            <w:vAlign w:val="center"/>
          </w:tcPr>
          <w:p w14:paraId="7BBC49EF" w14:textId="77777777" w:rsidR="00761FEF" w:rsidRPr="00761FEF" w:rsidRDefault="00761FEF" w:rsidP="00761FEF">
            <w:pPr>
              <w:jc w:val="center"/>
              <w:rPr>
                <w:rFonts w:ascii="Arial" w:hAnsi="Arial" w:cs="Arial"/>
                <w:b/>
                <w:bCs/>
                <w:sz w:val="18"/>
                <w:szCs w:val="18"/>
                <w:lang w:eastAsia="es-MX"/>
              </w:rPr>
            </w:pPr>
            <w:r w:rsidRPr="00761FEF">
              <w:rPr>
                <w:rFonts w:ascii="Arial" w:hAnsi="Arial" w:cs="Arial"/>
                <w:b/>
                <w:bCs/>
                <w:sz w:val="18"/>
                <w:szCs w:val="18"/>
                <w:lang w:eastAsia="es-MX"/>
              </w:rPr>
              <w:t>Motivo de pena contractual</w:t>
            </w:r>
          </w:p>
        </w:tc>
        <w:tc>
          <w:tcPr>
            <w:tcW w:w="2546" w:type="dxa"/>
            <w:shd w:val="clear" w:color="auto" w:fill="DBE5F1" w:themeFill="accent1" w:themeFillTint="33"/>
            <w:vAlign w:val="center"/>
          </w:tcPr>
          <w:p w14:paraId="016D6205" w14:textId="77777777" w:rsidR="00761FEF" w:rsidRPr="00761FEF" w:rsidRDefault="00761FEF" w:rsidP="00761FEF">
            <w:pPr>
              <w:jc w:val="center"/>
              <w:rPr>
                <w:rFonts w:ascii="Arial" w:hAnsi="Arial" w:cs="Arial"/>
                <w:b/>
                <w:bCs/>
                <w:sz w:val="18"/>
                <w:szCs w:val="18"/>
                <w:lang w:eastAsia="es-MX"/>
              </w:rPr>
            </w:pPr>
            <w:r w:rsidRPr="00761FEF">
              <w:rPr>
                <w:rFonts w:ascii="Arial" w:hAnsi="Arial" w:cs="Arial"/>
                <w:b/>
                <w:bCs/>
                <w:sz w:val="18"/>
                <w:szCs w:val="18"/>
                <w:lang w:eastAsia="es-MX"/>
              </w:rPr>
              <w:t>Número de incidencias por día de servicio otorgado</w:t>
            </w:r>
          </w:p>
        </w:tc>
        <w:tc>
          <w:tcPr>
            <w:tcW w:w="1423" w:type="dxa"/>
            <w:shd w:val="clear" w:color="auto" w:fill="DBE5F1" w:themeFill="accent1" w:themeFillTint="33"/>
            <w:vAlign w:val="center"/>
          </w:tcPr>
          <w:p w14:paraId="5C560799" w14:textId="77777777" w:rsidR="00761FEF" w:rsidRPr="00761FEF" w:rsidRDefault="00761FEF" w:rsidP="00761FEF">
            <w:pPr>
              <w:jc w:val="center"/>
              <w:rPr>
                <w:rFonts w:ascii="Arial" w:hAnsi="Arial" w:cs="Arial"/>
                <w:b/>
                <w:bCs/>
                <w:sz w:val="18"/>
                <w:szCs w:val="18"/>
                <w:lang w:eastAsia="es-MX"/>
              </w:rPr>
            </w:pPr>
            <w:r w:rsidRPr="00761FEF">
              <w:rPr>
                <w:rFonts w:ascii="Arial" w:hAnsi="Arial" w:cs="Arial"/>
                <w:b/>
                <w:bCs/>
                <w:sz w:val="18"/>
                <w:szCs w:val="18"/>
                <w:lang w:eastAsia="es-MX"/>
              </w:rPr>
              <w:t>Monto a penalizar</w:t>
            </w:r>
          </w:p>
        </w:tc>
      </w:tr>
      <w:tr w:rsidR="00761FEF" w:rsidRPr="00761FEF" w14:paraId="3D0108FE" w14:textId="77777777" w:rsidTr="00922342">
        <w:trPr>
          <w:jc w:val="center"/>
        </w:trPr>
        <w:tc>
          <w:tcPr>
            <w:tcW w:w="562" w:type="dxa"/>
            <w:shd w:val="clear" w:color="auto" w:fill="auto"/>
            <w:vAlign w:val="center"/>
          </w:tcPr>
          <w:p w14:paraId="0242F78A"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2</w:t>
            </w:r>
          </w:p>
        </w:tc>
        <w:tc>
          <w:tcPr>
            <w:tcW w:w="3544" w:type="dxa"/>
            <w:shd w:val="clear" w:color="auto" w:fill="auto"/>
            <w:vAlign w:val="center"/>
          </w:tcPr>
          <w:p w14:paraId="5E1F1304" w14:textId="77777777" w:rsidR="00761FEF" w:rsidRPr="00761FEF" w:rsidRDefault="00761FEF" w:rsidP="00761FEF">
            <w:pPr>
              <w:widowControl w:val="0"/>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No cumplir con el total del número de la plantilla de personal solicitado para la prestación del servicio en el comedor, conforme el Apéndice H. </w:t>
            </w:r>
          </w:p>
        </w:tc>
        <w:tc>
          <w:tcPr>
            <w:tcW w:w="2546" w:type="dxa"/>
            <w:shd w:val="clear" w:color="auto" w:fill="auto"/>
            <w:vAlign w:val="center"/>
          </w:tcPr>
          <w:p w14:paraId="69296EE6"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Por cada empleado que falte.</w:t>
            </w:r>
          </w:p>
        </w:tc>
        <w:tc>
          <w:tcPr>
            <w:tcW w:w="1423" w:type="dxa"/>
            <w:shd w:val="clear" w:color="auto" w:fill="auto"/>
            <w:vAlign w:val="center"/>
          </w:tcPr>
          <w:p w14:paraId="7590545A"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El costo de 10 menús. </w:t>
            </w:r>
          </w:p>
        </w:tc>
      </w:tr>
      <w:tr w:rsidR="00761FEF" w:rsidRPr="00761FEF" w14:paraId="263F9CDD" w14:textId="77777777" w:rsidTr="00922342">
        <w:trPr>
          <w:trHeight w:val="986"/>
          <w:jc w:val="center"/>
        </w:trPr>
        <w:tc>
          <w:tcPr>
            <w:tcW w:w="562" w:type="dxa"/>
            <w:vMerge w:val="restart"/>
            <w:shd w:val="clear" w:color="auto" w:fill="auto"/>
            <w:vAlign w:val="center"/>
          </w:tcPr>
          <w:p w14:paraId="6BC2BB55"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lastRenderedPageBreak/>
              <w:t>3</w:t>
            </w:r>
          </w:p>
        </w:tc>
        <w:tc>
          <w:tcPr>
            <w:tcW w:w="3544" w:type="dxa"/>
            <w:vMerge w:val="restart"/>
            <w:shd w:val="clear" w:color="auto" w:fill="auto"/>
            <w:vAlign w:val="center"/>
          </w:tcPr>
          <w:p w14:paraId="28999B86" w14:textId="77777777" w:rsidR="00761FEF" w:rsidRPr="00761FEF" w:rsidRDefault="00761FEF" w:rsidP="00761FEF">
            <w:pPr>
              <w:widowControl w:val="0"/>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Si el personal del “PROVEEDOR” se presenta antes, durante y después de la prestación del servicio: </w:t>
            </w:r>
          </w:p>
          <w:p w14:paraId="27F03009" w14:textId="77777777" w:rsidR="00761FEF" w:rsidRPr="00761FEF" w:rsidRDefault="00761FEF" w:rsidP="00761FEF">
            <w:pPr>
              <w:widowControl w:val="0"/>
              <w:numPr>
                <w:ilvl w:val="0"/>
                <w:numId w:val="96"/>
              </w:numPr>
              <w:ind w:left="312" w:hanging="283"/>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Con el uniforme incompleto y /o sin el logotipo de la empresa de conformidad a lo presentado en su propuesta técnica.</w:t>
            </w:r>
          </w:p>
          <w:p w14:paraId="446F8044" w14:textId="77777777" w:rsidR="00761FEF" w:rsidRPr="00761FEF" w:rsidRDefault="00761FEF" w:rsidP="00761FEF">
            <w:pPr>
              <w:widowControl w:val="0"/>
              <w:numPr>
                <w:ilvl w:val="0"/>
                <w:numId w:val="96"/>
              </w:numPr>
              <w:ind w:left="312" w:hanging="283"/>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Sin los elementos de protección y seguridad como son: cofia desechable, cubre boca – nariz y calzado industrial antiderrapante solicitado. (no tenis)</w:t>
            </w:r>
          </w:p>
        </w:tc>
        <w:tc>
          <w:tcPr>
            <w:tcW w:w="2546" w:type="dxa"/>
            <w:shd w:val="clear" w:color="auto" w:fill="auto"/>
            <w:vAlign w:val="center"/>
          </w:tcPr>
          <w:p w14:paraId="049896FC"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6CE4F2B3"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650C3C57" w14:textId="77777777" w:rsidTr="00922342">
        <w:trPr>
          <w:jc w:val="center"/>
        </w:trPr>
        <w:tc>
          <w:tcPr>
            <w:tcW w:w="562" w:type="dxa"/>
            <w:vMerge/>
            <w:shd w:val="clear" w:color="auto" w:fill="auto"/>
            <w:vAlign w:val="center"/>
          </w:tcPr>
          <w:p w14:paraId="71718A0C" w14:textId="77777777" w:rsidR="00761FEF" w:rsidRPr="00761FEF" w:rsidRDefault="00761FEF" w:rsidP="00761FEF">
            <w:pPr>
              <w:rPr>
                <w:rFonts w:ascii="Arial" w:hAnsi="Arial" w:cs="Arial"/>
                <w:sz w:val="18"/>
                <w:szCs w:val="18"/>
                <w:lang w:val="es-ES_tradnl" w:eastAsia="x-none"/>
              </w:rPr>
            </w:pPr>
          </w:p>
        </w:tc>
        <w:tc>
          <w:tcPr>
            <w:tcW w:w="3544" w:type="dxa"/>
            <w:vMerge/>
            <w:shd w:val="clear" w:color="auto" w:fill="auto"/>
            <w:vAlign w:val="center"/>
          </w:tcPr>
          <w:p w14:paraId="2BC9DE4E" w14:textId="77777777" w:rsidR="00761FEF" w:rsidRPr="00761FEF" w:rsidRDefault="00761FEF" w:rsidP="00761FEF">
            <w:pPr>
              <w:rPr>
                <w:rFonts w:ascii="Arial" w:hAnsi="Arial" w:cs="Arial"/>
                <w:sz w:val="18"/>
                <w:szCs w:val="18"/>
                <w:lang w:val="es-ES_tradnl" w:eastAsia="x-none"/>
              </w:rPr>
            </w:pPr>
          </w:p>
        </w:tc>
        <w:tc>
          <w:tcPr>
            <w:tcW w:w="2546" w:type="dxa"/>
            <w:shd w:val="clear" w:color="auto" w:fill="auto"/>
            <w:vAlign w:val="center"/>
          </w:tcPr>
          <w:p w14:paraId="7A621832"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queja recibida. </w:t>
            </w:r>
          </w:p>
        </w:tc>
        <w:tc>
          <w:tcPr>
            <w:tcW w:w="1423" w:type="dxa"/>
            <w:shd w:val="clear" w:color="auto" w:fill="auto"/>
            <w:vAlign w:val="center"/>
          </w:tcPr>
          <w:p w14:paraId="20472968"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732329AC" w14:textId="77777777" w:rsidTr="00922342">
        <w:trPr>
          <w:trHeight w:val="772"/>
          <w:jc w:val="center"/>
        </w:trPr>
        <w:tc>
          <w:tcPr>
            <w:tcW w:w="562" w:type="dxa"/>
            <w:vMerge w:val="restart"/>
            <w:shd w:val="clear" w:color="auto" w:fill="auto"/>
            <w:vAlign w:val="center"/>
          </w:tcPr>
          <w:p w14:paraId="2173D356"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4</w:t>
            </w:r>
          </w:p>
        </w:tc>
        <w:tc>
          <w:tcPr>
            <w:tcW w:w="3544" w:type="dxa"/>
            <w:vMerge w:val="restart"/>
            <w:shd w:val="clear" w:color="auto" w:fill="auto"/>
            <w:vAlign w:val="center"/>
          </w:tcPr>
          <w:p w14:paraId="737F5C23" w14:textId="77777777" w:rsidR="00761FEF" w:rsidRPr="00761FEF" w:rsidRDefault="00761FEF" w:rsidP="00761FEF">
            <w:pPr>
              <w:widowControl w:val="0"/>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No contar con el total de equipo suficiente para la prestación del servicio, como se detalla en el Apéndice “C” del presente Anexo Técnico </w:t>
            </w:r>
          </w:p>
          <w:p w14:paraId="77FE9902" w14:textId="77777777" w:rsidR="00761FEF" w:rsidRPr="00761FEF" w:rsidRDefault="00761FEF" w:rsidP="00761FEF">
            <w:pPr>
              <w:widowControl w:val="0"/>
              <w:contextualSpacing/>
              <w:jc w:val="both"/>
              <w:rPr>
                <w:rFonts w:ascii="Arial" w:hAnsi="Arial" w:cs="Arial"/>
                <w:sz w:val="18"/>
                <w:szCs w:val="18"/>
                <w:lang w:val="es-ES_tradnl" w:eastAsia="x-none"/>
              </w:rPr>
            </w:pPr>
          </w:p>
        </w:tc>
        <w:tc>
          <w:tcPr>
            <w:tcW w:w="2546" w:type="dxa"/>
            <w:shd w:val="clear" w:color="auto" w:fill="auto"/>
            <w:vAlign w:val="center"/>
          </w:tcPr>
          <w:p w14:paraId="7D40C9F3"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Por cada utensilio faltante.</w:t>
            </w:r>
          </w:p>
        </w:tc>
        <w:tc>
          <w:tcPr>
            <w:tcW w:w="1423" w:type="dxa"/>
            <w:shd w:val="clear" w:color="auto" w:fill="auto"/>
            <w:vAlign w:val="center"/>
          </w:tcPr>
          <w:p w14:paraId="39906298"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10 menús.</w:t>
            </w:r>
          </w:p>
        </w:tc>
      </w:tr>
      <w:tr w:rsidR="00761FEF" w:rsidRPr="00761FEF" w14:paraId="3176A401" w14:textId="77777777" w:rsidTr="00922342">
        <w:trPr>
          <w:jc w:val="center"/>
        </w:trPr>
        <w:tc>
          <w:tcPr>
            <w:tcW w:w="562" w:type="dxa"/>
            <w:vMerge/>
            <w:shd w:val="clear" w:color="auto" w:fill="auto"/>
            <w:vAlign w:val="center"/>
          </w:tcPr>
          <w:p w14:paraId="27029E20" w14:textId="77777777" w:rsidR="00761FEF" w:rsidRPr="00761FEF" w:rsidRDefault="00761FEF" w:rsidP="00761FEF">
            <w:pPr>
              <w:rPr>
                <w:rFonts w:ascii="Arial" w:hAnsi="Arial" w:cs="Arial"/>
                <w:sz w:val="18"/>
                <w:szCs w:val="18"/>
                <w:lang w:val="es-ES_tradnl" w:eastAsia="x-none"/>
              </w:rPr>
            </w:pPr>
          </w:p>
        </w:tc>
        <w:tc>
          <w:tcPr>
            <w:tcW w:w="3544" w:type="dxa"/>
            <w:vMerge/>
            <w:shd w:val="clear" w:color="auto" w:fill="auto"/>
            <w:vAlign w:val="center"/>
          </w:tcPr>
          <w:p w14:paraId="2A79082B" w14:textId="77777777" w:rsidR="00761FEF" w:rsidRPr="00761FEF" w:rsidRDefault="00761FEF" w:rsidP="00761FEF">
            <w:pPr>
              <w:widowControl w:val="0"/>
              <w:ind w:left="312"/>
              <w:contextualSpacing/>
              <w:jc w:val="both"/>
              <w:rPr>
                <w:rFonts w:ascii="Arial" w:hAnsi="Arial" w:cs="Arial"/>
                <w:sz w:val="18"/>
                <w:szCs w:val="18"/>
                <w:lang w:val="es-ES_tradnl" w:eastAsia="x-none"/>
              </w:rPr>
            </w:pPr>
          </w:p>
        </w:tc>
        <w:tc>
          <w:tcPr>
            <w:tcW w:w="2546" w:type="dxa"/>
            <w:shd w:val="clear" w:color="auto" w:fill="auto"/>
            <w:vAlign w:val="center"/>
          </w:tcPr>
          <w:p w14:paraId="003B2B99"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queja recibida. </w:t>
            </w:r>
          </w:p>
        </w:tc>
        <w:tc>
          <w:tcPr>
            <w:tcW w:w="1423" w:type="dxa"/>
            <w:shd w:val="clear" w:color="auto" w:fill="auto"/>
            <w:vAlign w:val="center"/>
          </w:tcPr>
          <w:p w14:paraId="7904351D"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10 menús.</w:t>
            </w:r>
          </w:p>
        </w:tc>
      </w:tr>
      <w:tr w:rsidR="00761FEF" w:rsidRPr="00761FEF" w14:paraId="73E06A01" w14:textId="77777777" w:rsidTr="00922342">
        <w:trPr>
          <w:trHeight w:val="765"/>
          <w:jc w:val="center"/>
        </w:trPr>
        <w:tc>
          <w:tcPr>
            <w:tcW w:w="562" w:type="dxa"/>
            <w:vMerge w:val="restart"/>
            <w:shd w:val="clear" w:color="auto" w:fill="auto"/>
            <w:vAlign w:val="center"/>
          </w:tcPr>
          <w:p w14:paraId="2F7E9600"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5</w:t>
            </w:r>
          </w:p>
        </w:tc>
        <w:tc>
          <w:tcPr>
            <w:tcW w:w="3544" w:type="dxa"/>
            <w:vMerge w:val="restart"/>
            <w:shd w:val="clear" w:color="auto" w:fill="auto"/>
            <w:vAlign w:val="center"/>
          </w:tcPr>
          <w:p w14:paraId="264D5D76" w14:textId="77777777" w:rsidR="00761FEF" w:rsidRPr="00761FEF" w:rsidRDefault="00761FEF" w:rsidP="00761FEF">
            <w:pPr>
              <w:widowControl w:val="0"/>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Si durante la supervisión de la prestación del servicio, la loza o equipo que se coloca a disposición de los comensales es deficiente, debido a que se encuentre despostillada, rota o es de mala calidad (cubiertos que se doblan).</w:t>
            </w:r>
          </w:p>
        </w:tc>
        <w:tc>
          <w:tcPr>
            <w:tcW w:w="2546" w:type="dxa"/>
            <w:shd w:val="clear" w:color="auto" w:fill="auto"/>
            <w:vAlign w:val="center"/>
          </w:tcPr>
          <w:p w14:paraId="01073B15"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utensilio deficiente para el servicio. </w:t>
            </w:r>
          </w:p>
        </w:tc>
        <w:tc>
          <w:tcPr>
            <w:tcW w:w="1423" w:type="dxa"/>
            <w:shd w:val="clear" w:color="auto" w:fill="auto"/>
            <w:vAlign w:val="center"/>
          </w:tcPr>
          <w:p w14:paraId="0D72457C"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10 menús.</w:t>
            </w:r>
          </w:p>
        </w:tc>
      </w:tr>
      <w:tr w:rsidR="00761FEF" w:rsidRPr="00761FEF" w14:paraId="3B4C8104" w14:textId="77777777" w:rsidTr="00922342">
        <w:trPr>
          <w:jc w:val="center"/>
        </w:trPr>
        <w:tc>
          <w:tcPr>
            <w:tcW w:w="562" w:type="dxa"/>
            <w:vMerge/>
            <w:shd w:val="clear" w:color="auto" w:fill="auto"/>
            <w:vAlign w:val="center"/>
          </w:tcPr>
          <w:p w14:paraId="034FAA68" w14:textId="77777777" w:rsidR="00761FEF" w:rsidRPr="00761FEF" w:rsidRDefault="00761FEF" w:rsidP="00761FEF">
            <w:pPr>
              <w:rPr>
                <w:rFonts w:ascii="Arial" w:hAnsi="Arial" w:cs="Arial"/>
                <w:sz w:val="18"/>
                <w:szCs w:val="18"/>
                <w:lang w:val="es-ES_tradnl" w:eastAsia="x-none"/>
              </w:rPr>
            </w:pPr>
          </w:p>
        </w:tc>
        <w:tc>
          <w:tcPr>
            <w:tcW w:w="3544" w:type="dxa"/>
            <w:vMerge/>
            <w:shd w:val="clear" w:color="auto" w:fill="auto"/>
            <w:vAlign w:val="center"/>
          </w:tcPr>
          <w:p w14:paraId="22490138" w14:textId="77777777" w:rsidR="00761FEF" w:rsidRPr="00761FEF" w:rsidRDefault="00761FEF" w:rsidP="00761FEF">
            <w:pPr>
              <w:widowControl w:val="0"/>
              <w:contextualSpacing/>
              <w:jc w:val="both"/>
              <w:rPr>
                <w:rFonts w:ascii="Arial" w:hAnsi="Arial" w:cs="Arial"/>
                <w:sz w:val="18"/>
                <w:szCs w:val="18"/>
                <w:lang w:val="es-ES_tradnl" w:eastAsia="x-none"/>
              </w:rPr>
            </w:pPr>
          </w:p>
        </w:tc>
        <w:tc>
          <w:tcPr>
            <w:tcW w:w="2546" w:type="dxa"/>
            <w:shd w:val="clear" w:color="auto" w:fill="auto"/>
            <w:vAlign w:val="center"/>
          </w:tcPr>
          <w:p w14:paraId="65C085FA"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queja recibida. </w:t>
            </w:r>
          </w:p>
        </w:tc>
        <w:tc>
          <w:tcPr>
            <w:tcW w:w="1423" w:type="dxa"/>
            <w:shd w:val="clear" w:color="auto" w:fill="auto"/>
            <w:vAlign w:val="center"/>
          </w:tcPr>
          <w:p w14:paraId="25E0C75A"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El costo de 10 menús. </w:t>
            </w:r>
          </w:p>
        </w:tc>
      </w:tr>
      <w:tr w:rsidR="00761FEF" w:rsidRPr="00761FEF" w14:paraId="10A2A4F1" w14:textId="77777777" w:rsidTr="00922342">
        <w:trPr>
          <w:trHeight w:val="1041"/>
          <w:jc w:val="center"/>
        </w:trPr>
        <w:tc>
          <w:tcPr>
            <w:tcW w:w="562" w:type="dxa"/>
            <w:vMerge w:val="restart"/>
            <w:shd w:val="clear" w:color="auto" w:fill="auto"/>
            <w:vAlign w:val="center"/>
          </w:tcPr>
          <w:p w14:paraId="00FE4E93"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6</w:t>
            </w:r>
          </w:p>
        </w:tc>
        <w:tc>
          <w:tcPr>
            <w:tcW w:w="3544" w:type="dxa"/>
            <w:vMerge w:val="restart"/>
            <w:shd w:val="clear" w:color="auto" w:fill="auto"/>
            <w:vAlign w:val="center"/>
          </w:tcPr>
          <w:p w14:paraId="371901E5" w14:textId="77777777" w:rsidR="00761FEF" w:rsidRPr="00761FEF" w:rsidRDefault="00761FEF" w:rsidP="00761FEF">
            <w:pPr>
              <w:widowControl w:val="0"/>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Si el “PROVEEDOR” no cumple con el Programa de lavado y desinfección de loza, el cual puso a disposición del “INSTITUTO”. </w:t>
            </w:r>
          </w:p>
          <w:p w14:paraId="556A7347" w14:textId="77777777" w:rsidR="00761FEF" w:rsidRPr="00761FEF" w:rsidRDefault="00761FEF" w:rsidP="00761FEF">
            <w:pPr>
              <w:widowControl w:val="0"/>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Si los utensilios y accesorios de servicio que se pongan a disposición de los usuarios durante la prestación del servicio, se encuentran incrustados, mal lavados, húmedos o presentan mal olor.</w:t>
            </w:r>
          </w:p>
        </w:tc>
        <w:tc>
          <w:tcPr>
            <w:tcW w:w="2546" w:type="dxa"/>
            <w:shd w:val="clear" w:color="auto" w:fill="auto"/>
            <w:vAlign w:val="center"/>
          </w:tcPr>
          <w:p w14:paraId="6FD53BDD"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62667BA7"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13D9079A" w14:textId="77777777" w:rsidTr="00922342">
        <w:trPr>
          <w:jc w:val="center"/>
        </w:trPr>
        <w:tc>
          <w:tcPr>
            <w:tcW w:w="562" w:type="dxa"/>
            <w:vMerge/>
            <w:shd w:val="clear" w:color="auto" w:fill="auto"/>
            <w:vAlign w:val="center"/>
          </w:tcPr>
          <w:p w14:paraId="4A9E5AE9" w14:textId="77777777" w:rsidR="00761FEF" w:rsidRPr="00761FEF" w:rsidRDefault="00761FEF" w:rsidP="00761FEF">
            <w:pPr>
              <w:rPr>
                <w:rFonts w:ascii="Arial" w:hAnsi="Arial" w:cs="Arial"/>
                <w:sz w:val="18"/>
                <w:szCs w:val="18"/>
                <w:lang w:val="es-ES_tradnl" w:eastAsia="x-none"/>
              </w:rPr>
            </w:pPr>
          </w:p>
        </w:tc>
        <w:tc>
          <w:tcPr>
            <w:tcW w:w="3544" w:type="dxa"/>
            <w:vMerge/>
            <w:shd w:val="clear" w:color="auto" w:fill="auto"/>
            <w:vAlign w:val="center"/>
          </w:tcPr>
          <w:p w14:paraId="381280AD" w14:textId="77777777" w:rsidR="00761FEF" w:rsidRPr="00761FEF" w:rsidRDefault="00761FEF" w:rsidP="00761FEF">
            <w:pPr>
              <w:widowControl w:val="0"/>
              <w:contextualSpacing/>
              <w:jc w:val="both"/>
              <w:rPr>
                <w:rFonts w:ascii="Arial" w:hAnsi="Arial" w:cs="Arial"/>
                <w:sz w:val="18"/>
                <w:szCs w:val="18"/>
                <w:lang w:val="es-ES_tradnl" w:eastAsia="x-none"/>
              </w:rPr>
            </w:pPr>
          </w:p>
        </w:tc>
        <w:tc>
          <w:tcPr>
            <w:tcW w:w="2546" w:type="dxa"/>
            <w:shd w:val="clear" w:color="auto" w:fill="auto"/>
            <w:vAlign w:val="center"/>
          </w:tcPr>
          <w:p w14:paraId="38DF3322"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queja recibida. </w:t>
            </w:r>
          </w:p>
        </w:tc>
        <w:tc>
          <w:tcPr>
            <w:tcW w:w="1423" w:type="dxa"/>
            <w:shd w:val="clear" w:color="auto" w:fill="auto"/>
            <w:vAlign w:val="center"/>
          </w:tcPr>
          <w:p w14:paraId="65B9615D"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22946FE1" w14:textId="77777777" w:rsidTr="00922342">
        <w:trPr>
          <w:jc w:val="center"/>
        </w:trPr>
        <w:tc>
          <w:tcPr>
            <w:tcW w:w="562" w:type="dxa"/>
            <w:shd w:val="clear" w:color="auto" w:fill="auto"/>
            <w:vAlign w:val="center"/>
          </w:tcPr>
          <w:p w14:paraId="0805581F"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7</w:t>
            </w:r>
          </w:p>
        </w:tc>
        <w:tc>
          <w:tcPr>
            <w:tcW w:w="3544" w:type="dxa"/>
            <w:shd w:val="clear" w:color="auto" w:fill="auto"/>
            <w:vAlign w:val="center"/>
          </w:tcPr>
          <w:p w14:paraId="50124114" w14:textId="77777777" w:rsidR="00761FEF" w:rsidRPr="00761FEF" w:rsidRDefault="00761FEF" w:rsidP="00761FEF">
            <w:pPr>
              <w:widowControl w:val="0"/>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Por sustituir alguno de los bienes de consumo detallados en el catálogo relacionado en el Apéndice F.</w:t>
            </w:r>
          </w:p>
          <w:p w14:paraId="67576F5C" w14:textId="77777777" w:rsidR="00761FEF" w:rsidRPr="00761FEF" w:rsidRDefault="00761FEF" w:rsidP="00761FEF">
            <w:pPr>
              <w:widowControl w:val="0"/>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Modificar las recetas establecidas en el catálogo de recetas estándar que pondrá a disposición del “INSTITUTO”.</w:t>
            </w:r>
          </w:p>
        </w:tc>
        <w:tc>
          <w:tcPr>
            <w:tcW w:w="2546" w:type="dxa"/>
            <w:shd w:val="clear" w:color="auto" w:fill="auto"/>
            <w:vAlign w:val="center"/>
          </w:tcPr>
          <w:p w14:paraId="2058071F" w14:textId="77777777" w:rsidR="00761FEF" w:rsidRPr="00761FEF" w:rsidRDefault="00761FEF" w:rsidP="00761FEF">
            <w:pPr>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6C15FCE9"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08B19836" w14:textId="77777777" w:rsidTr="00922342">
        <w:trPr>
          <w:jc w:val="center"/>
        </w:trPr>
        <w:tc>
          <w:tcPr>
            <w:tcW w:w="562" w:type="dxa"/>
            <w:shd w:val="clear" w:color="auto" w:fill="auto"/>
            <w:vAlign w:val="center"/>
          </w:tcPr>
          <w:p w14:paraId="3394E0AF"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8</w:t>
            </w:r>
          </w:p>
        </w:tc>
        <w:tc>
          <w:tcPr>
            <w:tcW w:w="3544" w:type="dxa"/>
            <w:shd w:val="clear" w:color="auto" w:fill="auto"/>
            <w:vAlign w:val="center"/>
          </w:tcPr>
          <w:p w14:paraId="717C5A29" w14:textId="77777777" w:rsidR="00761FEF" w:rsidRPr="00761FEF" w:rsidRDefault="00761FEF" w:rsidP="00761FEF">
            <w:pPr>
              <w:widowControl w:val="0"/>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no cumplir con lo establecido en el Apéndice A </w:t>
            </w:r>
          </w:p>
        </w:tc>
        <w:tc>
          <w:tcPr>
            <w:tcW w:w="2546" w:type="dxa"/>
            <w:shd w:val="clear" w:color="auto" w:fill="auto"/>
            <w:vAlign w:val="center"/>
          </w:tcPr>
          <w:p w14:paraId="4A9BC6C3" w14:textId="77777777" w:rsidR="00761FEF" w:rsidRPr="00761FEF" w:rsidRDefault="00761FEF" w:rsidP="00761FEF">
            <w:pPr>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55250805"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2D550860" w14:textId="77777777" w:rsidTr="00922342">
        <w:trPr>
          <w:jc w:val="center"/>
        </w:trPr>
        <w:tc>
          <w:tcPr>
            <w:tcW w:w="562" w:type="dxa"/>
            <w:shd w:val="clear" w:color="auto" w:fill="auto"/>
            <w:vAlign w:val="center"/>
          </w:tcPr>
          <w:p w14:paraId="202914C7"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9</w:t>
            </w:r>
          </w:p>
        </w:tc>
        <w:tc>
          <w:tcPr>
            <w:tcW w:w="3544" w:type="dxa"/>
            <w:shd w:val="clear" w:color="auto" w:fill="auto"/>
            <w:vAlign w:val="center"/>
          </w:tcPr>
          <w:p w14:paraId="630EE2DE" w14:textId="77777777" w:rsidR="00761FEF" w:rsidRPr="00761FEF" w:rsidRDefault="00761FEF" w:rsidP="00761FEF">
            <w:pPr>
              <w:widowControl w:val="0"/>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Sustituir platillos del menú del día programado sin autorización previa por parte del personal responsable del “INSTITUTO”.</w:t>
            </w:r>
          </w:p>
        </w:tc>
        <w:tc>
          <w:tcPr>
            <w:tcW w:w="2546" w:type="dxa"/>
            <w:shd w:val="clear" w:color="auto" w:fill="auto"/>
            <w:vAlign w:val="center"/>
          </w:tcPr>
          <w:p w14:paraId="4D2250EA"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3886FAEC"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16A39798" w14:textId="77777777" w:rsidTr="00922342">
        <w:trPr>
          <w:jc w:val="center"/>
        </w:trPr>
        <w:tc>
          <w:tcPr>
            <w:tcW w:w="562" w:type="dxa"/>
            <w:shd w:val="clear" w:color="auto" w:fill="auto"/>
            <w:vAlign w:val="center"/>
          </w:tcPr>
          <w:p w14:paraId="322F2025"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10</w:t>
            </w:r>
          </w:p>
        </w:tc>
        <w:tc>
          <w:tcPr>
            <w:tcW w:w="3544" w:type="dxa"/>
            <w:shd w:val="clear" w:color="auto" w:fill="auto"/>
            <w:vAlign w:val="center"/>
          </w:tcPr>
          <w:p w14:paraId="54F0FA0A" w14:textId="77777777" w:rsidR="00761FEF" w:rsidRPr="00761FEF" w:rsidRDefault="00761FEF" w:rsidP="00761FEF">
            <w:pPr>
              <w:widowControl w:val="0"/>
              <w:contextualSpacing/>
              <w:jc w:val="both"/>
              <w:rPr>
                <w:rFonts w:ascii="Arial" w:hAnsi="Arial" w:cs="Arial"/>
                <w:sz w:val="18"/>
                <w:szCs w:val="18"/>
                <w:lang w:val="es-ES_tradnl" w:eastAsia="x-none"/>
              </w:rPr>
            </w:pPr>
            <w:r w:rsidRPr="00761FEF">
              <w:rPr>
                <w:rFonts w:ascii="Arial" w:hAnsi="Arial" w:cs="Arial"/>
                <w:sz w:val="18"/>
                <w:szCs w:val="18"/>
                <w:lang w:val="es-ES_tradnl" w:eastAsia="x-none"/>
              </w:rPr>
              <w:t>Por no cumplir con los gramajes y/o porciones especificados en los requerimientos para el comedor, establecido por el “INSTITUTO”.</w:t>
            </w:r>
          </w:p>
        </w:tc>
        <w:tc>
          <w:tcPr>
            <w:tcW w:w="2546" w:type="dxa"/>
            <w:shd w:val="clear" w:color="auto" w:fill="auto"/>
            <w:vAlign w:val="center"/>
          </w:tcPr>
          <w:p w14:paraId="3BB5403A"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336DCECF"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66854369" w14:textId="77777777" w:rsidTr="00922342">
        <w:trPr>
          <w:trHeight w:val="1373"/>
          <w:jc w:val="center"/>
        </w:trPr>
        <w:tc>
          <w:tcPr>
            <w:tcW w:w="562" w:type="dxa"/>
            <w:shd w:val="clear" w:color="auto" w:fill="auto"/>
            <w:vAlign w:val="center"/>
          </w:tcPr>
          <w:p w14:paraId="1CFB6522"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11</w:t>
            </w:r>
          </w:p>
        </w:tc>
        <w:tc>
          <w:tcPr>
            <w:tcW w:w="3544" w:type="dxa"/>
            <w:shd w:val="clear" w:color="auto" w:fill="auto"/>
            <w:vAlign w:val="center"/>
          </w:tcPr>
          <w:p w14:paraId="736384B1"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Si el personal del “INSTITUTO” encargado de la supervisión rechaza alguno de los menús, por no considerarlo apto para su consumo por parte de los comensales. (Por ejemplo: que el alimento se encuentre salado, quemado, en proceso de descomposición, excesivamente cocido, falta de cocción); la reposición o sustitución deberá ser antes de iniciar el servicio.</w:t>
            </w:r>
            <w:r w:rsidRPr="00761FEF">
              <w:rPr>
                <w:rFonts w:ascii="Arial" w:hAnsi="Arial" w:cs="Arial"/>
                <w:color w:val="FF0000"/>
                <w:sz w:val="18"/>
                <w:szCs w:val="18"/>
                <w:lang w:val="es-ES_tradnl" w:eastAsia="x-none"/>
              </w:rPr>
              <w:t xml:space="preserve"> </w:t>
            </w:r>
            <w:r w:rsidRPr="00761FEF">
              <w:rPr>
                <w:rFonts w:ascii="Arial" w:hAnsi="Arial" w:cs="Arial"/>
                <w:sz w:val="18"/>
                <w:szCs w:val="18"/>
                <w:lang w:val="es-ES_tradnl" w:eastAsia="x-none"/>
              </w:rPr>
              <w:t xml:space="preserve"> </w:t>
            </w:r>
          </w:p>
        </w:tc>
        <w:tc>
          <w:tcPr>
            <w:tcW w:w="2546" w:type="dxa"/>
            <w:shd w:val="clear" w:color="auto" w:fill="auto"/>
            <w:vAlign w:val="center"/>
          </w:tcPr>
          <w:p w14:paraId="4BE6751C"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p w14:paraId="632781EB" w14:textId="77777777" w:rsidR="00761FEF" w:rsidRPr="00761FEF" w:rsidRDefault="00761FEF" w:rsidP="00761FEF">
            <w:pPr>
              <w:jc w:val="both"/>
              <w:rPr>
                <w:rFonts w:ascii="Arial" w:hAnsi="Arial" w:cs="Arial"/>
                <w:sz w:val="18"/>
                <w:szCs w:val="18"/>
                <w:lang w:val="es-ES_tradnl" w:eastAsia="x-none"/>
              </w:rPr>
            </w:pPr>
          </w:p>
        </w:tc>
        <w:tc>
          <w:tcPr>
            <w:tcW w:w="1423" w:type="dxa"/>
            <w:shd w:val="clear" w:color="auto" w:fill="auto"/>
            <w:vAlign w:val="center"/>
          </w:tcPr>
          <w:p w14:paraId="7DB010E6"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10 menús.</w:t>
            </w:r>
          </w:p>
        </w:tc>
      </w:tr>
      <w:tr w:rsidR="00761FEF" w:rsidRPr="00761FEF" w14:paraId="4EC38A67" w14:textId="77777777" w:rsidTr="00922342">
        <w:trPr>
          <w:jc w:val="center"/>
        </w:trPr>
        <w:tc>
          <w:tcPr>
            <w:tcW w:w="562" w:type="dxa"/>
            <w:shd w:val="clear" w:color="auto" w:fill="auto"/>
            <w:vAlign w:val="center"/>
          </w:tcPr>
          <w:p w14:paraId="2177F6BA"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lastRenderedPageBreak/>
              <w:t>12</w:t>
            </w:r>
          </w:p>
        </w:tc>
        <w:tc>
          <w:tcPr>
            <w:tcW w:w="3544" w:type="dxa"/>
            <w:shd w:val="clear" w:color="auto" w:fill="auto"/>
            <w:vAlign w:val="center"/>
          </w:tcPr>
          <w:p w14:paraId="12410069"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No cumplir con los procedimientos de limpieza de las instalaciones y equipo antes, durante y después del servicio, o, en su caso, no realizar el retiro diario de los desechos derivados del servicio.</w:t>
            </w:r>
          </w:p>
        </w:tc>
        <w:tc>
          <w:tcPr>
            <w:tcW w:w="2546" w:type="dxa"/>
            <w:shd w:val="clear" w:color="auto" w:fill="auto"/>
            <w:vAlign w:val="center"/>
          </w:tcPr>
          <w:p w14:paraId="62B97085"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7F1E76E1"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10 menús.</w:t>
            </w:r>
          </w:p>
        </w:tc>
      </w:tr>
      <w:tr w:rsidR="00761FEF" w:rsidRPr="00761FEF" w14:paraId="7E7558E5" w14:textId="77777777" w:rsidTr="00922342">
        <w:trPr>
          <w:jc w:val="center"/>
        </w:trPr>
        <w:tc>
          <w:tcPr>
            <w:tcW w:w="562" w:type="dxa"/>
            <w:shd w:val="clear" w:color="auto" w:fill="auto"/>
            <w:vAlign w:val="center"/>
          </w:tcPr>
          <w:p w14:paraId="3EA16437"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13</w:t>
            </w:r>
          </w:p>
        </w:tc>
        <w:tc>
          <w:tcPr>
            <w:tcW w:w="3544" w:type="dxa"/>
            <w:shd w:val="clear" w:color="auto" w:fill="auto"/>
            <w:vAlign w:val="center"/>
          </w:tcPr>
          <w:p w14:paraId="508E60CE"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Poner a disposición del comensal o si se detecta almacenados alimentos o materia prima sin etiquetar (identificación) o caducos en la cámara de refrigeración o congelación, refrigeradores o el almacén de secos. </w:t>
            </w:r>
          </w:p>
        </w:tc>
        <w:tc>
          <w:tcPr>
            <w:tcW w:w="2546" w:type="dxa"/>
            <w:shd w:val="clear" w:color="auto" w:fill="auto"/>
            <w:vAlign w:val="center"/>
          </w:tcPr>
          <w:p w14:paraId="01249BFA"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748070D4"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10 menús.</w:t>
            </w:r>
          </w:p>
        </w:tc>
      </w:tr>
      <w:tr w:rsidR="00761FEF" w:rsidRPr="00761FEF" w14:paraId="2434EF81" w14:textId="77777777" w:rsidTr="00922342">
        <w:trPr>
          <w:jc w:val="center"/>
        </w:trPr>
        <w:tc>
          <w:tcPr>
            <w:tcW w:w="562" w:type="dxa"/>
            <w:shd w:val="clear" w:color="auto" w:fill="auto"/>
            <w:vAlign w:val="center"/>
          </w:tcPr>
          <w:p w14:paraId="76E03383"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14</w:t>
            </w:r>
          </w:p>
        </w:tc>
        <w:tc>
          <w:tcPr>
            <w:tcW w:w="3544" w:type="dxa"/>
            <w:shd w:val="clear" w:color="auto" w:fill="auto"/>
            <w:vAlign w:val="center"/>
          </w:tcPr>
          <w:p w14:paraId="12251F34"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No presentar las muestras testigo del menú del día; o,  no se cuenta con ellas; o, que se encuentren incompletas.</w:t>
            </w:r>
          </w:p>
        </w:tc>
        <w:tc>
          <w:tcPr>
            <w:tcW w:w="2546" w:type="dxa"/>
            <w:shd w:val="clear" w:color="auto" w:fill="auto"/>
            <w:vAlign w:val="center"/>
          </w:tcPr>
          <w:p w14:paraId="352AD60C"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47626120"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12047AE5" w14:textId="77777777" w:rsidTr="00922342">
        <w:trPr>
          <w:jc w:val="center"/>
        </w:trPr>
        <w:tc>
          <w:tcPr>
            <w:tcW w:w="562" w:type="dxa"/>
            <w:shd w:val="clear" w:color="auto" w:fill="auto"/>
            <w:vAlign w:val="center"/>
          </w:tcPr>
          <w:p w14:paraId="1DD4EA67"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15</w:t>
            </w:r>
          </w:p>
        </w:tc>
        <w:tc>
          <w:tcPr>
            <w:tcW w:w="3544" w:type="dxa"/>
            <w:shd w:val="clear" w:color="auto" w:fill="auto"/>
            <w:vAlign w:val="center"/>
          </w:tcPr>
          <w:p w14:paraId="0C313049"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No mantener la temperatura de conservación de los alimentos señalados en el Apéndice G. </w:t>
            </w:r>
          </w:p>
        </w:tc>
        <w:tc>
          <w:tcPr>
            <w:tcW w:w="2546" w:type="dxa"/>
            <w:shd w:val="clear" w:color="auto" w:fill="auto"/>
            <w:vAlign w:val="center"/>
          </w:tcPr>
          <w:p w14:paraId="56162334"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2A51750F"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15DC8196" w14:textId="77777777" w:rsidTr="00922342">
        <w:trPr>
          <w:jc w:val="center"/>
        </w:trPr>
        <w:tc>
          <w:tcPr>
            <w:tcW w:w="562" w:type="dxa"/>
            <w:shd w:val="clear" w:color="auto" w:fill="auto"/>
            <w:vAlign w:val="center"/>
          </w:tcPr>
          <w:p w14:paraId="50EB70BE"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16</w:t>
            </w:r>
          </w:p>
        </w:tc>
        <w:tc>
          <w:tcPr>
            <w:tcW w:w="3544" w:type="dxa"/>
            <w:shd w:val="clear" w:color="auto" w:fill="auto"/>
            <w:vAlign w:val="center"/>
          </w:tcPr>
          <w:p w14:paraId="735102C9"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No cumplir con el tipo de transporte, equipo o especificaciones para el traslado de alimentos preparados. </w:t>
            </w:r>
          </w:p>
        </w:tc>
        <w:tc>
          <w:tcPr>
            <w:tcW w:w="2546" w:type="dxa"/>
            <w:shd w:val="clear" w:color="auto" w:fill="auto"/>
            <w:vAlign w:val="center"/>
          </w:tcPr>
          <w:p w14:paraId="05E4CA17"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35298B94"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10 menús.</w:t>
            </w:r>
          </w:p>
        </w:tc>
      </w:tr>
      <w:tr w:rsidR="00761FEF" w:rsidRPr="00761FEF" w14:paraId="72F4E3C4" w14:textId="77777777" w:rsidTr="00922342">
        <w:trPr>
          <w:jc w:val="center"/>
        </w:trPr>
        <w:tc>
          <w:tcPr>
            <w:tcW w:w="562" w:type="dxa"/>
            <w:shd w:val="clear" w:color="auto" w:fill="auto"/>
            <w:vAlign w:val="center"/>
          </w:tcPr>
          <w:p w14:paraId="476422A5"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17</w:t>
            </w:r>
          </w:p>
        </w:tc>
        <w:tc>
          <w:tcPr>
            <w:tcW w:w="3544" w:type="dxa"/>
            <w:shd w:val="clear" w:color="auto" w:fill="auto"/>
            <w:vAlign w:val="center"/>
          </w:tcPr>
          <w:p w14:paraId="6791F4E6"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No cumplir con el Programa de Catering respecto a las condiciones del traslado de alimentos preparados que el “PROVEEDOR” puso a disposición del “INSTITUTO”. </w:t>
            </w:r>
          </w:p>
        </w:tc>
        <w:tc>
          <w:tcPr>
            <w:tcW w:w="2546" w:type="dxa"/>
            <w:shd w:val="clear" w:color="auto" w:fill="auto"/>
            <w:vAlign w:val="center"/>
          </w:tcPr>
          <w:p w14:paraId="656CF70A"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 xml:space="preserve">Por cada incumplimiento detectado. </w:t>
            </w:r>
          </w:p>
        </w:tc>
        <w:tc>
          <w:tcPr>
            <w:tcW w:w="1423" w:type="dxa"/>
            <w:shd w:val="clear" w:color="auto" w:fill="auto"/>
            <w:vAlign w:val="center"/>
          </w:tcPr>
          <w:p w14:paraId="204E3285"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10 menús.</w:t>
            </w:r>
          </w:p>
        </w:tc>
      </w:tr>
      <w:tr w:rsidR="00761FEF" w:rsidRPr="00761FEF" w14:paraId="250BF67B" w14:textId="77777777" w:rsidTr="00922342">
        <w:trPr>
          <w:jc w:val="center"/>
        </w:trPr>
        <w:tc>
          <w:tcPr>
            <w:tcW w:w="562" w:type="dxa"/>
            <w:shd w:val="clear" w:color="auto" w:fill="auto"/>
            <w:vAlign w:val="center"/>
          </w:tcPr>
          <w:p w14:paraId="37D2D309"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18</w:t>
            </w:r>
          </w:p>
        </w:tc>
        <w:tc>
          <w:tcPr>
            <w:tcW w:w="3544" w:type="dxa"/>
            <w:shd w:val="clear" w:color="auto" w:fill="auto"/>
            <w:vAlign w:val="center"/>
          </w:tcPr>
          <w:p w14:paraId="2DF6CB6D"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Por no cumplir con el horario establecido en el presente contrato para llevar a cabo la degustación de los platillos del menú del día.</w:t>
            </w:r>
          </w:p>
        </w:tc>
        <w:tc>
          <w:tcPr>
            <w:tcW w:w="2546" w:type="dxa"/>
            <w:shd w:val="clear" w:color="auto" w:fill="auto"/>
            <w:vAlign w:val="center"/>
          </w:tcPr>
          <w:p w14:paraId="6FE6CF30"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Por cada incumplimiento detectado.</w:t>
            </w:r>
          </w:p>
        </w:tc>
        <w:tc>
          <w:tcPr>
            <w:tcW w:w="1423" w:type="dxa"/>
            <w:shd w:val="clear" w:color="auto" w:fill="auto"/>
            <w:vAlign w:val="center"/>
          </w:tcPr>
          <w:p w14:paraId="04A7664B"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10 menús.</w:t>
            </w:r>
          </w:p>
        </w:tc>
      </w:tr>
      <w:tr w:rsidR="00761FEF" w:rsidRPr="00761FEF" w14:paraId="7753E290" w14:textId="77777777" w:rsidTr="00922342">
        <w:trPr>
          <w:jc w:val="center"/>
        </w:trPr>
        <w:tc>
          <w:tcPr>
            <w:tcW w:w="562" w:type="dxa"/>
            <w:shd w:val="clear" w:color="auto" w:fill="auto"/>
            <w:vAlign w:val="center"/>
          </w:tcPr>
          <w:p w14:paraId="56FB9F1B"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19</w:t>
            </w:r>
          </w:p>
        </w:tc>
        <w:tc>
          <w:tcPr>
            <w:tcW w:w="3544" w:type="dxa"/>
            <w:shd w:val="clear" w:color="auto" w:fill="auto"/>
            <w:vAlign w:val="center"/>
          </w:tcPr>
          <w:p w14:paraId="0E13A128"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Por no contar con los alimentos, el equipo y las instalaciones listas (20 minutos) antes del inicio de la prestación del servicio.</w:t>
            </w:r>
          </w:p>
        </w:tc>
        <w:tc>
          <w:tcPr>
            <w:tcW w:w="2546" w:type="dxa"/>
            <w:shd w:val="clear" w:color="auto" w:fill="auto"/>
            <w:vAlign w:val="center"/>
          </w:tcPr>
          <w:p w14:paraId="221A46E9"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Por cada incumplimiento detectado.</w:t>
            </w:r>
          </w:p>
        </w:tc>
        <w:tc>
          <w:tcPr>
            <w:tcW w:w="1423" w:type="dxa"/>
            <w:shd w:val="clear" w:color="auto" w:fill="auto"/>
            <w:vAlign w:val="center"/>
          </w:tcPr>
          <w:p w14:paraId="651F2824"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196C713F" w14:textId="77777777" w:rsidTr="00922342">
        <w:trPr>
          <w:jc w:val="center"/>
        </w:trPr>
        <w:tc>
          <w:tcPr>
            <w:tcW w:w="562" w:type="dxa"/>
            <w:shd w:val="clear" w:color="auto" w:fill="auto"/>
            <w:vAlign w:val="center"/>
          </w:tcPr>
          <w:p w14:paraId="6827A752" w14:textId="77777777" w:rsidR="00761FEF" w:rsidRPr="00761FEF"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20</w:t>
            </w:r>
          </w:p>
        </w:tc>
        <w:tc>
          <w:tcPr>
            <w:tcW w:w="3544" w:type="dxa"/>
            <w:shd w:val="clear" w:color="auto" w:fill="auto"/>
            <w:vAlign w:val="center"/>
          </w:tcPr>
          <w:p w14:paraId="544ADC1D"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Por no cumplir con los horarios establecidos para el abastecimiento de la materia prima para la elaboración de alimentos, en el comedor donde se lleve a cabo la preparación de los alimentos.</w:t>
            </w:r>
          </w:p>
        </w:tc>
        <w:tc>
          <w:tcPr>
            <w:tcW w:w="2546" w:type="dxa"/>
            <w:shd w:val="clear" w:color="auto" w:fill="auto"/>
            <w:vAlign w:val="center"/>
          </w:tcPr>
          <w:p w14:paraId="56EB30E1"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Por cada incumplimiento detectado.</w:t>
            </w:r>
          </w:p>
        </w:tc>
        <w:tc>
          <w:tcPr>
            <w:tcW w:w="1423" w:type="dxa"/>
            <w:shd w:val="clear" w:color="auto" w:fill="auto"/>
            <w:vAlign w:val="center"/>
          </w:tcPr>
          <w:p w14:paraId="17BF1A9B"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15 menús.</w:t>
            </w:r>
          </w:p>
        </w:tc>
      </w:tr>
      <w:tr w:rsidR="00761FEF" w:rsidRPr="00761FEF" w14:paraId="6245F711" w14:textId="77777777" w:rsidTr="00922342">
        <w:trPr>
          <w:jc w:val="center"/>
        </w:trPr>
        <w:tc>
          <w:tcPr>
            <w:tcW w:w="562" w:type="dxa"/>
            <w:shd w:val="clear" w:color="auto" w:fill="auto"/>
            <w:vAlign w:val="center"/>
          </w:tcPr>
          <w:p w14:paraId="7041358E" w14:textId="77777777" w:rsidR="00761FEF" w:rsidRPr="00761FEF" w:rsidDel="002B7525" w:rsidRDefault="00761FEF" w:rsidP="00761FEF">
            <w:pPr>
              <w:jc w:val="center"/>
              <w:rPr>
                <w:rFonts w:ascii="Arial" w:hAnsi="Arial" w:cs="Arial"/>
                <w:sz w:val="18"/>
                <w:szCs w:val="18"/>
                <w:lang w:val="es-ES_tradnl" w:eastAsia="x-none"/>
              </w:rPr>
            </w:pPr>
            <w:r w:rsidRPr="00761FEF">
              <w:rPr>
                <w:rFonts w:ascii="Arial" w:hAnsi="Arial" w:cs="Arial"/>
                <w:sz w:val="18"/>
                <w:szCs w:val="18"/>
                <w:lang w:val="es-ES_tradnl" w:eastAsia="x-none"/>
              </w:rPr>
              <w:t>21</w:t>
            </w:r>
          </w:p>
        </w:tc>
        <w:tc>
          <w:tcPr>
            <w:tcW w:w="3544" w:type="dxa"/>
            <w:shd w:val="clear" w:color="auto" w:fill="auto"/>
            <w:vAlign w:val="center"/>
          </w:tcPr>
          <w:p w14:paraId="10B08738"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Por iniciar el servicio con el menú incompleto, derivado de atrasos en la preparación de los mismos.</w:t>
            </w:r>
          </w:p>
        </w:tc>
        <w:tc>
          <w:tcPr>
            <w:tcW w:w="2546" w:type="dxa"/>
            <w:shd w:val="clear" w:color="auto" w:fill="auto"/>
            <w:vAlign w:val="center"/>
          </w:tcPr>
          <w:p w14:paraId="5F4021EB"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Por cada platillo faltante al inicio del servicio.</w:t>
            </w:r>
          </w:p>
        </w:tc>
        <w:tc>
          <w:tcPr>
            <w:tcW w:w="1423" w:type="dxa"/>
            <w:shd w:val="clear" w:color="auto" w:fill="auto"/>
            <w:vAlign w:val="center"/>
          </w:tcPr>
          <w:p w14:paraId="3A622583" w14:textId="77777777" w:rsidR="00761FEF" w:rsidRPr="00761FEF" w:rsidRDefault="00761FEF" w:rsidP="00761FEF">
            <w:pPr>
              <w:jc w:val="both"/>
              <w:rPr>
                <w:rFonts w:ascii="Arial" w:hAnsi="Arial" w:cs="Arial"/>
                <w:sz w:val="18"/>
                <w:szCs w:val="18"/>
                <w:lang w:val="es-ES_tradnl" w:eastAsia="x-none"/>
              </w:rPr>
            </w:pPr>
            <w:r w:rsidRPr="00761FEF">
              <w:rPr>
                <w:rFonts w:ascii="Arial" w:hAnsi="Arial" w:cs="Arial"/>
                <w:sz w:val="18"/>
                <w:szCs w:val="18"/>
                <w:lang w:val="es-ES_tradnl" w:eastAsia="x-none"/>
              </w:rPr>
              <w:t>El costo de 10 menús.</w:t>
            </w:r>
          </w:p>
        </w:tc>
      </w:tr>
    </w:tbl>
    <w:p w14:paraId="025541CD" w14:textId="77777777" w:rsidR="00950A97" w:rsidRDefault="00950A97" w:rsidP="00C01947">
      <w:pPr>
        <w:ind w:left="720"/>
        <w:jc w:val="both"/>
        <w:rPr>
          <w:rFonts w:ascii="Arial" w:hAnsi="Arial" w:cs="Arial"/>
        </w:rPr>
      </w:pPr>
    </w:p>
    <w:p w14:paraId="1BCA1696" w14:textId="77777777" w:rsidR="003960A3" w:rsidRPr="00A222A1" w:rsidRDefault="003960A3" w:rsidP="003960A3">
      <w:pPr>
        <w:ind w:left="851"/>
        <w:jc w:val="both"/>
        <w:rPr>
          <w:rFonts w:ascii="Arial" w:hAnsi="Arial" w:cs="Arial"/>
          <w:lang w:val="es-ES_tradnl" w:eastAsia="x-none"/>
        </w:rPr>
      </w:pPr>
      <w:r w:rsidRPr="00A222A1">
        <w:rPr>
          <w:rFonts w:ascii="Arial" w:hAnsi="Arial" w:cs="Arial"/>
          <w:lang w:val="es-ES_tradnl" w:eastAsia="x-none"/>
        </w:rPr>
        <w:t xml:space="preserve">El monto de las penas contractuales, se calculará con base en los reportes recibidos, derivados de la supervisión por parte de este </w:t>
      </w:r>
      <w:r w:rsidRPr="00A222A1">
        <w:rPr>
          <w:rFonts w:ascii="Arial" w:hAnsi="Arial" w:cs="Arial"/>
          <w:b/>
          <w:lang w:val="es-ES_tradnl" w:eastAsia="x-none"/>
        </w:rPr>
        <w:t>“INSTITUTO”</w:t>
      </w:r>
      <w:r w:rsidRPr="00A222A1">
        <w:rPr>
          <w:rFonts w:ascii="Arial" w:hAnsi="Arial" w:cs="Arial"/>
          <w:lang w:val="es-ES_tradnl" w:eastAsia="x-none"/>
        </w:rPr>
        <w:t>, ya sea directamente o indirectamente, conforme lo siguiente:</w:t>
      </w:r>
    </w:p>
    <w:p w14:paraId="32D14C6A" w14:textId="77777777" w:rsidR="003960A3" w:rsidRPr="00A222A1" w:rsidRDefault="003960A3" w:rsidP="003960A3">
      <w:pPr>
        <w:jc w:val="both"/>
        <w:rPr>
          <w:rFonts w:ascii="Arial" w:hAnsi="Arial" w:cs="Arial"/>
          <w:lang w:val="es-ES_tradnl" w:eastAsia="x-none"/>
        </w:rPr>
      </w:pPr>
    </w:p>
    <w:p w14:paraId="226D59C6" w14:textId="77777777" w:rsidR="003960A3" w:rsidRPr="00A222A1" w:rsidRDefault="003960A3" w:rsidP="003960A3">
      <w:pPr>
        <w:ind w:left="720"/>
        <w:jc w:val="both"/>
        <w:rPr>
          <w:rFonts w:ascii="Arial" w:hAnsi="Arial" w:cs="Arial"/>
          <w:lang w:val="es-ES_tradnl" w:eastAsia="x-none"/>
        </w:rPr>
      </w:pPr>
      <w:r w:rsidRPr="00A222A1">
        <w:rPr>
          <w:rFonts w:ascii="Arial" w:hAnsi="Arial" w:cs="Arial"/>
          <w:u w:val="single"/>
          <w:lang w:val="es-ES_tradnl" w:eastAsia="x-none"/>
        </w:rPr>
        <w:t>Directa:</w:t>
      </w:r>
      <w:r w:rsidRPr="00A222A1">
        <w:rPr>
          <w:rFonts w:ascii="Arial" w:hAnsi="Arial" w:cs="Arial"/>
          <w:lang w:val="es-ES_tradnl" w:eastAsia="x-none"/>
        </w:rPr>
        <w:t xml:space="preserve"> Por parte del personal de supervisión de este </w:t>
      </w:r>
      <w:r w:rsidRPr="00A222A1">
        <w:rPr>
          <w:rFonts w:ascii="Arial" w:hAnsi="Arial" w:cs="Arial"/>
          <w:b/>
          <w:lang w:val="es-ES_tradnl" w:eastAsia="x-none"/>
        </w:rPr>
        <w:t>“INSTITUTO”</w:t>
      </w:r>
      <w:r w:rsidRPr="00A222A1">
        <w:rPr>
          <w:rFonts w:ascii="Arial" w:hAnsi="Arial" w:cs="Arial"/>
          <w:lang w:val="es-ES_tradnl" w:eastAsia="x-none"/>
        </w:rPr>
        <w:t xml:space="preserve"> de manera escrita, antes, durante o posterior a la prestación del servicio; o en su caso, por parte de un comensal de manera verbal o escrita durante la ocurrencia del evento (deficiencia del servicio).</w:t>
      </w:r>
    </w:p>
    <w:p w14:paraId="5819BD8C" w14:textId="77777777" w:rsidR="003960A3" w:rsidRPr="00A222A1" w:rsidRDefault="003960A3" w:rsidP="003960A3">
      <w:pPr>
        <w:jc w:val="both"/>
        <w:rPr>
          <w:rFonts w:ascii="Arial" w:hAnsi="Arial" w:cs="Arial"/>
          <w:lang w:val="es-ES_tradnl" w:eastAsia="x-none"/>
        </w:rPr>
      </w:pPr>
    </w:p>
    <w:p w14:paraId="6E897BAC" w14:textId="77777777" w:rsidR="00287CBF" w:rsidRDefault="003960A3" w:rsidP="003960A3">
      <w:pPr>
        <w:ind w:left="720"/>
        <w:jc w:val="both"/>
        <w:rPr>
          <w:rFonts w:ascii="Arial" w:hAnsi="Arial" w:cs="Arial"/>
          <w:lang w:val="es-ES_tradnl" w:eastAsia="x-none"/>
        </w:rPr>
      </w:pPr>
      <w:r w:rsidRPr="00A222A1">
        <w:rPr>
          <w:rFonts w:ascii="Arial" w:hAnsi="Arial" w:cs="Arial"/>
          <w:u w:val="single"/>
          <w:lang w:val="es-ES_tradnl" w:eastAsia="x-none"/>
        </w:rPr>
        <w:t>Indirecta:</w:t>
      </w:r>
      <w:r w:rsidRPr="00A222A1">
        <w:rPr>
          <w:rFonts w:ascii="Arial" w:hAnsi="Arial" w:cs="Arial"/>
          <w:lang w:val="es-ES_tradnl" w:eastAsia="x-none"/>
        </w:rPr>
        <w:t xml:space="preserve"> Por parte de un comensal, es decir, de manera electrónica al buzón de sugerencias de cada uno de los comedores mencionados en el presente anexo técnico u otro destinatario que exprese queja a la Dirección de Recursos Materiales y Servicios</w:t>
      </w:r>
    </w:p>
    <w:p w14:paraId="2B5A7131" w14:textId="77777777" w:rsidR="003960A3" w:rsidRDefault="003960A3" w:rsidP="003960A3">
      <w:pPr>
        <w:ind w:left="720"/>
        <w:jc w:val="both"/>
        <w:rPr>
          <w:rFonts w:ascii="Arial" w:hAnsi="Arial" w:cs="Arial"/>
        </w:rPr>
      </w:pPr>
    </w:p>
    <w:p w14:paraId="47B53A72" w14:textId="77777777" w:rsidR="00C01947" w:rsidRDefault="00C01947" w:rsidP="00C01947">
      <w:pPr>
        <w:ind w:left="720"/>
        <w:jc w:val="both"/>
        <w:rPr>
          <w:rFonts w:ascii="Arial" w:hAnsi="Arial" w:cs="Arial"/>
        </w:rPr>
      </w:pPr>
      <w:r w:rsidRPr="00C01947">
        <w:rPr>
          <w:rFonts w:ascii="Arial" w:hAnsi="Arial" w:cs="Arial"/>
        </w:rPr>
        <w:t>El límite máximo de la pena convencional</w:t>
      </w:r>
      <w:r w:rsidR="00BF4439">
        <w:rPr>
          <w:rFonts w:ascii="Arial" w:hAnsi="Arial" w:cs="Arial"/>
        </w:rPr>
        <w:t xml:space="preserve"> </w:t>
      </w:r>
      <w:r w:rsidR="00013680">
        <w:rPr>
          <w:rFonts w:ascii="Arial" w:hAnsi="Arial" w:cs="Arial"/>
        </w:rPr>
        <w:t xml:space="preserve">o contractual </w:t>
      </w:r>
      <w:r w:rsidRPr="00C01947">
        <w:rPr>
          <w:rFonts w:ascii="Arial" w:hAnsi="Arial" w:cs="Arial"/>
        </w:rPr>
        <w:t>que podrá aplicarse al PROVEEDOR, será hasta por el monto de la garantía de cumplimiento de contrato, después de lo cual el INSTITUTO podrá iniciar el procedimiento de rescisión del contrato.</w:t>
      </w:r>
    </w:p>
    <w:p w14:paraId="0E8FF27F" w14:textId="77777777" w:rsidR="00BF4439" w:rsidRPr="00C01947" w:rsidRDefault="00BF4439" w:rsidP="00C01947">
      <w:pPr>
        <w:ind w:left="720"/>
        <w:jc w:val="both"/>
        <w:rPr>
          <w:rFonts w:ascii="Arial" w:hAnsi="Arial" w:cs="Arial"/>
        </w:rPr>
      </w:pPr>
    </w:p>
    <w:p w14:paraId="4356A5C3" w14:textId="77777777" w:rsidR="00BF4439" w:rsidRDefault="00C01947" w:rsidP="00C01947">
      <w:pPr>
        <w:ind w:left="720"/>
        <w:jc w:val="both"/>
        <w:rPr>
          <w:rFonts w:ascii="Arial" w:hAnsi="Arial" w:cs="Arial"/>
        </w:rPr>
      </w:pPr>
      <w:r w:rsidRPr="00C01947">
        <w:rPr>
          <w:rFonts w:ascii="Arial" w:hAnsi="Arial" w:cs="Arial"/>
        </w:rPr>
        <w:lastRenderedPageBreak/>
        <w:t>El titular de la DRMS notificará por escrito al PROVEEDOR el atraso en el cumplimiento de las obligaciones objeto del contrato, así como el monto que se obliga a cubrir por concepto de pena convencional</w:t>
      </w:r>
      <w:r w:rsidR="00013680">
        <w:rPr>
          <w:rFonts w:ascii="Arial" w:hAnsi="Arial" w:cs="Arial"/>
        </w:rPr>
        <w:t xml:space="preserve"> o contractual</w:t>
      </w:r>
      <w:r w:rsidRPr="00C01947">
        <w:rPr>
          <w:rFonts w:ascii="Arial" w:hAnsi="Arial" w:cs="Arial"/>
        </w:rPr>
        <w:t>, el cual deberá ser cubierto dentro de los 5 (cinco) días hábiles posteriores a aquél en que se le haya requerido.</w:t>
      </w:r>
    </w:p>
    <w:p w14:paraId="6E220972" w14:textId="77777777" w:rsidR="00C01947" w:rsidRPr="00C01947" w:rsidRDefault="00C01947" w:rsidP="00C01947">
      <w:pPr>
        <w:ind w:left="720"/>
        <w:jc w:val="both"/>
        <w:rPr>
          <w:rFonts w:ascii="Arial" w:hAnsi="Arial" w:cs="Arial"/>
        </w:rPr>
      </w:pPr>
      <w:r w:rsidRPr="00C01947">
        <w:rPr>
          <w:rFonts w:ascii="Arial" w:hAnsi="Arial" w:cs="Arial"/>
        </w:rPr>
        <w:t xml:space="preserve"> </w:t>
      </w:r>
    </w:p>
    <w:p w14:paraId="2AD151ED" w14:textId="77777777" w:rsidR="0055648C" w:rsidRDefault="00C01947" w:rsidP="00C01947">
      <w:pPr>
        <w:ind w:left="720"/>
        <w:jc w:val="both"/>
        <w:rPr>
          <w:rFonts w:ascii="Arial" w:hAnsi="Arial" w:cs="Arial"/>
        </w:rPr>
      </w:pPr>
      <w:r w:rsidRPr="00C01947">
        <w:rPr>
          <w:rFonts w:ascii="Arial" w:hAnsi="Arial" w:cs="Arial"/>
        </w:rPr>
        <w:t>El PROVEEDOR realizará en su caso, el pago por concepto de penas convencionales</w:t>
      </w:r>
      <w:r w:rsidR="00013680">
        <w:rPr>
          <w:rFonts w:ascii="Arial" w:hAnsi="Arial" w:cs="Arial"/>
        </w:rPr>
        <w:t xml:space="preserve"> o contractuales</w:t>
      </w:r>
      <w:r w:rsidRPr="00C01947">
        <w:rPr>
          <w:rFonts w:ascii="Arial" w:hAnsi="Arial" w:cs="Arial"/>
        </w:rPr>
        <w:t>, mediante cheque certificado, en la Caja General de la Dirección Ejecutiva de Administración del INSTITUTO, ubicada en Periférico Sur número 4124, primer piso, Colonia Jardines del Pedregal, Delegación Álvaro Obregón, Código Postal 01900, Ciudad de México, o bien mediante transferencia electrónica a la cuenta que el INSTITUTO le proporcione con la notificación correspondiente.</w:t>
      </w:r>
    </w:p>
    <w:p w14:paraId="3B40C026" w14:textId="77777777" w:rsidR="003960A3" w:rsidRDefault="003960A3" w:rsidP="00C01947">
      <w:pPr>
        <w:ind w:left="720"/>
        <w:jc w:val="both"/>
        <w:rPr>
          <w:rFonts w:ascii="Arial" w:hAnsi="Arial" w:cs="Arial"/>
        </w:rPr>
      </w:pPr>
    </w:p>
    <w:p w14:paraId="3E183D7C" w14:textId="77777777" w:rsidR="003960A3" w:rsidRPr="003960A3" w:rsidRDefault="003960A3" w:rsidP="003960A3">
      <w:pPr>
        <w:ind w:left="703"/>
        <w:jc w:val="both"/>
        <w:rPr>
          <w:rFonts w:ascii="Arial" w:hAnsi="Arial" w:cs="Arial"/>
        </w:rPr>
      </w:pPr>
      <w:r>
        <w:rPr>
          <w:rFonts w:ascii="Arial" w:hAnsi="Arial" w:cs="Arial"/>
        </w:rPr>
        <w:t xml:space="preserve">El pago del servicio </w:t>
      </w:r>
      <w:r w:rsidRPr="003960A3">
        <w:rPr>
          <w:rFonts w:ascii="Arial" w:hAnsi="Arial" w:cs="Arial"/>
        </w:rPr>
        <w:t>quedará condicionado, proporcionalmente, al pago que el PROVEEDOR deba efectuar por concepto de penas convencionales por atraso, en el entendido de que si el contrato es rescindido, no procederá el cobro de dichas penas ni la contabilización de las mismas al hacer efectiva la garantía de cumplimiento.</w:t>
      </w:r>
    </w:p>
    <w:p w14:paraId="42FB830E" w14:textId="77777777" w:rsidR="00CB07B3" w:rsidRPr="0055648C" w:rsidRDefault="007E7A97" w:rsidP="00314D05">
      <w:pPr>
        <w:jc w:val="both"/>
        <w:rPr>
          <w:rFonts w:ascii="Arial" w:hAnsi="Arial" w:cs="Arial"/>
        </w:rPr>
      </w:pPr>
      <w:r w:rsidRPr="007E7A97">
        <w:rPr>
          <w:rFonts w:ascii="Century Gothic" w:hAnsi="Century Gothic"/>
          <w:color w:val="FF0000"/>
          <w:lang w:eastAsia="en-US"/>
        </w:rPr>
        <w:t xml:space="preserve"> </w:t>
      </w:r>
    </w:p>
    <w:p w14:paraId="45DF9517" w14:textId="77777777" w:rsidR="00827564" w:rsidRPr="00F95BA2" w:rsidRDefault="00827564" w:rsidP="00827564">
      <w:pPr>
        <w:pStyle w:val="Ttulo1"/>
        <w:numPr>
          <w:ilvl w:val="0"/>
          <w:numId w:val="1"/>
        </w:numPr>
        <w:spacing w:before="120" w:after="120"/>
        <w:ind w:left="703"/>
        <w:jc w:val="both"/>
        <w:rPr>
          <w:rFonts w:cs="Arial"/>
          <w:bCs/>
          <w:color w:val="244061" w:themeColor="accent1" w:themeShade="80"/>
          <w:sz w:val="20"/>
        </w:rPr>
      </w:pPr>
      <w:bookmarkStart w:id="731" w:name="_Toc434004124"/>
      <w:bookmarkStart w:id="732" w:name="_Toc511922336"/>
      <w:r w:rsidRPr="00F95BA2">
        <w:rPr>
          <w:rFonts w:cs="Arial"/>
          <w:bCs/>
          <w:color w:val="244061" w:themeColor="accent1" w:themeShade="80"/>
          <w:sz w:val="20"/>
        </w:rPr>
        <w:t>DEDUCCIONES</w:t>
      </w:r>
      <w:bookmarkEnd w:id="731"/>
      <w:bookmarkEnd w:id="732"/>
    </w:p>
    <w:p w14:paraId="2D676780" w14:textId="77777777" w:rsidR="001D541E" w:rsidRDefault="002C552A" w:rsidP="002C552A">
      <w:pPr>
        <w:ind w:left="703"/>
        <w:jc w:val="both"/>
        <w:rPr>
          <w:rFonts w:ascii="Arial" w:hAnsi="Arial" w:cs="Arial"/>
          <w:bCs/>
        </w:rPr>
      </w:pPr>
      <w:r w:rsidRPr="002C552A">
        <w:rPr>
          <w:rFonts w:ascii="Arial" w:hAnsi="Arial" w:cs="Arial"/>
          <w:bCs/>
        </w:rPr>
        <w:t>Para el presente procedimiento no aplicarán deducciones.</w:t>
      </w:r>
    </w:p>
    <w:p w14:paraId="72FA72A9" w14:textId="77777777" w:rsidR="002C552A" w:rsidRPr="002C552A" w:rsidRDefault="002C552A" w:rsidP="002C552A">
      <w:pPr>
        <w:ind w:left="703"/>
        <w:jc w:val="both"/>
        <w:rPr>
          <w:rFonts w:ascii="Arial" w:hAnsi="Arial" w:cs="Arial"/>
          <w:bCs/>
        </w:rPr>
      </w:pPr>
    </w:p>
    <w:p w14:paraId="0D0DC372" w14:textId="77777777" w:rsidR="003773FD" w:rsidRPr="006B4BE5" w:rsidRDefault="003773FD" w:rsidP="003773FD">
      <w:pPr>
        <w:pStyle w:val="Ttulo1"/>
        <w:numPr>
          <w:ilvl w:val="0"/>
          <w:numId w:val="1"/>
        </w:numPr>
        <w:spacing w:before="120" w:after="120"/>
        <w:ind w:left="703"/>
        <w:jc w:val="both"/>
        <w:rPr>
          <w:rFonts w:cs="Arial"/>
          <w:bCs/>
          <w:color w:val="244061" w:themeColor="accent1" w:themeShade="80"/>
          <w:sz w:val="20"/>
        </w:rPr>
      </w:pPr>
      <w:r w:rsidRPr="006B4BE5">
        <w:rPr>
          <w:rFonts w:cs="Arial"/>
          <w:bCs/>
          <w:color w:val="244061" w:themeColor="accent1" w:themeShade="80"/>
          <w:sz w:val="20"/>
        </w:rPr>
        <w:tab/>
      </w:r>
      <w:bookmarkStart w:id="733" w:name="_Toc511922337"/>
      <w:r w:rsidRPr="006B4BE5">
        <w:rPr>
          <w:rFonts w:cs="Arial"/>
          <w:bCs/>
          <w:color w:val="244061" w:themeColor="accent1" w:themeShade="80"/>
          <w:sz w:val="20"/>
        </w:rPr>
        <w:t>PRÓRROGAS</w:t>
      </w:r>
      <w:bookmarkEnd w:id="733"/>
    </w:p>
    <w:p w14:paraId="640F9E3D" w14:textId="77777777" w:rsidR="003773FD" w:rsidRDefault="003773FD" w:rsidP="003773FD">
      <w:pPr>
        <w:ind w:left="708"/>
        <w:jc w:val="both"/>
        <w:rPr>
          <w:rFonts w:ascii="Arial" w:hAnsi="Arial" w:cs="Arial"/>
        </w:rPr>
      </w:pPr>
      <w:r>
        <w:rPr>
          <w:rFonts w:ascii="Arial" w:hAnsi="Arial" w:cs="Arial"/>
        </w:rPr>
        <w:t>Para el presente procedimiento no se otorgarán prórrogas.</w:t>
      </w:r>
    </w:p>
    <w:p w14:paraId="46368258" w14:textId="77777777" w:rsidR="003773FD" w:rsidRPr="00D23507" w:rsidRDefault="003773FD" w:rsidP="003773FD">
      <w:pPr>
        <w:ind w:left="708"/>
        <w:jc w:val="both"/>
        <w:rPr>
          <w:rFonts w:ascii="Arial" w:hAnsi="Arial" w:cs="Arial"/>
        </w:rPr>
      </w:pPr>
    </w:p>
    <w:p w14:paraId="3433514C" w14:textId="77777777" w:rsidR="00827564" w:rsidRPr="006B4BE5" w:rsidRDefault="00827564" w:rsidP="00827564">
      <w:pPr>
        <w:pStyle w:val="Ttulo1"/>
        <w:numPr>
          <w:ilvl w:val="0"/>
          <w:numId w:val="1"/>
        </w:numPr>
        <w:spacing w:before="120" w:after="120"/>
        <w:jc w:val="both"/>
        <w:rPr>
          <w:rFonts w:cs="Arial"/>
          <w:bCs/>
          <w:color w:val="244061" w:themeColor="accent1" w:themeShade="80"/>
          <w:sz w:val="20"/>
        </w:rPr>
      </w:pPr>
      <w:bookmarkStart w:id="734" w:name="_Toc434004125"/>
      <w:bookmarkStart w:id="735" w:name="_Toc511922338"/>
      <w:r w:rsidRPr="006B4BE5">
        <w:rPr>
          <w:rFonts w:cs="Arial"/>
          <w:bCs/>
          <w:color w:val="244061" w:themeColor="accent1" w:themeShade="80"/>
          <w:sz w:val="20"/>
        </w:rPr>
        <w:t>TERMINACIÓN ANTICIPADA DEL CONTRATO</w:t>
      </w:r>
      <w:bookmarkEnd w:id="734"/>
      <w:bookmarkEnd w:id="735"/>
    </w:p>
    <w:p w14:paraId="2FC29698" w14:textId="77777777" w:rsidR="00827564" w:rsidRPr="00677CB9" w:rsidRDefault="00827564" w:rsidP="00827564">
      <w:pPr>
        <w:spacing w:before="120" w:after="120"/>
        <w:ind w:left="703"/>
        <w:jc w:val="both"/>
        <w:rPr>
          <w:rFonts w:ascii="Arial" w:hAnsi="Arial" w:cs="Arial"/>
        </w:rPr>
      </w:pPr>
      <w:r w:rsidRPr="00677CB9">
        <w:rPr>
          <w:rFonts w:ascii="Arial" w:hAnsi="Arial" w:cs="Arial"/>
        </w:rPr>
        <w:t>En términos del artículo 65 del REGLAMENTO y los artículos 147 y 148 de las POBALINES, el INSTITUTO podrá dar por terminado anticipadamente un contrato en los siguientes supuestos:</w:t>
      </w:r>
    </w:p>
    <w:p w14:paraId="571811B8" w14:textId="77777777" w:rsidR="00827564" w:rsidRPr="00677CB9" w:rsidRDefault="00827564" w:rsidP="004E12CE">
      <w:pPr>
        <w:numPr>
          <w:ilvl w:val="0"/>
          <w:numId w:val="29"/>
        </w:numPr>
        <w:spacing w:before="120" w:after="120"/>
        <w:ind w:left="993" w:hanging="142"/>
        <w:jc w:val="both"/>
        <w:rPr>
          <w:rFonts w:ascii="Arial" w:hAnsi="Arial" w:cs="Arial"/>
        </w:rPr>
      </w:pPr>
      <w:r w:rsidRPr="00677CB9">
        <w:rPr>
          <w:rFonts w:ascii="Arial" w:hAnsi="Arial" w:cs="Arial"/>
        </w:rPr>
        <w:t>Por caso fortuito o fuerza mayor;</w:t>
      </w:r>
    </w:p>
    <w:p w14:paraId="516CAB24" w14:textId="77777777" w:rsidR="00827564" w:rsidRPr="00677CB9" w:rsidRDefault="00827564" w:rsidP="004E12CE">
      <w:pPr>
        <w:numPr>
          <w:ilvl w:val="0"/>
          <w:numId w:val="29"/>
        </w:numPr>
        <w:spacing w:before="120" w:after="120"/>
        <w:ind w:left="993" w:hanging="142"/>
        <w:jc w:val="both"/>
        <w:rPr>
          <w:rFonts w:ascii="Arial" w:hAnsi="Arial" w:cs="Arial"/>
        </w:rPr>
      </w:pPr>
      <w:r w:rsidRPr="00677CB9">
        <w:rPr>
          <w:rFonts w:ascii="Arial" w:hAnsi="Arial" w:cs="Arial"/>
        </w:rPr>
        <w:t>Cuando por causas justificadas se extinga la necesidad de requerir los servicios originalmente contratados;</w:t>
      </w:r>
    </w:p>
    <w:p w14:paraId="50EE621D" w14:textId="77777777" w:rsidR="00827564" w:rsidRPr="00677CB9" w:rsidRDefault="00827564" w:rsidP="004E12CE">
      <w:pPr>
        <w:numPr>
          <w:ilvl w:val="1"/>
          <w:numId w:val="29"/>
        </w:numPr>
        <w:spacing w:before="120" w:after="120"/>
        <w:ind w:left="1418" w:hanging="284"/>
        <w:jc w:val="both"/>
        <w:rPr>
          <w:rFonts w:ascii="Arial" w:hAnsi="Arial" w:cs="Arial"/>
        </w:rPr>
      </w:pPr>
      <w:r w:rsidRPr="00677CB9">
        <w:rPr>
          <w:rFonts w:ascii="Arial" w:hAnsi="Arial" w:cs="Arial"/>
        </w:rPr>
        <w:t xml:space="preserve">Cuando se determine la nulidad de los actos que dieron origen al contrato, con motivo de la resolución de una inconformidad o intervención de oficio emitida por </w:t>
      </w:r>
      <w:r w:rsidR="00BC2E97">
        <w:rPr>
          <w:rFonts w:ascii="Arial" w:hAnsi="Arial" w:cs="Arial"/>
        </w:rPr>
        <w:t>el Órgano Interno Control</w:t>
      </w:r>
      <w:r w:rsidRPr="00677CB9">
        <w:rPr>
          <w:rFonts w:ascii="Arial" w:hAnsi="Arial" w:cs="Arial"/>
        </w:rPr>
        <w:t>, y</w:t>
      </w:r>
    </w:p>
    <w:p w14:paraId="6436CACC" w14:textId="77777777" w:rsidR="00827564" w:rsidRPr="00677CB9" w:rsidRDefault="00827564" w:rsidP="004E12CE">
      <w:pPr>
        <w:numPr>
          <w:ilvl w:val="1"/>
          <w:numId w:val="29"/>
        </w:numPr>
        <w:spacing w:before="120" w:after="120"/>
        <w:ind w:left="1418" w:hanging="284"/>
        <w:jc w:val="both"/>
        <w:rPr>
          <w:rFonts w:ascii="Arial" w:hAnsi="Arial" w:cs="Arial"/>
        </w:rPr>
      </w:pPr>
      <w:r w:rsidRPr="00677CB9">
        <w:rPr>
          <w:rFonts w:ascii="Arial" w:hAnsi="Arial" w:cs="Arial"/>
        </w:rPr>
        <w:t>Cuando el administrador del contrato justifique mediante dictamen que la continuidad del contrato contraviene los intereses del INSTITUTO.</w:t>
      </w:r>
    </w:p>
    <w:p w14:paraId="250EF344" w14:textId="77777777" w:rsidR="00827564" w:rsidRPr="00677CB9" w:rsidRDefault="00827564" w:rsidP="00827564">
      <w:pPr>
        <w:spacing w:before="120" w:after="120"/>
        <w:ind w:left="705"/>
        <w:jc w:val="both"/>
        <w:rPr>
          <w:rFonts w:ascii="Arial" w:hAnsi="Arial" w:cs="Arial"/>
        </w:rPr>
      </w:pPr>
      <w:r w:rsidRPr="00677CB9">
        <w:rPr>
          <w:rFonts w:ascii="Arial" w:hAnsi="Arial" w:cs="Arial"/>
        </w:rPr>
        <w:t xml:space="preserve">En éstos supuestos el INSTITUTO reembolsará, previa solicitud por escrito, al PROVEEDOR los gastos no recuperables en que haya incurrido, siempre que éstos sean razonables, estén debidamente comprobados y se relacionen directamente con el contrato correspondiente. </w:t>
      </w:r>
    </w:p>
    <w:p w14:paraId="4997348B" w14:textId="77777777" w:rsidR="00827564" w:rsidRDefault="00827564" w:rsidP="00827564">
      <w:pPr>
        <w:spacing w:before="120" w:after="120"/>
        <w:ind w:left="705"/>
        <w:jc w:val="both"/>
        <w:rPr>
          <w:rFonts w:ascii="Arial" w:hAnsi="Arial" w:cs="Arial"/>
        </w:rPr>
      </w:pPr>
      <w:r w:rsidRPr="00677CB9">
        <w:rPr>
          <w:rFonts w:ascii="Arial" w:hAnsi="Arial" w:cs="Arial"/>
        </w:rPr>
        <w:t>Lo señalado en el párrafo anterior quedará sujeto a lo previsto en el artículo 149 y 150 de las POBALINES.</w:t>
      </w:r>
    </w:p>
    <w:p w14:paraId="48C7A538" w14:textId="77777777" w:rsidR="00827564" w:rsidRPr="005E68CD" w:rsidRDefault="00827564" w:rsidP="00827564">
      <w:pPr>
        <w:spacing w:before="120" w:after="120"/>
        <w:ind w:left="705"/>
        <w:jc w:val="both"/>
        <w:rPr>
          <w:rFonts w:ascii="Arial" w:hAnsi="Arial" w:cs="Arial"/>
          <w:color w:val="7F7F7F" w:themeColor="text1" w:themeTint="80"/>
        </w:rPr>
      </w:pPr>
    </w:p>
    <w:p w14:paraId="2E1A1E53" w14:textId="77777777" w:rsidR="00827564" w:rsidRPr="006B4BE5" w:rsidRDefault="00827564" w:rsidP="00827564">
      <w:pPr>
        <w:pStyle w:val="Ttulo1"/>
        <w:numPr>
          <w:ilvl w:val="0"/>
          <w:numId w:val="1"/>
        </w:numPr>
        <w:spacing w:before="120" w:after="120"/>
        <w:jc w:val="both"/>
        <w:rPr>
          <w:rFonts w:cs="Arial"/>
          <w:bCs/>
          <w:color w:val="244061" w:themeColor="accent1" w:themeShade="80"/>
          <w:sz w:val="20"/>
        </w:rPr>
      </w:pPr>
      <w:bookmarkStart w:id="736" w:name="_Toc309618084"/>
      <w:bookmarkStart w:id="737" w:name="_Toc314085336"/>
      <w:bookmarkStart w:id="738" w:name="_Toc314086234"/>
      <w:bookmarkStart w:id="739" w:name="_Toc314094157"/>
      <w:bookmarkStart w:id="740" w:name="_Toc434004126"/>
      <w:bookmarkStart w:id="741" w:name="_Toc511922339"/>
      <w:r w:rsidRPr="006B4BE5">
        <w:rPr>
          <w:rFonts w:cs="Arial"/>
          <w:bCs/>
          <w:color w:val="244061" w:themeColor="accent1" w:themeShade="80"/>
          <w:sz w:val="20"/>
        </w:rPr>
        <w:t>RESCISIÓN DEL CONTRATO</w:t>
      </w:r>
      <w:bookmarkEnd w:id="736"/>
      <w:bookmarkEnd w:id="737"/>
      <w:bookmarkEnd w:id="738"/>
      <w:bookmarkEnd w:id="739"/>
      <w:bookmarkEnd w:id="740"/>
      <w:bookmarkEnd w:id="741"/>
    </w:p>
    <w:p w14:paraId="3B0A2CD8" w14:textId="77777777" w:rsidR="00AE00FA" w:rsidRPr="00191667" w:rsidRDefault="00AE00FA" w:rsidP="00AE00FA">
      <w:pPr>
        <w:spacing w:before="120" w:after="120"/>
        <w:ind w:left="705"/>
        <w:jc w:val="both"/>
        <w:rPr>
          <w:rFonts w:ascii="Arial" w:hAnsi="Arial" w:cs="Arial"/>
        </w:rPr>
      </w:pPr>
      <w:r w:rsidRPr="00191667">
        <w:rPr>
          <w:rFonts w:ascii="Arial" w:hAnsi="Arial" w:cs="Arial"/>
        </w:rPr>
        <w:t>El INSTITUTO podrá en cualquier momento rescindir administrativamente el contrato que se formalice, en caso de que por causas imputables al PROVEEDOR incumpla con cualquiera de las obligaciones establecidas en el co</w:t>
      </w:r>
      <w:r>
        <w:rPr>
          <w:rFonts w:ascii="Arial" w:hAnsi="Arial" w:cs="Arial"/>
        </w:rPr>
        <w:t xml:space="preserve">ntrato, como es el caso de los </w:t>
      </w:r>
      <w:r w:rsidRPr="00191667">
        <w:rPr>
          <w:rFonts w:ascii="Arial" w:hAnsi="Arial" w:cs="Arial"/>
        </w:rPr>
        <w:t>siguientes supuestos:</w:t>
      </w:r>
    </w:p>
    <w:p w14:paraId="10673A61" w14:textId="77777777" w:rsidR="00AE00FA" w:rsidRPr="00191667" w:rsidRDefault="00AE00FA" w:rsidP="009F1ACE">
      <w:pPr>
        <w:pStyle w:val="Prrafodelista"/>
        <w:numPr>
          <w:ilvl w:val="0"/>
          <w:numId w:val="93"/>
        </w:numPr>
        <w:tabs>
          <w:tab w:val="left" w:pos="993"/>
        </w:tabs>
        <w:spacing w:before="120" w:after="120"/>
        <w:jc w:val="both"/>
        <w:rPr>
          <w:rFonts w:ascii="Arial" w:hAnsi="Arial" w:cs="Arial"/>
        </w:rPr>
      </w:pPr>
      <w:r w:rsidRPr="00191667">
        <w:rPr>
          <w:rFonts w:ascii="Arial" w:hAnsi="Arial" w:cs="Arial"/>
        </w:rPr>
        <w:t>Si deja de sostener el precio establecido en su oferta económica;</w:t>
      </w:r>
    </w:p>
    <w:p w14:paraId="633761E5" w14:textId="77777777" w:rsidR="00AE00FA" w:rsidRPr="00191667" w:rsidRDefault="00AE00FA" w:rsidP="009F1ACE">
      <w:pPr>
        <w:pStyle w:val="Prrafodelista"/>
        <w:numPr>
          <w:ilvl w:val="0"/>
          <w:numId w:val="93"/>
        </w:numPr>
        <w:tabs>
          <w:tab w:val="left" w:pos="993"/>
        </w:tabs>
        <w:spacing w:before="120" w:after="120"/>
        <w:jc w:val="both"/>
        <w:rPr>
          <w:rFonts w:ascii="Arial" w:hAnsi="Arial" w:cs="Arial"/>
        </w:rPr>
      </w:pPr>
      <w:r w:rsidRPr="00191667">
        <w:rPr>
          <w:rFonts w:ascii="Arial" w:hAnsi="Arial" w:cs="Arial"/>
        </w:rPr>
        <w:t xml:space="preserve">Si durante la vigencia del contrato, el INSTITUTO corrobora que el PROVEEDOR ha proporcionado información falsa, relacionada con su documentación legal y/o sus ofertas </w:t>
      </w:r>
      <w:r w:rsidRPr="00191667">
        <w:rPr>
          <w:rFonts w:ascii="Arial" w:hAnsi="Arial" w:cs="Arial"/>
        </w:rPr>
        <w:lastRenderedPageBreak/>
        <w:t>técnica y económica; o</w:t>
      </w:r>
    </w:p>
    <w:p w14:paraId="5EB3730B" w14:textId="77777777" w:rsidR="00AE00FA" w:rsidRPr="00191667" w:rsidRDefault="00AE00FA" w:rsidP="009F1ACE">
      <w:pPr>
        <w:pStyle w:val="Prrafodelista"/>
        <w:numPr>
          <w:ilvl w:val="0"/>
          <w:numId w:val="93"/>
        </w:numPr>
        <w:tabs>
          <w:tab w:val="left" w:pos="993"/>
        </w:tabs>
        <w:spacing w:before="120" w:after="120"/>
        <w:jc w:val="both"/>
        <w:rPr>
          <w:rFonts w:ascii="Arial" w:hAnsi="Arial" w:cs="Arial"/>
        </w:rPr>
      </w:pPr>
      <w:r w:rsidRPr="00191667">
        <w:rPr>
          <w:rFonts w:ascii="Arial" w:hAnsi="Arial" w:cs="Arial"/>
        </w:rPr>
        <w:t xml:space="preserve">Si el monto calculado de la pena convencional excede el monto de la garantía de cumplimiento. </w:t>
      </w:r>
    </w:p>
    <w:p w14:paraId="25515992" w14:textId="77777777" w:rsidR="00AE00FA" w:rsidRPr="00191667" w:rsidRDefault="00AE00FA" w:rsidP="009F1ACE">
      <w:pPr>
        <w:pStyle w:val="Prrafodelista"/>
        <w:numPr>
          <w:ilvl w:val="0"/>
          <w:numId w:val="93"/>
        </w:numPr>
        <w:tabs>
          <w:tab w:val="left" w:pos="993"/>
        </w:tabs>
        <w:spacing w:before="120" w:after="120"/>
        <w:jc w:val="both"/>
        <w:rPr>
          <w:rFonts w:ascii="Arial" w:hAnsi="Arial" w:cs="Arial"/>
        </w:rPr>
      </w:pPr>
      <w:r w:rsidRPr="00191667">
        <w:rPr>
          <w:rFonts w:ascii="Arial" w:hAnsi="Arial" w:cs="Arial"/>
        </w:rPr>
        <w:t>Si el PROVEEDOR incumple con cualquiera de las obligaciones establecidas en el contrato;</w:t>
      </w:r>
    </w:p>
    <w:p w14:paraId="3CE5F115" w14:textId="77777777" w:rsidR="00AE00FA" w:rsidRPr="00191667" w:rsidRDefault="00AE00FA" w:rsidP="009F1ACE">
      <w:pPr>
        <w:pStyle w:val="Prrafodelista"/>
        <w:numPr>
          <w:ilvl w:val="0"/>
          <w:numId w:val="93"/>
        </w:numPr>
        <w:tabs>
          <w:tab w:val="left" w:pos="993"/>
        </w:tabs>
        <w:spacing w:before="120" w:after="120"/>
        <w:jc w:val="both"/>
        <w:rPr>
          <w:rFonts w:ascii="Arial" w:hAnsi="Arial" w:cs="Arial"/>
        </w:rPr>
      </w:pPr>
      <w:r w:rsidRPr="00191667">
        <w:rPr>
          <w:rFonts w:ascii="Arial" w:hAnsi="Arial" w:cs="Arial"/>
        </w:rPr>
        <w:t>Si el PROVEEDOR incumple con cualquiera de las obligaciones establecidas en el anexo o anexos del contrato correspondientes a la información contenida en el Anexo técnico y sus anexos, la oferta técnica y económica del PROVEEDOR;</w:t>
      </w:r>
    </w:p>
    <w:p w14:paraId="5C5E9190" w14:textId="77777777" w:rsidR="00AE00FA" w:rsidRPr="00191667" w:rsidRDefault="00AE00FA" w:rsidP="009F1ACE">
      <w:pPr>
        <w:pStyle w:val="Prrafodelista"/>
        <w:numPr>
          <w:ilvl w:val="0"/>
          <w:numId w:val="93"/>
        </w:numPr>
        <w:tabs>
          <w:tab w:val="left" w:pos="993"/>
        </w:tabs>
        <w:spacing w:before="120" w:after="120"/>
        <w:jc w:val="both"/>
        <w:rPr>
          <w:rFonts w:ascii="Arial" w:hAnsi="Arial" w:cs="Arial"/>
        </w:rPr>
      </w:pPr>
      <w:r w:rsidRPr="00191667">
        <w:rPr>
          <w:rFonts w:ascii="Arial" w:hAnsi="Arial" w:cs="Arial"/>
        </w:rPr>
        <w:t xml:space="preserve">Si no presenta la garantía de cumplimiento de contrato, en los términos que se establece en el numeral </w:t>
      </w:r>
      <w:r>
        <w:rPr>
          <w:rFonts w:ascii="Arial" w:hAnsi="Arial" w:cs="Arial"/>
        </w:rPr>
        <w:t>7.2</w:t>
      </w:r>
      <w:r w:rsidRPr="00191667">
        <w:rPr>
          <w:rFonts w:ascii="Arial" w:hAnsi="Arial" w:cs="Arial"/>
        </w:rPr>
        <w:t xml:space="preserve"> de </w:t>
      </w:r>
      <w:r>
        <w:rPr>
          <w:rFonts w:ascii="Arial" w:hAnsi="Arial" w:cs="Arial"/>
        </w:rPr>
        <w:t>la presente convocatoria</w:t>
      </w:r>
      <w:r w:rsidRPr="00191667">
        <w:rPr>
          <w:rFonts w:ascii="Arial" w:hAnsi="Arial" w:cs="Arial"/>
        </w:rPr>
        <w:t>, y</w:t>
      </w:r>
    </w:p>
    <w:p w14:paraId="33032079" w14:textId="77777777" w:rsidR="00AE00FA" w:rsidRDefault="00AE00FA" w:rsidP="009F1ACE">
      <w:pPr>
        <w:pStyle w:val="Prrafodelista"/>
        <w:numPr>
          <w:ilvl w:val="0"/>
          <w:numId w:val="93"/>
        </w:numPr>
        <w:tabs>
          <w:tab w:val="left" w:pos="993"/>
        </w:tabs>
        <w:spacing w:before="120" w:after="120"/>
        <w:jc w:val="both"/>
        <w:rPr>
          <w:rFonts w:ascii="Arial" w:hAnsi="Arial" w:cs="Arial"/>
        </w:rPr>
      </w:pPr>
      <w:r w:rsidRPr="00191667">
        <w:rPr>
          <w:rFonts w:ascii="Arial" w:hAnsi="Arial" w:cs="Arial"/>
        </w:rPr>
        <w:t>Cuando la autoridad competente lo declare en concurso mercantil, o bien se encuentre en cualquier otra situación que afecte su patrimonio en tal forma que le impida cumplir con las obligaciones asumidas en el contrato.</w:t>
      </w:r>
    </w:p>
    <w:p w14:paraId="1A018FA9" w14:textId="77777777" w:rsidR="00827564" w:rsidRPr="00677CB9" w:rsidRDefault="00827564" w:rsidP="00827564">
      <w:pPr>
        <w:spacing w:before="120" w:after="120"/>
        <w:ind w:left="705"/>
        <w:jc w:val="both"/>
        <w:rPr>
          <w:rFonts w:ascii="Arial" w:hAnsi="Arial" w:cs="Arial"/>
        </w:rPr>
      </w:pPr>
      <w:r w:rsidRPr="00677CB9">
        <w:rPr>
          <w:rFonts w:ascii="Arial" w:hAnsi="Arial" w:cs="Arial"/>
        </w:rPr>
        <w:t xml:space="preserve">Según se establece en el artículo 155 de las POBALINES, el administrador del contrato, será el responsable de informar por escrito a la Dirección de Recursos Materiales y Servicios, y anexar al mismo los documentos probatorios, del incumplimiento en que incurran los PROVEEDORES, con el propósito de contar con la opinión de la Dirección Jurídica e iniciar, con la documentación antes citada, el procedimiento de rescisión. </w:t>
      </w:r>
    </w:p>
    <w:p w14:paraId="48F107BB" w14:textId="77777777" w:rsidR="00827564" w:rsidRPr="00677CB9" w:rsidRDefault="00827564" w:rsidP="00827564">
      <w:pPr>
        <w:spacing w:before="120" w:after="120"/>
        <w:ind w:left="705"/>
        <w:jc w:val="both"/>
        <w:rPr>
          <w:rFonts w:ascii="Arial" w:hAnsi="Arial" w:cs="Arial"/>
        </w:rPr>
      </w:pPr>
      <w:r w:rsidRPr="00677CB9">
        <w:rPr>
          <w:rFonts w:ascii="Arial" w:hAnsi="Arial" w:cs="Arial"/>
        </w:rPr>
        <w:t>La Dirección de Recursos Materiales y Servicios procederá a notificar al PROVEEDOR la rescisión del contrato y se llevará a cabo mediante el procedimiento que se señala en el artículo 64 del REGLAMENTO.</w:t>
      </w:r>
    </w:p>
    <w:p w14:paraId="61C279C2" w14:textId="77777777" w:rsidR="00827564" w:rsidRDefault="00827564" w:rsidP="00827564">
      <w:pPr>
        <w:spacing w:before="120" w:after="120"/>
        <w:ind w:left="705"/>
        <w:jc w:val="both"/>
        <w:rPr>
          <w:rFonts w:ascii="Arial" w:hAnsi="Arial" w:cs="Arial"/>
        </w:rPr>
      </w:pPr>
      <w:r w:rsidRPr="00677CB9">
        <w:rPr>
          <w:rFonts w:ascii="Arial" w:hAnsi="Arial" w:cs="Arial"/>
        </w:rPr>
        <w:t>De conformidad con lo señalado en el artículo 152 de las POBALINES, concluido el procedimiento de rescisión de un contrato se formulará y notificará el finiquito correspondiente, dentro de los 20 (veinte) días naturales siguientes a la fecha en que se notifique la rescisión, lo anterior sin perjuicio de lo dispuesto en la fracción III del artículo 79 del REGLAMENTO.</w:t>
      </w:r>
    </w:p>
    <w:p w14:paraId="7CC5E5BC" w14:textId="77777777" w:rsidR="00827564" w:rsidRPr="00677CB9" w:rsidRDefault="00827564" w:rsidP="00827564">
      <w:pPr>
        <w:spacing w:before="120" w:after="120"/>
        <w:ind w:left="705"/>
        <w:jc w:val="both"/>
        <w:rPr>
          <w:rFonts w:ascii="Arial" w:hAnsi="Arial" w:cs="Arial"/>
        </w:rPr>
      </w:pPr>
      <w:r w:rsidRPr="00677CB9">
        <w:rPr>
          <w:rFonts w:ascii="Arial" w:hAnsi="Arial" w:cs="Arial"/>
        </w:rPr>
        <w:t xml:space="preserve"> </w:t>
      </w:r>
    </w:p>
    <w:p w14:paraId="4F0B4A78" w14:textId="77777777" w:rsidR="00827564" w:rsidRPr="005E68CD" w:rsidRDefault="00827564" w:rsidP="00827564">
      <w:pPr>
        <w:pStyle w:val="Ttulo1"/>
        <w:numPr>
          <w:ilvl w:val="0"/>
          <w:numId w:val="1"/>
        </w:numPr>
        <w:spacing w:before="120" w:after="120"/>
        <w:jc w:val="both"/>
        <w:rPr>
          <w:rFonts w:cs="Arial"/>
          <w:color w:val="7F7F7F" w:themeColor="text1" w:themeTint="80"/>
          <w:kern w:val="32"/>
          <w:sz w:val="20"/>
        </w:rPr>
      </w:pPr>
      <w:bookmarkStart w:id="742" w:name="_Toc434004127"/>
      <w:bookmarkStart w:id="743" w:name="_Toc511922340"/>
      <w:r w:rsidRPr="006B4BE5">
        <w:rPr>
          <w:rFonts w:cs="Arial"/>
          <w:bCs/>
          <w:color w:val="244061" w:themeColor="accent1" w:themeShade="80"/>
          <w:sz w:val="20"/>
        </w:rPr>
        <w:t>MODIFICACIONES AL CONTRATO Y CANTIDADES ADICIONALES QUE PODRÁN CONTRATARSE</w:t>
      </w:r>
      <w:bookmarkEnd w:id="742"/>
      <w:bookmarkEnd w:id="743"/>
    </w:p>
    <w:p w14:paraId="7F34AA18" w14:textId="03A52CDB" w:rsidR="00827564" w:rsidRPr="00677CB9" w:rsidRDefault="00827564" w:rsidP="00827564">
      <w:pPr>
        <w:pStyle w:val="Textosinformato"/>
        <w:spacing w:before="120" w:after="120"/>
        <w:ind w:left="709"/>
        <w:jc w:val="both"/>
        <w:rPr>
          <w:rFonts w:ascii="Arial" w:hAnsi="Arial" w:cs="Arial"/>
        </w:rPr>
      </w:pPr>
      <w:r w:rsidRPr="00677CB9">
        <w:rPr>
          <w:rFonts w:ascii="Arial" w:hAnsi="Arial" w:cs="Arial"/>
        </w:rPr>
        <w:t xml:space="preserve">De conformidad con </w:t>
      </w:r>
      <w:r w:rsidR="00946F49">
        <w:rPr>
          <w:rFonts w:ascii="Arial" w:hAnsi="Arial" w:cs="Arial"/>
        </w:rPr>
        <w:t>el</w:t>
      </w:r>
      <w:r w:rsidRPr="009C51B1">
        <w:rPr>
          <w:rFonts w:ascii="Arial" w:hAnsi="Arial" w:cs="Arial"/>
        </w:rPr>
        <w:t xml:space="preserve"> artículo</w:t>
      </w:r>
      <w:r w:rsidR="00DC106B">
        <w:rPr>
          <w:rFonts w:ascii="Arial" w:hAnsi="Arial" w:cs="Arial"/>
        </w:rPr>
        <w:t xml:space="preserve"> </w:t>
      </w:r>
      <w:r w:rsidRPr="00677CB9">
        <w:rPr>
          <w:rFonts w:ascii="Arial" w:hAnsi="Arial" w:cs="Arial"/>
        </w:rPr>
        <w:t>61 del REGLAMENTO, las áreas requirentes podrán, dentro de su presupuesto aprobado y disponible, bajo su responsabilidad y por razones fundadas y explícitas, solicitar a la Dirección de Recursos Materiales  y Servicios el incremento del monto del contrato o de la cantidad de servicios solicitados mediante modificaciones a sus contratos vigentes, siempre que las modificaciones no rebasen, en conjunto, el 20% (veinte por ciento) del monto o cantidad de los conceptos o volúmenes establecidos originalmente y el precio de los servicios, sea</w:t>
      </w:r>
      <w:r>
        <w:rPr>
          <w:rFonts w:ascii="Arial" w:hAnsi="Arial" w:cs="Arial"/>
        </w:rPr>
        <w:t xml:space="preserve"> igual al pactado originalmente</w:t>
      </w:r>
      <w:r w:rsidRPr="00677CB9">
        <w:rPr>
          <w:rFonts w:ascii="Arial" w:hAnsi="Arial" w:cs="Arial"/>
        </w:rPr>
        <w:t>.</w:t>
      </w:r>
    </w:p>
    <w:p w14:paraId="226E4605" w14:textId="77777777" w:rsidR="00827564" w:rsidRPr="00677CB9" w:rsidRDefault="00827564" w:rsidP="00827564">
      <w:pPr>
        <w:pStyle w:val="Textosinformato"/>
        <w:spacing w:before="120" w:after="120"/>
        <w:ind w:left="709"/>
        <w:jc w:val="both"/>
        <w:rPr>
          <w:rFonts w:ascii="Arial" w:hAnsi="Arial" w:cs="Arial"/>
        </w:rPr>
      </w:pPr>
      <w:r w:rsidRPr="00677CB9">
        <w:rPr>
          <w:rFonts w:ascii="Arial" w:hAnsi="Arial" w:cs="Arial"/>
        </w:rPr>
        <w:t xml:space="preserve">En acatamiento a lo previsto en el artículo 157 de las POBALINES, cuando se convenga un incremento en la cantidad de servicios se solicitará al PROVEEDOR la entrega de la modificación respectiva de la garantía de cumplimiento por dicho incremento, lo cual deberá estipularse en el Convenio Modificatorio respectivo, así como la fecha de </w:t>
      </w:r>
      <w:r>
        <w:rPr>
          <w:rFonts w:ascii="Arial" w:hAnsi="Arial" w:cs="Arial"/>
        </w:rPr>
        <w:t>entrega</w:t>
      </w:r>
      <w:r w:rsidRPr="00677CB9">
        <w:rPr>
          <w:rFonts w:ascii="Arial" w:hAnsi="Arial" w:cs="Arial"/>
        </w:rPr>
        <w:t xml:space="preserve"> para las cantidades adicionales. Dicha modificación de la garantía se entregará conforme se señala en el artículo 160 de las POBALINES.</w:t>
      </w:r>
    </w:p>
    <w:p w14:paraId="7B80E57C" w14:textId="77777777" w:rsidR="00827564" w:rsidRPr="00677CB9" w:rsidRDefault="00827564" w:rsidP="00827564">
      <w:pPr>
        <w:pStyle w:val="Textosinformato"/>
        <w:spacing w:before="120" w:after="120"/>
        <w:ind w:left="709"/>
        <w:jc w:val="both"/>
        <w:rPr>
          <w:rFonts w:ascii="Arial" w:hAnsi="Arial" w:cs="Arial"/>
          <w:lang w:eastAsia="es-MX"/>
        </w:rPr>
      </w:pPr>
      <w:r w:rsidRPr="00677CB9">
        <w:rPr>
          <w:rFonts w:ascii="Arial" w:hAnsi="Arial" w:cs="Arial"/>
        </w:rPr>
        <w:t>De conformidad con el artículo 61 cuarto párrafo del REGLAMENTO, cualquier modificación al contrato deberá formalizarse por escrito por las partes, mediante la suscripción de convenios modificatorios los cuales</w:t>
      </w:r>
      <w:r w:rsidRPr="00677CB9">
        <w:rPr>
          <w:rFonts w:ascii="Arial" w:hAnsi="Arial" w:cs="Arial"/>
          <w:lang w:eastAsia="es-MX"/>
        </w:rPr>
        <w:t xml:space="preserve"> serán suscritos por el servidor público que lo haya hecho en el </w:t>
      </w:r>
      <w:r w:rsidRPr="00677CB9">
        <w:rPr>
          <w:rFonts w:ascii="Arial" w:hAnsi="Arial" w:cs="Arial"/>
        </w:rPr>
        <w:t xml:space="preserve">contrato </w:t>
      </w:r>
      <w:r w:rsidRPr="00677CB9">
        <w:rPr>
          <w:rFonts w:ascii="Arial" w:hAnsi="Arial" w:cs="Arial"/>
          <w:lang w:eastAsia="es-MX"/>
        </w:rPr>
        <w:t>o quien lo sustituya o esté facultado para ello, y deberá contar con la revisión y validación de la Dirección Jurídica del INSTITUTO.</w:t>
      </w:r>
    </w:p>
    <w:p w14:paraId="1AF0C4AE" w14:textId="77777777" w:rsidR="00827564" w:rsidRDefault="00827564" w:rsidP="00827564">
      <w:pPr>
        <w:spacing w:before="120" w:after="120"/>
        <w:ind w:left="709"/>
        <w:jc w:val="both"/>
        <w:rPr>
          <w:rFonts w:ascii="Arial" w:hAnsi="Arial" w:cs="Arial"/>
          <w:lang w:eastAsia="es-MX"/>
        </w:rPr>
      </w:pPr>
      <w:r w:rsidRPr="00677CB9">
        <w:rPr>
          <w:rFonts w:ascii="Arial" w:hAnsi="Arial" w:cs="Arial"/>
          <w:lang w:eastAsia="es-MX"/>
        </w:rPr>
        <w:t>De acuerdo a lo señalado en el artículo 61 quinto párrafo del REGLAMENTO, el INSTITUTO se abstendrá de hacer modificaciones que se refieran a precios, anticipos, pagos progresivos, especificaciones y, en general, cualquier cambio que implique otorgar condiciones más ventajosas a un PROVEEDOR, comparadas con las establecidas originalmente.</w:t>
      </w:r>
    </w:p>
    <w:p w14:paraId="21B5F9CA" w14:textId="77777777" w:rsidR="00827564" w:rsidRPr="00677CB9" w:rsidRDefault="00827564" w:rsidP="00827564">
      <w:pPr>
        <w:spacing w:before="120" w:after="120"/>
        <w:ind w:left="709"/>
        <w:jc w:val="both"/>
        <w:rPr>
          <w:rFonts w:ascii="Arial" w:hAnsi="Arial" w:cs="Arial"/>
          <w:lang w:eastAsia="es-MX"/>
        </w:rPr>
      </w:pPr>
    </w:p>
    <w:p w14:paraId="5D3C8529" w14:textId="77777777" w:rsidR="00827564" w:rsidRPr="006B4BE5" w:rsidRDefault="00827564" w:rsidP="00827564">
      <w:pPr>
        <w:pStyle w:val="Ttulo1"/>
        <w:numPr>
          <w:ilvl w:val="0"/>
          <w:numId w:val="1"/>
        </w:numPr>
        <w:spacing w:before="120" w:after="120"/>
        <w:jc w:val="both"/>
        <w:rPr>
          <w:rFonts w:cs="Arial"/>
          <w:bCs/>
          <w:color w:val="244061" w:themeColor="accent1" w:themeShade="80"/>
          <w:sz w:val="20"/>
        </w:rPr>
      </w:pPr>
      <w:bookmarkStart w:id="744" w:name="_Toc287290904"/>
      <w:bookmarkStart w:id="745" w:name="_Toc298407635"/>
      <w:bookmarkStart w:id="746" w:name="_Toc303777776"/>
      <w:bookmarkStart w:id="747" w:name="_Toc309618086"/>
      <w:bookmarkStart w:id="748" w:name="_Toc314085338"/>
      <w:bookmarkStart w:id="749" w:name="_Toc314086236"/>
      <w:bookmarkStart w:id="750" w:name="_Toc314094159"/>
      <w:bookmarkStart w:id="751" w:name="_Toc434004128"/>
      <w:bookmarkStart w:id="752" w:name="_Toc511922341"/>
      <w:r w:rsidRPr="006B4BE5">
        <w:rPr>
          <w:rFonts w:cs="Arial"/>
          <w:bCs/>
          <w:color w:val="244061" w:themeColor="accent1" w:themeShade="80"/>
          <w:sz w:val="20"/>
        </w:rPr>
        <w:lastRenderedPageBreak/>
        <w:t xml:space="preserve">CAUSAS PARA DESECHAR LAS PROPOSICIONES; DECLARACIÓN DE </w:t>
      </w:r>
      <w:r w:rsidR="00D664E4" w:rsidRPr="006B4BE5">
        <w:rPr>
          <w:rFonts w:cs="Arial"/>
          <w:bCs/>
          <w:color w:val="244061" w:themeColor="accent1" w:themeShade="80"/>
          <w:sz w:val="20"/>
        </w:rPr>
        <w:t>LICITACIÓN</w:t>
      </w:r>
      <w:r w:rsidRPr="006B4BE5">
        <w:rPr>
          <w:rFonts w:cs="Arial"/>
          <w:bCs/>
          <w:color w:val="244061" w:themeColor="accent1" w:themeShade="80"/>
          <w:sz w:val="20"/>
        </w:rPr>
        <w:t xml:space="preserve"> DESIERTA Y CANCELACIÓN DE </w:t>
      </w:r>
      <w:bookmarkEnd w:id="744"/>
      <w:bookmarkEnd w:id="745"/>
      <w:bookmarkEnd w:id="746"/>
      <w:bookmarkEnd w:id="747"/>
      <w:bookmarkEnd w:id="748"/>
      <w:bookmarkEnd w:id="749"/>
      <w:bookmarkEnd w:id="750"/>
      <w:bookmarkEnd w:id="751"/>
      <w:r w:rsidR="00D664E4" w:rsidRPr="006B4BE5">
        <w:rPr>
          <w:rFonts w:cs="Arial"/>
          <w:bCs/>
          <w:color w:val="244061" w:themeColor="accent1" w:themeShade="80"/>
          <w:sz w:val="20"/>
        </w:rPr>
        <w:t>LICITACIÓN</w:t>
      </w:r>
      <w:bookmarkEnd w:id="752"/>
    </w:p>
    <w:p w14:paraId="75CD5A5F" w14:textId="77777777" w:rsidR="00827564" w:rsidRPr="005E68CD" w:rsidRDefault="00827564" w:rsidP="00827564">
      <w:pPr>
        <w:pStyle w:val="Ttulo1"/>
        <w:numPr>
          <w:ilvl w:val="1"/>
          <w:numId w:val="1"/>
        </w:numPr>
        <w:spacing w:before="120" w:after="120"/>
        <w:jc w:val="both"/>
        <w:rPr>
          <w:rFonts w:cs="Arial"/>
          <w:bCs/>
          <w:sz w:val="20"/>
          <w:u w:val="single"/>
        </w:rPr>
      </w:pPr>
      <w:bookmarkStart w:id="753" w:name="_Toc287290905"/>
      <w:bookmarkStart w:id="754" w:name="_Toc294270262"/>
      <w:bookmarkStart w:id="755" w:name="_Toc298407636"/>
      <w:bookmarkStart w:id="756" w:name="_Toc301965405"/>
      <w:bookmarkStart w:id="757" w:name="_Toc301965572"/>
      <w:bookmarkStart w:id="758" w:name="_Toc307995595"/>
      <w:bookmarkStart w:id="759" w:name="_Toc308181774"/>
      <w:bookmarkStart w:id="760" w:name="_Toc309618087"/>
      <w:bookmarkStart w:id="761" w:name="_Toc314030221"/>
      <w:bookmarkStart w:id="762" w:name="_Toc314085339"/>
      <w:bookmarkStart w:id="763" w:name="_Toc314086097"/>
      <w:bookmarkStart w:id="764" w:name="_Toc314086237"/>
      <w:bookmarkStart w:id="765" w:name="_Toc314094160"/>
      <w:bookmarkStart w:id="766" w:name="_Toc314804581"/>
      <w:bookmarkStart w:id="767" w:name="_Toc315905529"/>
      <w:bookmarkStart w:id="768" w:name="_Toc316315445"/>
      <w:bookmarkStart w:id="769" w:name="_Toc316316331"/>
      <w:bookmarkStart w:id="770" w:name="_Toc327181279"/>
      <w:bookmarkStart w:id="771" w:name="_Toc329602595"/>
      <w:bookmarkStart w:id="772" w:name="_Toc382993277"/>
      <w:bookmarkStart w:id="773" w:name="_Toc390246841"/>
      <w:bookmarkStart w:id="774" w:name="_Toc390699260"/>
      <w:bookmarkStart w:id="775" w:name="_Toc396148616"/>
      <w:bookmarkStart w:id="776" w:name="_Toc405207202"/>
      <w:bookmarkStart w:id="777" w:name="_Toc414448139"/>
      <w:bookmarkStart w:id="778" w:name="_Toc434004010"/>
      <w:bookmarkStart w:id="779" w:name="_Toc434004129"/>
      <w:bookmarkStart w:id="780" w:name="_Toc464498329"/>
      <w:bookmarkStart w:id="781" w:name="_Toc464498734"/>
      <w:bookmarkStart w:id="782" w:name="_Toc485137285"/>
      <w:bookmarkStart w:id="783" w:name="_Toc490562474"/>
      <w:bookmarkStart w:id="784" w:name="_Toc497216144"/>
      <w:bookmarkStart w:id="785" w:name="_Toc499126220"/>
      <w:bookmarkStart w:id="786" w:name="_Toc505757144"/>
      <w:bookmarkStart w:id="787" w:name="_Toc505869741"/>
      <w:bookmarkStart w:id="788" w:name="_Toc511922342"/>
      <w:r w:rsidRPr="005E68CD">
        <w:rPr>
          <w:rFonts w:cs="Arial"/>
          <w:bCs/>
          <w:sz w:val="20"/>
          <w:u w:val="single"/>
        </w:rPr>
        <w:t>Causas para desechar las proposiciones.</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14:paraId="6210DE9A" w14:textId="77777777" w:rsidR="00827564" w:rsidRPr="00677CB9" w:rsidRDefault="00827564" w:rsidP="00827564">
      <w:pPr>
        <w:pStyle w:val="Textoindependiente"/>
        <w:spacing w:before="120" w:after="120"/>
        <w:ind w:left="708"/>
        <w:rPr>
          <w:rFonts w:cs="Arial"/>
          <w:sz w:val="20"/>
        </w:rPr>
      </w:pPr>
      <w:r w:rsidRPr="00677CB9">
        <w:rPr>
          <w:rFonts w:cs="Arial"/>
          <w:sz w:val="20"/>
        </w:rPr>
        <w:t>En cumplimiento al artículo 36 fracción XV del REGLAMENTO y el artículo 56 fracción IV de las POBALINES, se podrá desechar la proposición de un LICITANTE en los siguientes supuestos:</w:t>
      </w:r>
    </w:p>
    <w:p w14:paraId="3C38AFF5" w14:textId="62C10D35" w:rsidR="00827564" w:rsidRPr="00677CB9" w:rsidRDefault="00827564" w:rsidP="00827564">
      <w:pPr>
        <w:numPr>
          <w:ilvl w:val="0"/>
          <w:numId w:val="3"/>
        </w:numPr>
        <w:tabs>
          <w:tab w:val="clear" w:pos="1211"/>
          <w:tab w:val="num" w:pos="1134"/>
          <w:tab w:val="num" w:pos="1353"/>
        </w:tabs>
        <w:spacing w:before="120" w:after="120"/>
        <w:ind w:left="1134" w:hanging="283"/>
        <w:jc w:val="both"/>
        <w:rPr>
          <w:rFonts w:ascii="Arial" w:eastAsia="MS Mincho" w:hAnsi="Arial" w:cs="Arial"/>
        </w:rPr>
      </w:pPr>
      <w:r w:rsidRPr="00677CB9">
        <w:rPr>
          <w:rFonts w:ascii="Arial" w:eastAsia="MS Mincho" w:hAnsi="Arial" w:cs="Arial"/>
        </w:rPr>
        <w:t>Por no cumplir con cualquiera de los requisitos establecidos en esta convocatoria, su</w:t>
      </w:r>
      <w:r w:rsidR="00017CF5">
        <w:rPr>
          <w:rFonts w:ascii="Arial" w:eastAsia="MS Mincho" w:hAnsi="Arial" w:cs="Arial"/>
        </w:rPr>
        <w:t>s</w:t>
      </w:r>
      <w:r w:rsidRPr="00677CB9">
        <w:rPr>
          <w:rFonts w:ascii="Arial" w:eastAsia="MS Mincho" w:hAnsi="Arial" w:cs="Arial"/>
        </w:rPr>
        <w:t xml:space="preserve"> anexos</w:t>
      </w:r>
      <w:r w:rsidR="006A7B84">
        <w:rPr>
          <w:rFonts w:ascii="Arial" w:eastAsia="MS Mincho" w:hAnsi="Arial" w:cs="Arial"/>
        </w:rPr>
        <w:t xml:space="preserve">, </w:t>
      </w:r>
      <w:r w:rsidR="00AC28B4">
        <w:rPr>
          <w:rFonts w:ascii="Arial" w:eastAsia="MS Mincho" w:hAnsi="Arial" w:cs="Arial"/>
        </w:rPr>
        <w:t xml:space="preserve">sus </w:t>
      </w:r>
      <w:r w:rsidR="006A7B84" w:rsidRPr="00AC28B4">
        <w:rPr>
          <w:rFonts w:ascii="Arial" w:eastAsia="MS Mincho" w:hAnsi="Arial" w:cs="Arial"/>
        </w:rPr>
        <w:t>apéndices</w:t>
      </w:r>
      <w:r w:rsidR="00AC28B4" w:rsidRPr="00AC28B4">
        <w:rPr>
          <w:rFonts w:ascii="Arial" w:eastAsia="MS Mincho" w:hAnsi="Arial" w:cs="Arial"/>
        </w:rPr>
        <w:t xml:space="preserve"> </w:t>
      </w:r>
      <w:r w:rsidRPr="00AC28B4">
        <w:rPr>
          <w:rFonts w:ascii="Arial" w:eastAsia="MS Mincho" w:hAnsi="Arial" w:cs="Arial"/>
        </w:rPr>
        <w:t xml:space="preserve">y los </w:t>
      </w:r>
      <w:r w:rsidRPr="00677CB9">
        <w:rPr>
          <w:rFonts w:ascii="Arial" w:eastAsia="MS Mincho" w:hAnsi="Arial" w:cs="Arial"/>
        </w:rPr>
        <w:t xml:space="preserve">que deriven de la(s) Junta(s) de Aclaraciones, que afecte la solvencia de la proposición, considerando lo establecido en el penúltimo y último párrafo del artículo 43 del REGLAMENTO. </w:t>
      </w:r>
    </w:p>
    <w:p w14:paraId="65C32710" w14:textId="77777777" w:rsidR="00827564" w:rsidRPr="00677CB9" w:rsidRDefault="00827564" w:rsidP="00827564">
      <w:pPr>
        <w:numPr>
          <w:ilvl w:val="0"/>
          <w:numId w:val="3"/>
        </w:numPr>
        <w:tabs>
          <w:tab w:val="clear" w:pos="1211"/>
          <w:tab w:val="num" w:pos="1134"/>
          <w:tab w:val="num" w:pos="1353"/>
        </w:tabs>
        <w:spacing w:before="120" w:after="120"/>
        <w:ind w:left="1134" w:hanging="283"/>
        <w:jc w:val="both"/>
        <w:rPr>
          <w:rFonts w:ascii="Arial" w:eastAsia="MS Mincho" w:hAnsi="Arial" w:cs="Arial"/>
        </w:rPr>
      </w:pPr>
      <w:r w:rsidRPr="00677CB9">
        <w:rPr>
          <w:rFonts w:ascii="Arial" w:eastAsia="MS Mincho" w:hAnsi="Arial" w:cs="Arial"/>
        </w:rPr>
        <w:t>Si se comprueba que el LICITANTE</w:t>
      </w:r>
      <w:r w:rsidRPr="00677CB9">
        <w:rPr>
          <w:rFonts w:ascii="Arial" w:eastAsia="MS Mincho" w:hAnsi="Arial" w:cs="Arial"/>
          <w:b/>
        </w:rPr>
        <w:t xml:space="preserve"> </w:t>
      </w:r>
      <w:r w:rsidRPr="00677CB9">
        <w:rPr>
          <w:rFonts w:ascii="Arial" w:eastAsia="MS Mincho" w:hAnsi="Arial" w:cs="Arial"/>
        </w:rPr>
        <w:t xml:space="preserve">se encuentra en alguno de los supuestos de los artículos 59 y 79 del REGLAMENTO o </w:t>
      </w:r>
      <w:r w:rsidR="005B547C">
        <w:rPr>
          <w:rFonts w:ascii="Arial" w:hAnsi="Arial" w:cs="Arial"/>
        </w:rPr>
        <w:t>el artículo 49 fracción IX de la Ley General de Responsabilidades Administrativas</w:t>
      </w:r>
      <w:r w:rsidRPr="00677CB9">
        <w:rPr>
          <w:rFonts w:ascii="Arial" w:eastAsia="MS Mincho" w:hAnsi="Arial" w:cs="Arial"/>
        </w:rPr>
        <w:t>.</w:t>
      </w:r>
    </w:p>
    <w:p w14:paraId="0ABE8195" w14:textId="6AEB2A38" w:rsidR="00827564" w:rsidRPr="00677CB9" w:rsidRDefault="00827564" w:rsidP="00827564">
      <w:pPr>
        <w:numPr>
          <w:ilvl w:val="0"/>
          <w:numId w:val="3"/>
        </w:numPr>
        <w:tabs>
          <w:tab w:val="clear" w:pos="1211"/>
          <w:tab w:val="num" w:pos="1134"/>
          <w:tab w:val="num" w:pos="1353"/>
        </w:tabs>
        <w:spacing w:before="120" w:after="120"/>
        <w:ind w:left="1134" w:hanging="283"/>
        <w:jc w:val="both"/>
        <w:rPr>
          <w:rFonts w:ascii="Arial" w:eastAsia="MS Mincho" w:hAnsi="Arial" w:cs="Arial"/>
        </w:rPr>
      </w:pPr>
      <w:r w:rsidRPr="00677CB9">
        <w:rPr>
          <w:rFonts w:ascii="Arial" w:eastAsia="MS Mincho" w:hAnsi="Arial" w:cs="Arial"/>
        </w:rPr>
        <w:t xml:space="preserve">Si se comprueba que algún LICITANTE ha acordado con otro u otros elevar el costo de </w:t>
      </w:r>
      <w:r w:rsidRPr="00677CB9">
        <w:rPr>
          <w:rFonts w:ascii="Arial" w:hAnsi="Arial" w:cs="Arial"/>
        </w:rPr>
        <w:t>los servicios solicitados</w:t>
      </w:r>
      <w:r w:rsidRPr="00677CB9">
        <w:rPr>
          <w:rFonts w:ascii="Arial" w:eastAsia="MS Mincho" w:hAnsi="Arial" w:cs="Arial"/>
        </w:rPr>
        <w:t xml:space="preserve"> o cualquier otro acuerdo que tenga como fin obtener una ventaja sobre los demás LICITANTES.</w:t>
      </w:r>
    </w:p>
    <w:p w14:paraId="497DF2C4" w14:textId="77777777" w:rsidR="00827564" w:rsidRDefault="00827564" w:rsidP="00827564">
      <w:pPr>
        <w:numPr>
          <w:ilvl w:val="0"/>
          <w:numId w:val="3"/>
        </w:numPr>
        <w:tabs>
          <w:tab w:val="clear" w:pos="1211"/>
          <w:tab w:val="num" w:pos="567"/>
          <w:tab w:val="num" w:pos="1134"/>
          <w:tab w:val="num" w:pos="1353"/>
        </w:tabs>
        <w:spacing w:before="120" w:after="120"/>
        <w:ind w:left="1134" w:hanging="283"/>
        <w:jc w:val="both"/>
        <w:rPr>
          <w:rFonts w:ascii="Arial" w:eastAsia="MS Mincho" w:hAnsi="Arial" w:cs="Arial"/>
        </w:rPr>
      </w:pPr>
      <w:r w:rsidRPr="00677CB9">
        <w:rPr>
          <w:rFonts w:ascii="Arial" w:eastAsia="MS Mincho" w:hAnsi="Arial" w:cs="Arial"/>
        </w:rPr>
        <w:t xml:space="preserve">Cuando la proposición no esté firmada autógrafamente por la persona facultada para ello </w:t>
      </w:r>
      <w:r>
        <w:rPr>
          <w:rFonts w:ascii="Arial" w:eastAsia="MS Mincho" w:hAnsi="Arial" w:cs="Arial"/>
        </w:rPr>
        <w:t>al menos en</w:t>
      </w:r>
      <w:r w:rsidRPr="00677CB9">
        <w:rPr>
          <w:rFonts w:ascii="Arial" w:eastAsia="MS Mincho" w:hAnsi="Arial" w:cs="Arial"/>
        </w:rPr>
        <w:t xml:space="preserve"> la última hoja de cada uno de los documentos que forman parte de la misma.</w:t>
      </w:r>
    </w:p>
    <w:p w14:paraId="7FD72789" w14:textId="77777777" w:rsidR="00D01CBF" w:rsidRPr="00707FF3" w:rsidRDefault="00D01CBF" w:rsidP="00827564">
      <w:pPr>
        <w:numPr>
          <w:ilvl w:val="0"/>
          <w:numId w:val="3"/>
        </w:numPr>
        <w:tabs>
          <w:tab w:val="clear" w:pos="1211"/>
          <w:tab w:val="num" w:pos="567"/>
          <w:tab w:val="num" w:pos="1134"/>
          <w:tab w:val="num" w:pos="1353"/>
        </w:tabs>
        <w:spacing w:before="120" w:after="120"/>
        <w:ind w:left="1134" w:hanging="283"/>
        <w:jc w:val="both"/>
        <w:rPr>
          <w:rFonts w:ascii="Arial" w:eastAsia="MS Mincho" w:hAnsi="Arial" w:cs="Arial"/>
        </w:rPr>
      </w:pPr>
      <w:r w:rsidRPr="00707FF3">
        <w:rPr>
          <w:rFonts w:ascii="Arial" w:eastAsia="MS Mincho" w:hAnsi="Arial" w:cs="Arial"/>
        </w:rPr>
        <w:t xml:space="preserve">Cuando la </w:t>
      </w:r>
      <w:r w:rsidR="00FD618D" w:rsidRPr="00707FF3">
        <w:rPr>
          <w:rFonts w:ascii="Arial" w:eastAsia="MS Mincho" w:hAnsi="Arial" w:cs="Arial"/>
        </w:rPr>
        <w:t>proposición</w:t>
      </w:r>
      <w:r w:rsidRPr="00707FF3">
        <w:rPr>
          <w:rFonts w:ascii="Arial" w:eastAsia="MS Mincho" w:hAnsi="Arial" w:cs="Arial"/>
        </w:rPr>
        <w:t xml:space="preserve"> no se presente foliada.</w:t>
      </w:r>
    </w:p>
    <w:p w14:paraId="7C14A6E8" w14:textId="77777777" w:rsidR="00827564" w:rsidRPr="008A06AD" w:rsidRDefault="00827564" w:rsidP="00827564">
      <w:pPr>
        <w:numPr>
          <w:ilvl w:val="0"/>
          <w:numId w:val="3"/>
        </w:numPr>
        <w:tabs>
          <w:tab w:val="clear" w:pos="1211"/>
          <w:tab w:val="num" w:pos="567"/>
          <w:tab w:val="num" w:pos="1134"/>
          <w:tab w:val="num" w:pos="1353"/>
        </w:tabs>
        <w:spacing w:before="120" w:after="120"/>
        <w:ind w:left="1134" w:hanging="283"/>
        <w:jc w:val="both"/>
        <w:rPr>
          <w:rFonts w:ascii="Arial" w:eastAsia="MS Mincho" w:hAnsi="Arial" w:cs="Arial"/>
          <w:lang w:eastAsia="es-MX"/>
        </w:rPr>
      </w:pPr>
      <w:r w:rsidRPr="00611C91">
        <w:rPr>
          <w:rFonts w:ascii="Arial" w:eastAsia="MS Mincho" w:hAnsi="Arial" w:cs="Arial"/>
          <w:lang w:eastAsia="es-MX"/>
        </w:rPr>
        <w:t xml:space="preserve">Cuando </w:t>
      </w:r>
      <w:r w:rsidRPr="00611C91">
        <w:rPr>
          <w:rFonts w:ascii="Arial" w:hAnsi="Arial" w:cs="Arial"/>
          <w:lang w:eastAsia="es-MX"/>
        </w:rPr>
        <w:t xml:space="preserve">los precios ofertados se consideren no aceptables, de acuerdo a lo señalado </w:t>
      </w:r>
      <w:r>
        <w:rPr>
          <w:rFonts w:ascii="Arial" w:hAnsi="Arial" w:cs="Arial"/>
          <w:lang w:eastAsia="es-MX"/>
        </w:rPr>
        <w:t>en el artículo 2 fraccio</w:t>
      </w:r>
      <w:r w:rsidRPr="00611C91">
        <w:rPr>
          <w:rFonts w:ascii="Arial" w:hAnsi="Arial" w:cs="Arial"/>
          <w:lang w:eastAsia="es-MX"/>
        </w:rPr>
        <w:t>n</w:t>
      </w:r>
      <w:r>
        <w:rPr>
          <w:rFonts w:ascii="Arial" w:hAnsi="Arial" w:cs="Arial"/>
          <w:lang w:eastAsia="es-MX"/>
        </w:rPr>
        <w:t>es</w:t>
      </w:r>
      <w:r w:rsidRPr="00611C91">
        <w:rPr>
          <w:rFonts w:ascii="Arial" w:hAnsi="Arial" w:cs="Arial"/>
          <w:lang w:eastAsia="es-MX"/>
        </w:rPr>
        <w:t xml:space="preserve"> XL</w:t>
      </w:r>
      <w:r w:rsidR="00F63238">
        <w:rPr>
          <w:rFonts w:ascii="Arial" w:hAnsi="Arial" w:cs="Arial"/>
          <w:lang w:eastAsia="es-MX"/>
        </w:rPr>
        <w:t>I</w:t>
      </w:r>
      <w:r w:rsidRPr="00611C91">
        <w:rPr>
          <w:rFonts w:ascii="Arial" w:hAnsi="Arial" w:cs="Arial"/>
          <w:lang w:eastAsia="es-MX"/>
        </w:rPr>
        <w:t xml:space="preserve"> del REGLAMENTO</w:t>
      </w:r>
      <w:r>
        <w:rPr>
          <w:rFonts w:ascii="Arial" w:hAnsi="Arial" w:cs="Arial"/>
          <w:lang w:eastAsia="es-MX"/>
        </w:rPr>
        <w:t>.</w:t>
      </w:r>
    </w:p>
    <w:p w14:paraId="3F54011A" w14:textId="77777777" w:rsidR="00827564" w:rsidRPr="00E560E6" w:rsidRDefault="00827564" w:rsidP="00827564">
      <w:pPr>
        <w:numPr>
          <w:ilvl w:val="0"/>
          <w:numId w:val="3"/>
        </w:numPr>
        <w:tabs>
          <w:tab w:val="clear" w:pos="1211"/>
          <w:tab w:val="num" w:pos="567"/>
          <w:tab w:val="num" w:pos="1134"/>
          <w:tab w:val="num" w:pos="1353"/>
        </w:tabs>
        <w:spacing w:before="120" w:after="120"/>
        <w:ind w:left="1134" w:hanging="283"/>
        <w:jc w:val="both"/>
        <w:rPr>
          <w:rFonts w:ascii="Arial" w:eastAsia="MS Mincho" w:hAnsi="Arial" w:cs="Arial"/>
          <w:lang w:eastAsia="es-MX"/>
        </w:rPr>
      </w:pPr>
      <w:r>
        <w:rPr>
          <w:rFonts w:ascii="Arial" w:hAnsi="Arial" w:cs="Arial"/>
          <w:lang w:eastAsia="es-MX"/>
        </w:rPr>
        <w:t>Cuando el objeto social de la empresa licitante no se relacione con el objeto de la presente contratación.</w:t>
      </w:r>
    </w:p>
    <w:p w14:paraId="14BB0ECD" w14:textId="77777777" w:rsidR="00827564" w:rsidRDefault="00827564" w:rsidP="00827564">
      <w:pPr>
        <w:numPr>
          <w:ilvl w:val="0"/>
          <w:numId w:val="3"/>
        </w:numPr>
        <w:tabs>
          <w:tab w:val="clear" w:pos="1211"/>
          <w:tab w:val="num" w:pos="567"/>
          <w:tab w:val="num" w:pos="1134"/>
          <w:tab w:val="num" w:pos="1353"/>
        </w:tabs>
        <w:spacing w:before="120" w:after="120"/>
        <w:ind w:left="1134" w:hanging="283"/>
        <w:jc w:val="both"/>
        <w:rPr>
          <w:rFonts w:ascii="Arial" w:eastAsia="MS Mincho" w:hAnsi="Arial" w:cs="Arial"/>
          <w:lang w:eastAsia="es-MX"/>
        </w:rPr>
      </w:pPr>
      <w:r w:rsidRPr="00321305">
        <w:rPr>
          <w:rFonts w:ascii="Arial" w:eastAsia="MS Mincho" w:hAnsi="Arial" w:cs="Arial"/>
          <w:lang w:eastAsia="es-MX"/>
        </w:rPr>
        <w:t>Por no obtener la puntuación mínima esperada para considerar que la oferta técnica es solvente y susceptible de evaluarse económicamente.</w:t>
      </w:r>
    </w:p>
    <w:p w14:paraId="67338578" w14:textId="77777777" w:rsidR="002932E7" w:rsidRDefault="002932E7" w:rsidP="00827564">
      <w:pPr>
        <w:numPr>
          <w:ilvl w:val="0"/>
          <w:numId w:val="3"/>
        </w:numPr>
        <w:tabs>
          <w:tab w:val="clear" w:pos="1211"/>
          <w:tab w:val="num" w:pos="567"/>
          <w:tab w:val="num" w:pos="1134"/>
          <w:tab w:val="num" w:pos="1353"/>
        </w:tabs>
        <w:spacing w:before="120" w:after="120"/>
        <w:ind w:left="1134" w:hanging="283"/>
        <w:jc w:val="both"/>
        <w:rPr>
          <w:rFonts w:ascii="Arial" w:eastAsia="MS Mincho" w:hAnsi="Arial" w:cs="Arial"/>
          <w:lang w:eastAsia="es-MX"/>
        </w:rPr>
      </w:pPr>
      <w:r>
        <w:rPr>
          <w:rFonts w:ascii="Arial" w:eastAsia="MS Mincho" w:hAnsi="Arial" w:cs="Arial"/>
          <w:lang w:eastAsia="es-MX"/>
        </w:rPr>
        <w:t>Por presentar condiciones de pago distintas a las establec</w:t>
      </w:r>
      <w:r w:rsidR="00DC106B">
        <w:rPr>
          <w:rFonts w:ascii="Arial" w:eastAsia="MS Mincho" w:hAnsi="Arial" w:cs="Arial"/>
          <w:lang w:eastAsia="es-MX"/>
        </w:rPr>
        <w:t xml:space="preserve">idas en la convocatoria, o no cotizar todos los conceptos contenidos en el formato del Anexo 7 “Oferta económica” de </w:t>
      </w:r>
      <w:r w:rsidR="007C3B20">
        <w:rPr>
          <w:rFonts w:ascii="Arial" w:eastAsia="MS Mincho" w:hAnsi="Arial" w:cs="Arial"/>
          <w:lang w:eastAsia="es-MX"/>
        </w:rPr>
        <w:t xml:space="preserve">la </w:t>
      </w:r>
      <w:r w:rsidR="00DC106B">
        <w:rPr>
          <w:rFonts w:ascii="Arial" w:eastAsia="MS Mincho" w:hAnsi="Arial" w:cs="Arial"/>
          <w:lang w:eastAsia="es-MX"/>
        </w:rPr>
        <w:t>presente convocatoria.</w:t>
      </w:r>
    </w:p>
    <w:p w14:paraId="56706C87" w14:textId="77777777" w:rsidR="00827564" w:rsidRDefault="00827564" w:rsidP="00827564">
      <w:pPr>
        <w:spacing w:before="120" w:after="120"/>
        <w:ind w:left="709"/>
        <w:jc w:val="both"/>
        <w:rPr>
          <w:rFonts w:ascii="Arial" w:eastAsia="MS Mincho" w:hAnsi="Arial" w:cs="Arial"/>
        </w:rPr>
      </w:pPr>
      <w:r w:rsidRPr="00677CB9">
        <w:rPr>
          <w:rFonts w:ascii="Arial" w:eastAsia="MS Mincho" w:hAnsi="Arial" w:cs="Arial"/>
          <w:lang w:eastAsia="es-MX"/>
        </w:rPr>
        <w:t>Las</w:t>
      </w:r>
      <w:r w:rsidRPr="00677CB9">
        <w:rPr>
          <w:rFonts w:ascii="Arial" w:eastAsia="MS Mincho" w:hAnsi="Arial" w:cs="Arial"/>
        </w:rPr>
        <w:t xml:space="preserve"> proposiciones desechadas durante el presente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el </w:t>
      </w:r>
      <w:r w:rsidRPr="00677CB9">
        <w:rPr>
          <w:rFonts w:ascii="Arial" w:hAnsi="Arial" w:cs="Arial"/>
        </w:rPr>
        <w:t>INSTITUTO</w:t>
      </w:r>
      <w:r w:rsidRPr="00677CB9">
        <w:rPr>
          <w:rFonts w:ascii="Arial" w:eastAsia="MS Mincho" w:hAnsi="Arial" w:cs="Arial"/>
        </w:rPr>
        <w:t xml:space="preserve"> podrá proceder a su devolución o destrucción.</w:t>
      </w:r>
    </w:p>
    <w:p w14:paraId="320056E1" w14:textId="77777777" w:rsidR="00827564" w:rsidRPr="00677CB9" w:rsidRDefault="00827564" w:rsidP="00827564">
      <w:pPr>
        <w:spacing w:before="120" w:after="120"/>
        <w:ind w:left="709"/>
        <w:jc w:val="both"/>
        <w:rPr>
          <w:rFonts w:ascii="Arial" w:eastAsia="MS Mincho" w:hAnsi="Arial" w:cs="Arial"/>
        </w:rPr>
      </w:pPr>
    </w:p>
    <w:p w14:paraId="5211B56D" w14:textId="77777777" w:rsidR="00827564" w:rsidRPr="005E68CD" w:rsidRDefault="00827564" w:rsidP="00827564">
      <w:pPr>
        <w:pStyle w:val="Ttulo1"/>
        <w:numPr>
          <w:ilvl w:val="1"/>
          <w:numId w:val="1"/>
        </w:numPr>
        <w:spacing w:before="120" w:after="120"/>
        <w:jc w:val="both"/>
        <w:rPr>
          <w:rFonts w:cs="Arial"/>
          <w:bCs/>
          <w:sz w:val="20"/>
          <w:u w:val="single"/>
        </w:rPr>
      </w:pPr>
      <w:bookmarkStart w:id="789" w:name="_Toc287290906"/>
      <w:bookmarkStart w:id="790" w:name="_Toc292192868"/>
      <w:bookmarkStart w:id="791" w:name="_Toc294270263"/>
      <w:bookmarkStart w:id="792" w:name="_Toc298407637"/>
      <w:bookmarkStart w:id="793" w:name="_Toc301965406"/>
      <w:bookmarkStart w:id="794" w:name="_Toc301965573"/>
      <w:bookmarkStart w:id="795" w:name="_Toc307995596"/>
      <w:bookmarkStart w:id="796" w:name="_Toc308181775"/>
      <w:bookmarkStart w:id="797" w:name="_Toc309618088"/>
      <w:bookmarkStart w:id="798" w:name="_Toc314030222"/>
      <w:bookmarkStart w:id="799" w:name="_Toc314085340"/>
      <w:bookmarkStart w:id="800" w:name="_Toc314086098"/>
      <w:bookmarkStart w:id="801" w:name="_Toc314086238"/>
      <w:bookmarkStart w:id="802" w:name="_Toc314094161"/>
      <w:bookmarkStart w:id="803" w:name="_Toc314804582"/>
      <w:bookmarkStart w:id="804" w:name="_Toc315905530"/>
      <w:bookmarkStart w:id="805" w:name="_Toc316315446"/>
      <w:bookmarkStart w:id="806" w:name="_Toc316316332"/>
      <w:bookmarkStart w:id="807" w:name="_Toc327181280"/>
      <w:bookmarkStart w:id="808" w:name="_Toc329602596"/>
      <w:bookmarkStart w:id="809" w:name="_Toc382993278"/>
      <w:bookmarkStart w:id="810" w:name="_Toc390246842"/>
      <w:bookmarkStart w:id="811" w:name="_Toc390699261"/>
      <w:bookmarkStart w:id="812" w:name="_Toc396148617"/>
      <w:bookmarkStart w:id="813" w:name="_Toc405207203"/>
      <w:bookmarkStart w:id="814" w:name="_Toc414448140"/>
      <w:bookmarkStart w:id="815" w:name="_Toc434004011"/>
      <w:bookmarkStart w:id="816" w:name="_Toc434004130"/>
      <w:bookmarkStart w:id="817" w:name="_Toc464498330"/>
      <w:bookmarkStart w:id="818" w:name="_Toc464498735"/>
      <w:bookmarkStart w:id="819" w:name="_Toc485137286"/>
      <w:bookmarkStart w:id="820" w:name="_Toc490562475"/>
      <w:bookmarkStart w:id="821" w:name="_Toc497216145"/>
      <w:bookmarkStart w:id="822" w:name="_Toc499126221"/>
      <w:bookmarkStart w:id="823" w:name="_Toc505757145"/>
      <w:bookmarkStart w:id="824" w:name="_Toc505869742"/>
      <w:bookmarkStart w:id="825" w:name="_Toc511922343"/>
      <w:r w:rsidRPr="005E68CD">
        <w:rPr>
          <w:rFonts w:cs="Arial"/>
          <w:bCs/>
          <w:sz w:val="20"/>
          <w:u w:val="single"/>
        </w:rPr>
        <w:t>Declaración de procedimiento desierto.</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14:paraId="0C69FF93" w14:textId="77777777" w:rsidR="00827564" w:rsidRPr="00677CB9" w:rsidRDefault="00827564" w:rsidP="00827564">
      <w:pPr>
        <w:spacing w:before="120" w:after="120"/>
        <w:ind w:left="705"/>
        <w:jc w:val="both"/>
        <w:rPr>
          <w:rFonts w:ascii="Arial" w:eastAsia="MS Mincho" w:hAnsi="Arial" w:cs="Arial"/>
        </w:rPr>
      </w:pPr>
      <w:r w:rsidRPr="00677CB9">
        <w:rPr>
          <w:rFonts w:ascii="Arial" w:eastAsia="MS Mincho" w:hAnsi="Arial" w:cs="Arial"/>
        </w:rPr>
        <w:t xml:space="preserve">En términos de lo dispuesto por el artículo 47 del REGLAMENTO y el artículo 86 de las POBALINES, la convocante podrá declarar desierta la presente </w:t>
      </w:r>
      <w:r w:rsidR="00D664E4">
        <w:rPr>
          <w:rFonts w:ascii="Arial" w:eastAsia="MS Mincho" w:hAnsi="Arial" w:cs="Arial"/>
        </w:rPr>
        <w:t>licitación</w:t>
      </w:r>
      <w:r w:rsidRPr="00677CB9">
        <w:rPr>
          <w:rFonts w:ascii="Arial" w:eastAsia="MS Mincho" w:hAnsi="Arial" w:cs="Arial"/>
        </w:rPr>
        <w:t>, por las siguientes razones:</w:t>
      </w:r>
    </w:p>
    <w:p w14:paraId="597E703C" w14:textId="77777777" w:rsidR="00827564" w:rsidRPr="00677CB9" w:rsidRDefault="00401711" w:rsidP="00827564">
      <w:pPr>
        <w:numPr>
          <w:ilvl w:val="0"/>
          <w:numId w:val="10"/>
        </w:numPr>
        <w:tabs>
          <w:tab w:val="clear" w:pos="1211"/>
          <w:tab w:val="num" w:pos="993"/>
        </w:tabs>
        <w:spacing w:before="120" w:after="120"/>
        <w:ind w:left="993" w:hanging="284"/>
        <w:jc w:val="both"/>
        <w:rPr>
          <w:rFonts w:ascii="Arial" w:eastAsia="MS Mincho" w:hAnsi="Arial" w:cs="Arial"/>
        </w:rPr>
      </w:pPr>
      <w:bookmarkStart w:id="826" w:name="_Toc288637095"/>
      <w:bookmarkStart w:id="827" w:name="_Toc288651033"/>
      <w:bookmarkStart w:id="828" w:name="_Toc288678531"/>
      <w:bookmarkStart w:id="829" w:name="_Toc292192869"/>
      <w:bookmarkStart w:id="830" w:name="_Toc298407638"/>
      <w:bookmarkStart w:id="831" w:name="_Toc301965407"/>
      <w:bookmarkStart w:id="832" w:name="_Toc301965574"/>
      <w:bookmarkStart w:id="833" w:name="_Toc307995597"/>
      <w:bookmarkStart w:id="834" w:name="_Toc308181776"/>
      <w:bookmarkStart w:id="835" w:name="_Toc309618089"/>
      <w:bookmarkStart w:id="836" w:name="_Toc287290911"/>
      <w:bookmarkStart w:id="837" w:name="_Toc314030223"/>
      <w:bookmarkStart w:id="838" w:name="_Toc314085341"/>
      <w:bookmarkStart w:id="839" w:name="_Toc314086099"/>
      <w:bookmarkStart w:id="840" w:name="_Toc314086239"/>
      <w:bookmarkStart w:id="841" w:name="_Toc314094162"/>
      <w:bookmarkStart w:id="842" w:name="_Toc314804583"/>
      <w:bookmarkStart w:id="843" w:name="_Toc315905531"/>
      <w:bookmarkStart w:id="844" w:name="_Toc316315447"/>
      <w:bookmarkStart w:id="845" w:name="_Toc316316333"/>
      <w:bookmarkStart w:id="846" w:name="_Toc327181281"/>
      <w:bookmarkStart w:id="847" w:name="_Toc329602597"/>
      <w:r>
        <w:rPr>
          <w:rFonts w:ascii="Arial" w:eastAsia="MS Mincho" w:hAnsi="Arial" w:cs="Arial"/>
        </w:rPr>
        <w:t xml:space="preserve">Cuando las </w:t>
      </w:r>
      <w:r w:rsidR="00827564" w:rsidRPr="00677CB9">
        <w:rPr>
          <w:rFonts w:ascii="Arial" w:eastAsia="MS Mincho" w:hAnsi="Arial" w:cs="Arial"/>
        </w:rPr>
        <w:t xml:space="preserve">proposiciones </w:t>
      </w:r>
      <w:r>
        <w:rPr>
          <w:rFonts w:ascii="Arial" w:eastAsia="MS Mincho" w:hAnsi="Arial" w:cs="Arial"/>
        </w:rPr>
        <w:t xml:space="preserve">presentadas no sean </w:t>
      </w:r>
      <w:r w:rsidR="00827564" w:rsidRPr="00677CB9">
        <w:rPr>
          <w:rFonts w:ascii="Arial" w:eastAsia="MS Mincho" w:hAnsi="Arial" w:cs="Arial"/>
        </w:rPr>
        <w:t>susceptibles de analizarse</w:t>
      </w:r>
      <w:r w:rsidR="00827564">
        <w:rPr>
          <w:rFonts w:ascii="Arial" w:eastAsia="MS Mincho" w:hAnsi="Arial" w:cs="Arial"/>
        </w:rPr>
        <w:t xml:space="preserve"> técnicamente.</w:t>
      </w:r>
    </w:p>
    <w:p w14:paraId="62A492B9" w14:textId="77777777" w:rsidR="00827564" w:rsidRPr="00677CB9" w:rsidRDefault="00827564" w:rsidP="00827564">
      <w:pPr>
        <w:numPr>
          <w:ilvl w:val="0"/>
          <w:numId w:val="10"/>
        </w:numPr>
        <w:tabs>
          <w:tab w:val="clear" w:pos="1211"/>
          <w:tab w:val="num" w:pos="993"/>
        </w:tabs>
        <w:spacing w:before="120" w:after="120"/>
        <w:ind w:left="993" w:hanging="284"/>
        <w:jc w:val="both"/>
        <w:rPr>
          <w:rFonts w:ascii="Arial" w:eastAsia="MS Mincho" w:hAnsi="Arial" w:cs="Arial"/>
        </w:rPr>
      </w:pPr>
      <w:r w:rsidRPr="00677CB9">
        <w:rPr>
          <w:rFonts w:ascii="Arial" w:eastAsia="MS Mincho" w:hAnsi="Arial" w:cs="Arial"/>
        </w:rPr>
        <w:t>Cuando la totalidad de las proposiciones presentadas no cubran los requisitos solicitados en la convocatoria, sus anexos, o las modificaciones que deriven con motivo de las aclaraciones a la misma.</w:t>
      </w:r>
    </w:p>
    <w:p w14:paraId="5E9DB6BF" w14:textId="77777777" w:rsidR="00827564" w:rsidRPr="00677CB9" w:rsidRDefault="00827564" w:rsidP="00827564">
      <w:pPr>
        <w:numPr>
          <w:ilvl w:val="0"/>
          <w:numId w:val="10"/>
        </w:numPr>
        <w:tabs>
          <w:tab w:val="clear" w:pos="1211"/>
          <w:tab w:val="num" w:pos="993"/>
        </w:tabs>
        <w:spacing w:before="120" w:after="120"/>
        <w:ind w:left="993" w:hanging="284"/>
        <w:jc w:val="both"/>
        <w:rPr>
          <w:rFonts w:ascii="Arial" w:eastAsia="MS Mincho" w:hAnsi="Arial" w:cs="Arial"/>
          <w:b/>
          <w:bCs/>
        </w:rPr>
      </w:pPr>
      <w:r w:rsidRPr="00677CB9">
        <w:rPr>
          <w:rFonts w:ascii="Arial" w:eastAsia="MS Mincho" w:hAnsi="Arial" w:cs="Arial"/>
        </w:rPr>
        <w:t>Los precios no sean aceptables</w:t>
      </w:r>
      <w:r>
        <w:rPr>
          <w:rFonts w:ascii="Arial" w:eastAsia="MS Mincho" w:hAnsi="Arial" w:cs="Arial"/>
        </w:rPr>
        <w:t xml:space="preserve"> o no convenientes</w:t>
      </w:r>
      <w:r w:rsidRPr="00677CB9">
        <w:rPr>
          <w:rFonts w:ascii="Arial" w:eastAsia="MS Mincho" w:hAnsi="Arial" w:cs="Arial"/>
        </w:rPr>
        <w:t>, en términos de lo señalado en los artículos 44 fracción II, 47 y 52 del REGLAMENTO.</w:t>
      </w:r>
    </w:p>
    <w:p w14:paraId="63789AAC" w14:textId="77777777" w:rsidR="00827564" w:rsidRDefault="00827564" w:rsidP="00827564">
      <w:pPr>
        <w:spacing w:before="120" w:after="120"/>
        <w:ind w:left="705"/>
        <w:jc w:val="both"/>
        <w:rPr>
          <w:rFonts w:ascii="Arial" w:hAnsi="Arial" w:cs="Arial"/>
          <w:lang w:eastAsia="es-MX"/>
        </w:rPr>
      </w:pPr>
      <w:r w:rsidRPr="00677CB9">
        <w:rPr>
          <w:rFonts w:ascii="Arial" w:hAnsi="Arial" w:cs="Arial"/>
          <w:lang w:eastAsia="es-MX"/>
        </w:rPr>
        <w:t xml:space="preserve">En caso de que se declare desierta la </w:t>
      </w:r>
      <w:r w:rsidR="00D664E4">
        <w:rPr>
          <w:rFonts w:ascii="Arial" w:hAnsi="Arial" w:cs="Arial"/>
          <w:lang w:eastAsia="es-MX"/>
        </w:rPr>
        <w:t>licitación</w:t>
      </w:r>
      <w:r w:rsidRPr="00677CB9">
        <w:rPr>
          <w:rFonts w:ascii="Arial" w:hAnsi="Arial" w:cs="Arial"/>
          <w:lang w:eastAsia="es-MX"/>
        </w:rPr>
        <w:t xml:space="preserve"> se señalará en el Fallo las razones que lo motivaron y se estará a lo dispuesto en el artículo 47 del REGLAMENTO.</w:t>
      </w:r>
    </w:p>
    <w:p w14:paraId="24D297CC" w14:textId="77777777" w:rsidR="00C47083" w:rsidRDefault="00C47083" w:rsidP="00827564">
      <w:pPr>
        <w:spacing w:before="120" w:after="120"/>
        <w:ind w:left="705"/>
        <w:jc w:val="both"/>
        <w:rPr>
          <w:rFonts w:ascii="Arial" w:hAnsi="Arial" w:cs="Arial"/>
          <w:lang w:eastAsia="es-MX"/>
        </w:rPr>
      </w:pPr>
    </w:p>
    <w:p w14:paraId="3E162262" w14:textId="77777777" w:rsidR="00827564" w:rsidRDefault="00827564" w:rsidP="00827564">
      <w:pPr>
        <w:pStyle w:val="Ttulo1"/>
        <w:numPr>
          <w:ilvl w:val="1"/>
          <w:numId w:val="1"/>
        </w:numPr>
        <w:spacing w:before="120" w:after="120"/>
        <w:jc w:val="both"/>
        <w:rPr>
          <w:rFonts w:cs="Arial"/>
          <w:bCs/>
          <w:sz w:val="20"/>
          <w:u w:val="single"/>
        </w:rPr>
      </w:pPr>
      <w:bookmarkStart w:id="848" w:name="_Toc382993279"/>
      <w:bookmarkStart w:id="849" w:name="_Toc390246843"/>
      <w:bookmarkStart w:id="850" w:name="_Toc390699262"/>
      <w:bookmarkStart w:id="851" w:name="_Toc396148618"/>
      <w:bookmarkStart w:id="852" w:name="_Toc405207204"/>
      <w:bookmarkStart w:id="853" w:name="_Toc414448141"/>
      <w:bookmarkStart w:id="854" w:name="_Toc434004012"/>
      <w:bookmarkStart w:id="855" w:name="_Toc434004131"/>
      <w:bookmarkStart w:id="856" w:name="_Toc464498331"/>
      <w:bookmarkStart w:id="857" w:name="_Toc464498736"/>
      <w:bookmarkStart w:id="858" w:name="_Toc485137287"/>
      <w:bookmarkStart w:id="859" w:name="_Toc490562476"/>
      <w:bookmarkStart w:id="860" w:name="_Toc497216146"/>
      <w:bookmarkStart w:id="861" w:name="_Toc499126222"/>
      <w:bookmarkStart w:id="862" w:name="_Toc505757146"/>
      <w:bookmarkStart w:id="863" w:name="_Toc505869743"/>
      <w:bookmarkStart w:id="864" w:name="_Toc511922344"/>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r w:rsidRPr="005E68CD">
        <w:rPr>
          <w:rFonts w:cs="Arial"/>
          <w:bCs/>
          <w:sz w:val="20"/>
          <w:u w:val="single"/>
        </w:rPr>
        <w:t xml:space="preserve">Cancelación del procedimiento de </w:t>
      </w:r>
      <w:r w:rsidR="00D664E4">
        <w:rPr>
          <w:rFonts w:cs="Arial"/>
          <w:bCs/>
          <w:sz w:val="20"/>
          <w:u w:val="single"/>
        </w:rPr>
        <w:t>licitación</w:t>
      </w:r>
      <w:r w:rsidRPr="005E68CD">
        <w:rPr>
          <w:rFonts w:cs="Arial"/>
          <w:bCs/>
          <w:sz w:val="20"/>
          <w:u w:val="single"/>
        </w:rPr>
        <w:t>.</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14:paraId="7231E90F" w14:textId="77777777" w:rsidR="00827564" w:rsidRPr="00677CB9" w:rsidRDefault="00827564" w:rsidP="00827564">
      <w:pPr>
        <w:spacing w:before="120" w:after="120"/>
        <w:ind w:left="705"/>
        <w:jc w:val="both"/>
        <w:rPr>
          <w:rFonts w:ascii="Arial" w:eastAsia="MS Mincho" w:hAnsi="Arial" w:cs="Arial"/>
        </w:rPr>
      </w:pPr>
      <w:r w:rsidRPr="00677CB9">
        <w:rPr>
          <w:rFonts w:ascii="Arial" w:eastAsia="MS Mincho" w:hAnsi="Arial" w:cs="Arial"/>
        </w:rPr>
        <w:t>En términos del penúltimo párrafo del artículo 47 del REGLAMENTO, el INSTITUTO</w:t>
      </w:r>
      <w:r w:rsidRPr="00677CB9">
        <w:rPr>
          <w:rFonts w:ascii="Arial" w:eastAsia="MS Mincho" w:hAnsi="Arial" w:cs="Arial"/>
          <w:b/>
          <w:bCs/>
        </w:rPr>
        <w:t xml:space="preserve"> </w:t>
      </w:r>
      <w:r w:rsidRPr="00677CB9">
        <w:rPr>
          <w:rFonts w:ascii="Arial" w:eastAsia="MS Mincho" w:hAnsi="Arial" w:cs="Arial"/>
        </w:rPr>
        <w:t>podrá c</w:t>
      </w:r>
      <w:r>
        <w:rPr>
          <w:rFonts w:ascii="Arial" w:eastAsia="MS Mincho" w:hAnsi="Arial" w:cs="Arial"/>
        </w:rPr>
        <w:t xml:space="preserve">ancelar la presente </w:t>
      </w:r>
      <w:r w:rsidR="00D664E4">
        <w:rPr>
          <w:rFonts w:ascii="Arial" w:eastAsia="MS Mincho" w:hAnsi="Arial" w:cs="Arial"/>
        </w:rPr>
        <w:t>licitación</w:t>
      </w:r>
      <w:r>
        <w:rPr>
          <w:rFonts w:ascii="Arial" w:eastAsia="MS Mincho" w:hAnsi="Arial" w:cs="Arial"/>
        </w:rPr>
        <w:t xml:space="preserve"> </w:t>
      </w:r>
      <w:r w:rsidRPr="00677CB9">
        <w:rPr>
          <w:rFonts w:ascii="Arial" w:eastAsia="MS Mincho" w:hAnsi="Arial" w:cs="Arial"/>
        </w:rPr>
        <w:t xml:space="preserve">o conceptos incluidos, cuando se presente:  </w:t>
      </w:r>
    </w:p>
    <w:p w14:paraId="7FC6CE05" w14:textId="77777777" w:rsidR="00827564" w:rsidRPr="00677CB9" w:rsidRDefault="00827564" w:rsidP="00827564">
      <w:pPr>
        <w:numPr>
          <w:ilvl w:val="0"/>
          <w:numId w:val="4"/>
        </w:numPr>
        <w:tabs>
          <w:tab w:val="clear" w:pos="1918"/>
          <w:tab w:val="num" w:pos="993"/>
        </w:tabs>
        <w:spacing w:before="120" w:after="120"/>
        <w:ind w:left="993" w:hanging="284"/>
        <w:jc w:val="both"/>
        <w:rPr>
          <w:rFonts w:ascii="Arial" w:eastAsia="MS Mincho" w:hAnsi="Arial" w:cs="Arial"/>
          <w:b/>
          <w:bCs/>
        </w:rPr>
      </w:pPr>
      <w:r w:rsidRPr="00677CB9">
        <w:rPr>
          <w:rFonts w:ascii="Arial" w:eastAsia="MS Mincho" w:hAnsi="Arial" w:cs="Arial"/>
        </w:rPr>
        <w:t xml:space="preserve">Caso fortuito o fuerza mayor, </w:t>
      </w:r>
    </w:p>
    <w:p w14:paraId="08DA937A" w14:textId="3EEC02C6" w:rsidR="00827564" w:rsidRPr="00677CB9" w:rsidRDefault="00827564" w:rsidP="00827564">
      <w:pPr>
        <w:numPr>
          <w:ilvl w:val="0"/>
          <w:numId w:val="4"/>
        </w:numPr>
        <w:tabs>
          <w:tab w:val="clear" w:pos="1918"/>
          <w:tab w:val="num" w:pos="993"/>
        </w:tabs>
        <w:spacing w:before="120" w:after="120"/>
        <w:ind w:left="993" w:hanging="284"/>
        <w:jc w:val="both"/>
        <w:rPr>
          <w:rFonts w:ascii="Arial" w:eastAsia="MS Mincho" w:hAnsi="Arial" w:cs="Arial"/>
        </w:rPr>
      </w:pPr>
      <w:r w:rsidRPr="00677CB9">
        <w:rPr>
          <w:rFonts w:ascii="Arial" w:eastAsia="MS Mincho" w:hAnsi="Arial" w:cs="Arial"/>
        </w:rPr>
        <w:t xml:space="preserve">Existan circunstancias justificadas que extingan la necesidad para </w:t>
      </w:r>
      <w:r w:rsidR="00A00ADC">
        <w:rPr>
          <w:rFonts w:ascii="Arial" w:eastAsia="MS Mincho" w:hAnsi="Arial" w:cs="Arial"/>
        </w:rPr>
        <w:t>contratar los servicios</w:t>
      </w:r>
      <w:r>
        <w:rPr>
          <w:rFonts w:ascii="Arial" w:eastAsia="MS Mincho" w:hAnsi="Arial" w:cs="Arial"/>
        </w:rPr>
        <w:t>, o</w:t>
      </w:r>
    </w:p>
    <w:p w14:paraId="445853F6" w14:textId="77777777" w:rsidR="00827564" w:rsidRDefault="00827564" w:rsidP="00827564">
      <w:pPr>
        <w:numPr>
          <w:ilvl w:val="0"/>
          <w:numId w:val="4"/>
        </w:numPr>
        <w:tabs>
          <w:tab w:val="clear" w:pos="1918"/>
          <w:tab w:val="num" w:pos="993"/>
        </w:tabs>
        <w:spacing w:before="120" w:after="120"/>
        <w:ind w:left="993" w:hanging="284"/>
        <w:jc w:val="both"/>
        <w:rPr>
          <w:rFonts w:ascii="Arial" w:eastAsia="MS Mincho" w:hAnsi="Arial" w:cs="Arial"/>
        </w:rPr>
      </w:pPr>
      <w:r w:rsidRPr="00677CB9">
        <w:rPr>
          <w:rFonts w:ascii="Arial" w:eastAsia="MS Mincho" w:hAnsi="Arial" w:cs="Arial"/>
        </w:rPr>
        <w:t>Que de continuarse con el procedimiento se pudiera ocasionar un daño o perjuicio al propio INSTITUTO.</w:t>
      </w:r>
    </w:p>
    <w:p w14:paraId="0B99D764" w14:textId="77777777" w:rsidR="00827564" w:rsidRPr="00677CB9" w:rsidRDefault="00827564" w:rsidP="00827564">
      <w:pPr>
        <w:spacing w:before="120" w:after="120"/>
        <w:ind w:left="993"/>
        <w:jc w:val="both"/>
        <w:rPr>
          <w:rFonts w:ascii="Arial" w:eastAsia="MS Mincho" w:hAnsi="Arial" w:cs="Arial"/>
        </w:rPr>
      </w:pPr>
    </w:p>
    <w:p w14:paraId="27E8D4B2" w14:textId="77777777" w:rsidR="00827564" w:rsidRPr="006B4BE5" w:rsidRDefault="00827564" w:rsidP="00827564">
      <w:pPr>
        <w:pStyle w:val="Ttulo1"/>
        <w:numPr>
          <w:ilvl w:val="0"/>
          <w:numId w:val="1"/>
        </w:numPr>
        <w:spacing w:before="120" w:after="120"/>
        <w:jc w:val="both"/>
        <w:rPr>
          <w:rFonts w:cs="Arial"/>
          <w:bCs/>
          <w:color w:val="244061" w:themeColor="accent1" w:themeShade="80"/>
          <w:sz w:val="20"/>
        </w:rPr>
      </w:pPr>
      <w:bookmarkStart w:id="865" w:name="_Toc314085344"/>
      <w:bookmarkStart w:id="866" w:name="_Toc314086242"/>
      <w:bookmarkStart w:id="867" w:name="_Toc314094165"/>
      <w:bookmarkStart w:id="868" w:name="_Toc434004132"/>
      <w:bookmarkStart w:id="869" w:name="_Toc511922345"/>
      <w:r w:rsidRPr="006B4BE5">
        <w:rPr>
          <w:rFonts w:cs="Arial"/>
          <w:bCs/>
          <w:color w:val="244061" w:themeColor="accent1" w:themeShade="80"/>
          <w:sz w:val="20"/>
        </w:rPr>
        <w:t>INFRACCIONES Y SANCIONES</w:t>
      </w:r>
      <w:bookmarkEnd w:id="865"/>
      <w:bookmarkEnd w:id="866"/>
      <w:bookmarkEnd w:id="867"/>
      <w:bookmarkEnd w:id="868"/>
      <w:bookmarkEnd w:id="869"/>
    </w:p>
    <w:p w14:paraId="2A348170" w14:textId="77777777" w:rsidR="00827564" w:rsidRDefault="00827564" w:rsidP="00827564">
      <w:pPr>
        <w:spacing w:before="120" w:after="120"/>
        <w:ind w:left="709"/>
        <w:jc w:val="both"/>
        <w:rPr>
          <w:rFonts w:ascii="Arial" w:hAnsi="Arial" w:cs="Arial"/>
          <w:b/>
          <w:bCs/>
        </w:rPr>
      </w:pPr>
      <w:r w:rsidRPr="00677CB9">
        <w:rPr>
          <w:rFonts w:ascii="Arial" w:hAnsi="Arial" w:cs="Arial"/>
        </w:rPr>
        <w:t>Se estará a lo dispuesto por el Titulo Sexto del REGLAMENTO</w:t>
      </w:r>
      <w:r w:rsidRPr="00677CB9">
        <w:rPr>
          <w:rFonts w:ascii="Arial" w:hAnsi="Arial" w:cs="Arial"/>
          <w:b/>
          <w:bCs/>
        </w:rPr>
        <w:t>.</w:t>
      </w:r>
    </w:p>
    <w:p w14:paraId="3B56782F" w14:textId="77777777" w:rsidR="00827564" w:rsidRPr="006B4BE5" w:rsidRDefault="00827564" w:rsidP="00827564">
      <w:pPr>
        <w:spacing w:before="120" w:after="120"/>
        <w:ind w:left="709"/>
        <w:jc w:val="both"/>
        <w:rPr>
          <w:rFonts w:ascii="Arial" w:hAnsi="Arial" w:cs="Arial"/>
          <w:b/>
          <w:bCs/>
          <w:color w:val="244061" w:themeColor="accent1" w:themeShade="80"/>
          <w:lang w:val="es-ES"/>
        </w:rPr>
      </w:pPr>
    </w:p>
    <w:p w14:paraId="7F4D7C63" w14:textId="77777777" w:rsidR="00827564" w:rsidRPr="006B4BE5" w:rsidRDefault="00827564" w:rsidP="00827564">
      <w:pPr>
        <w:pStyle w:val="Ttulo1"/>
        <w:numPr>
          <w:ilvl w:val="0"/>
          <w:numId w:val="1"/>
        </w:numPr>
        <w:spacing w:before="120" w:after="120"/>
        <w:jc w:val="both"/>
        <w:rPr>
          <w:rFonts w:cs="Arial"/>
          <w:bCs/>
          <w:color w:val="244061" w:themeColor="accent1" w:themeShade="80"/>
          <w:sz w:val="20"/>
        </w:rPr>
      </w:pPr>
      <w:bookmarkStart w:id="870" w:name="_Toc292192875"/>
      <w:bookmarkStart w:id="871" w:name="_Toc298407642"/>
      <w:bookmarkStart w:id="872" w:name="_Toc309618092"/>
      <w:bookmarkStart w:id="873" w:name="_Toc314085345"/>
      <w:bookmarkStart w:id="874" w:name="_Toc314086243"/>
      <w:bookmarkStart w:id="875" w:name="_Toc314094166"/>
      <w:bookmarkStart w:id="876" w:name="_Toc434004133"/>
      <w:bookmarkStart w:id="877" w:name="_Toc511922346"/>
      <w:r w:rsidRPr="006B4BE5">
        <w:rPr>
          <w:rFonts w:cs="Arial"/>
          <w:bCs/>
          <w:color w:val="244061" w:themeColor="accent1" w:themeShade="80"/>
          <w:sz w:val="20"/>
        </w:rPr>
        <w:t>INCONFORMIDADES</w:t>
      </w:r>
      <w:bookmarkEnd w:id="870"/>
      <w:bookmarkEnd w:id="871"/>
      <w:bookmarkEnd w:id="872"/>
      <w:bookmarkEnd w:id="873"/>
      <w:bookmarkEnd w:id="874"/>
      <w:bookmarkEnd w:id="875"/>
      <w:bookmarkEnd w:id="876"/>
      <w:bookmarkEnd w:id="877"/>
    </w:p>
    <w:p w14:paraId="5AA9CF95" w14:textId="77777777" w:rsidR="00827564" w:rsidRPr="00677CB9" w:rsidRDefault="00827564" w:rsidP="00827564">
      <w:pPr>
        <w:spacing w:before="120" w:after="120"/>
        <w:ind w:left="709"/>
        <w:jc w:val="both"/>
        <w:rPr>
          <w:rFonts w:ascii="Arial" w:hAnsi="Arial" w:cs="Arial"/>
        </w:rPr>
      </w:pPr>
      <w:r w:rsidRPr="00677CB9">
        <w:rPr>
          <w:rFonts w:ascii="Arial" w:hAnsi="Arial" w:cs="Arial"/>
        </w:rPr>
        <w:t>Se sujetará a lo dispuesto en el Título Séptimo, Capítulo Primero del REGLAMENTO.</w:t>
      </w:r>
    </w:p>
    <w:p w14:paraId="3F8D7D71" w14:textId="77777777" w:rsidR="00827564" w:rsidRDefault="00827564" w:rsidP="00827564">
      <w:pPr>
        <w:spacing w:before="120" w:after="120"/>
        <w:ind w:left="705"/>
        <w:jc w:val="both"/>
        <w:rPr>
          <w:rFonts w:ascii="Arial" w:hAnsi="Arial" w:cs="Arial"/>
        </w:rPr>
      </w:pPr>
      <w:bookmarkStart w:id="878" w:name="_Toc287290912"/>
      <w:bookmarkStart w:id="879" w:name="_Toc292192876"/>
      <w:bookmarkStart w:id="880" w:name="_Toc298407644"/>
      <w:bookmarkStart w:id="881" w:name="_Toc309618094"/>
      <w:bookmarkStart w:id="882" w:name="_Toc314085347"/>
      <w:bookmarkStart w:id="883" w:name="_Toc314086245"/>
      <w:bookmarkStart w:id="884" w:name="_Toc314094168"/>
      <w:r w:rsidRPr="00677CB9">
        <w:rPr>
          <w:rFonts w:ascii="Arial" w:hAnsi="Arial" w:cs="Arial"/>
        </w:rPr>
        <w:t xml:space="preserve">Las inconformidades podrán presentarse en </w:t>
      </w:r>
      <w:r w:rsidR="00BC2E97">
        <w:rPr>
          <w:rFonts w:ascii="Arial" w:hAnsi="Arial" w:cs="Arial"/>
        </w:rPr>
        <w:t>el Órgano Interno Control</w:t>
      </w:r>
      <w:r w:rsidRPr="00677CB9">
        <w:rPr>
          <w:rFonts w:ascii="Arial" w:hAnsi="Arial" w:cs="Arial"/>
        </w:rPr>
        <w:t xml:space="preserve"> del Instituto </w:t>
      </w:r>
      <w:r>
        <w:rPr>
          <w:rFonts w:ascii="Arial" w:hAnsi="Arial" w:cs="Arial"/>
        </w:rPr>
        <w:t>Nacional Electoral</w:t>
      </w:r>
      <w:r w:rsidRPr="00677CB9">
        <w:rPr>
          <w:rFonts w:ascii="Arial" w:hAnsi="Arial" w:cs="Arial"/>
        </w:rPr>
        <w:t>, ubicada en Periférico Sur No. 4124</w:t>
      </w:r>
      <w:r w:rsidR="00F63238">
        <w:rPr>
          <w:rFonts w:ascii="Arial" w:hAnsi="Arial" w:cs="Arial"/>
        </w:rPr>
        <w:t>, Edificio Zafiro II,</w:t>
      </w:r>
      <w:r w:rsidRPr="00677CB9">
        <w:rPr>
          <w:rFonts w:ascii="Arial" w:hAnsi="Arial" w:cs="Arial"/>
        </w:rPr>
        <w:t xml:space="preserve"> tercer piso, Colonia </w:t>
      </w:r>
      <w:r>
        <w:rPr>
          <w:rFonts w:ascii="Arial" w:hAnsi="Arial" w:cs="Arial"/>
        </w:rPr>
        <w:t>Jardines del Pedregal</w:t>
      </w:r>
      <w:r w:rsidRPr="00677CB9">
        <w:rPr>
          <w:rFonts w:ascii="Arial" w:hAnsi="Arial" w:cs="Arial"/>
        </w:rPr>
        <w:t xml:space="preserve">, Delegación Álvaro Obregón, </w:t>
      </w:r>
      <w:r w:rsidR="00D20DC0">
        <w:rPr>
          <w:rFonts w:ascii="Arial" w:hAnsi="Arial" w:cs="Arial"/>
        </w:rPr>
        <w:t>C.P.  01900</w:t>
      </w:r>
      <w:r>
        <w:rPr>
          <w:rFonts w:ascii="Arial" w:hAnsi="Arial" w:cs="Arial"/>
        </w:rPr>
        <w:t>,</w:t>
      </w:r>
      <w:r w:rsidRPr="00677CB9">
        <w:rPr>
          <w:rFonts w:ascii="Arial" w:hAnsi="Arial" w:cs="Arial"/>
        </w:rPr>
        <w:t xml:space="preserve"> </w:t>
      </w:r>
      <w:r>
        <w:rPr>
          <w:rFonts w:ascii="Arial" w:hAnsi="Arial" w:cs="Arial"/>
        </w:rPr>
        <w:t>Ciudad de México</w:t>
      </w:r>
      <w:r w:rsidR="00D20DC0">
        <w:rPr>
          <w:rFonts w:ascii="Arial" w:hAnsi="Arial" w:cs="Arial"/>
        </w:rPr>
        <w:t>.</w:t>
      </w:r>
    </w:p>
    <w:p w14:paraId="32122A9F" w14:textId="77777777" w:rsidR="005A2897" w:rsidRDefault="005A2897" w:rsidP="00827564">
      <w:pPr>
        <w:spacing w:before="120" w:after="120"/>
        <w:ind w:left="705"/>
        <w:jc w:val="both"/>
        <w:rPr>
          <w:rFonts w:ascii="Arial" w:hAnsi="Arial" w:cs="Arial"/>
        </w:rPr>
      </w:pPr>
    </w:p>
    <w:p w14:paraId="7DF9F60B" w14:textId="77777777" w:rsidR="00827564" w:rsidRPr="006B4BE5" w:rsidRDefault="00827564" w:rsidP="00827564">
      <w:pPr>
        <w:pStyle w:val="Ttulo1"/>
        <w:numPr>
          <w:ilvl w:val="0"/>
          <w:numId w:val="1"/>
        </w:numPr>
        <w:spacing w:before="120" w:after="120"/>
        <w:jc w:val="both"/>
        <w:rPr>
          <w:rFonts w:cs="Arial"/>
          <w:bCs/>
          <w:color w:val="244061" w:themeColor="accent1" w:themeShade="80"/>
          <w:sz w:val="20"/>
        </w:rPr>
      </w:pPr>
      <w:bookmarkStart w:id="885" w:name="_Toc298407643"/>
      <w:bookmarkStart w:id="886" w:name="_Toc309618093"/>
      <w:bookmarkStart w:id="887" w:name="_Toc314705823"/>
      <w:bookmarkStart w:id="888" w:name="_Toc434004134"/>
      <w:bookmarkStart w:id="889" w:name="_Toc511922347"/>
      <w:r w:rsidRPr="006B4BE5">
        <w:rPr>
          <w:rFonts w:cs="Arial"/>
          <w:bCs/>
          <w:color w:val="244061" w:themeColor="accent1" w:themeShade="80"/>
          <w:sz w:val="20"/>
        </w:rPr>
        <w:t>SOLICITUD DE INFORMACIÓN</w:t>
      </w:r>
      <w:bookmarkEnd w:id="885"/>
      <w:bookmarkEnd w:id="886"/>
      <w:bookmarkEnd w:id="887"/>
      <w:bookmarkEnd w:id="888"/>
      <w:bookmarkEnd w:id="889"/>
    </w:p>
    <w:p w14:paraId="7960ED7E" w14:textId="77777777" w:rsidR="00827564" w:rsidRDefault="00827564" w:rsidP="00827564">
      <w:pPr>
        <w:spacing w:before="120" w:after="120"/>
        <w:ind w:left="709"/>
        <w:jc w:val="both"/>
        <w:rPr>
          <w:rFonts w:ascii="Arial" w:hAnsi="Arial" w:cs="Arial"/>
        </w:rPr>
      </w:pPr>
      <w:r w:rsidRPr="00677CB9">
        <w:rPr>
          <w:rFonts w:ascii="Arial" w:hAnsi="Arial" w:cs="Arial"/>
        </w:rPr>
        <w:t xml:space="preserve">El LICITANTE se compromete a proporcionar los datos e informes relacionados con la </w:t>
      </w:r>
      <w:r w:rsidR="00925AEA">
        <w:rPr>
          <w:rFonts w:ascii="Arial" w:hAnsi="Arial" w:cs="Arial"/>
        </w:rPr>
        <w:t>prestación de los</w:t>
      </w:r>
      <w:r w:rsidRPr="00677CB9">
        <w:rPr>
          <w:rFonts w:ascii="Arial" w:hAnsi="Arial" w:cs="Arial"/>
        </w:rPr>
        <w:t xml:space="preserve"> servicios solicitados, así como los referidos al desarrollo y ejecución de los mismos, qu</w:t>
      </w:r>
      <w:r w:rsidR="00760925">
        <w:rPr>
          <w:rFonts w:ascii="Arial" w:hAnsi="Arial" w:cs="Arial"/>
        </w:rPr>
        <w:t>e en su caso, le requiera</w:t>
      </w:r>
      <w:r w:rsidRPr="00677CB9">
        <w:rPr>
          <w:rFonts w:ascii="Arial" w:hAnsi="Arial" w:cs="Arial"/>
        </w:rPr>
        <w:t xml:space="preserve"> </w:t>
      </w:r>
      <w:r w:rsidR="00BC2E97">
        <w:rPr>
          <w:rFonts w:ascii="Arial" w:hAnsi="Arial" w:cs="Arial"/>
        </w:rPr>
        <w:t>el Órgano Interno Control</w:t>
      </w:r>
      <w:r w:rsidRPr="00677CB9">
        <w:rPr>
          <w:rFonts w:ascii="Arial" w:hAnsi="Arial" w:cs="Arial"/>
        </w:rPr>
        <w:t xml:space="preserve"> del INSTITUTO en el ámbito de sus atribuciones y en apego a lo previsto por los artículos 70 del REGLAMENTO.</w:t>
      </w:r>
    </w:p>
    <w:p w14:paraId="1683F163" w14:textId="77777777" w:rsidR="00827564" w:rsidRPr="00677CB9" w:rsidRDefault="00827564" w:rsidP="00827564">
      <w:pPr>
        <w:spacing w:before="120" w:after="120"/>
        <w:ind w:left="709"/>
        <w:jc w:val="both"/>
        <w:rPr>
          <w:rFonts w:ascii="Arial" w:hAnsi="Arial" w:cs="Arial"/>
        </w:rPr>
      </w:pPr>
    </w:p>
    <w:p w14:paraId="5ED02B1F" w14:textId="77777777" w:rsidR="00827564" w:rsidRPr="006B4BE5" w:rsidRDefault="00827564" w:rsidP="00827564">
      <w:pPr>
        <w:pStyle w:val="Ttulo1"/>
        <w:numPr>
          <w:ilvl w:val="0"/>
          <w:numId w:val="1"/>
        </w:numPr>
        <w:spacing w:before="120" w:after="120"/>
        <w:jc w:val="both"/>
        <w:rPr>
          <w:rFonts w:cs="Arial"/>
          <w:bCs/>
          <w:color w:val="244061" w:themeColor="accent1" w:themeShade="80"/>
          <w:sz w:val="20"/>
        </w:rPr>
      </w:pPr>
      <w:bookmarkStart w:id="890" w:name="_Toc434004135"/>
      <w:bookmarkStart w:id="891" w:name="_Toc511922348"/>
      <w:r w:rsidRPr="006B4BE5">
        <w:rPr>
          <w:rFonts w:cs="Arial"/>
          <w:bCs/>
          <w:color w:val="244061" w:themeColor="accent1" w:themeShade="80"/>
          <w:sz w:val="20"/>
        </w:rPr>
        <w:t>NO NEGOCIABILIDAD DE LAS CONDICIONES CONTENIDAS EN ESTA CONVOCATORIA Y EN LAS PROPOSICIONES</w:t>
      </w:r>
      <w:bookmarkEnd w:id="878"/>
      <w:bookmarkEnd w:id="879"/>
      <w:bookmarkEnd w:id="880"/>
      <w:bookmarkEnd w:id="881"/>
      <w:bookmarkEnd w:id="882"/>
      <w:bookmarkEnd w:id="883"/>
      <w:bookmarkEnd w:id="884"/>
      <w:bookmarkEnd w:id="890"/>
      <w:bookmarkEnd w:id="891"/>
    </w:p>
    <w:p w14:paraId="73131B07" w14:textId="77777777" w:rsidR="00827564" w:rsidRDefault="00827564" w:rsidP="00827564">
      <w:pPr>
        <w:spacing w:before="120" w:after="120"/>
        <w:ind w:left="705"/>
        <w:jc w:val="both"/>
        <w:rPr>
          <w:rFonts w:cs="Arial"/>
          <w:kern w:val="32"/>
        </w:rPr>
      </w:pPr>
      <w:r w:rsidRPr="00677CB9">
        <w:rPr>
          <w:rFonts w:ascii="Arial" w:hAnsi="Arial" w:cs="Arial"/>
        </w:rPr>
        <w:t>De conformidad con el párrafo séptimo del artículo 31 del REGLAMENTO, ninguna de las condiciones contenidas en la presente convocatoria, así como en las proposiciones presentadas por el LICITANTE, podrán ser negociadas.</w:t>
      </w:r>
      <w:r w:rsidRPr="00677CB9">
        <w:rPr>
          <w:rFonts w:cs="Arial"/>
          <w:kern w:val="32"/>
        </w:rPr>
        <w:t xml:space="preserve"> </w:t>
      </w:r>
    </w:p>
    <w:p w14:paraId="3F00C26B" w14:textId="296CA30D" w:rsidR="009461F4" w:rsidRDefault="009461F4" w:rsidP="008742EC">
      <w:pPr>
        <w:spacing w:before="120" w:after="120"/>
        <w:jc w:val="center"/>
        <w:rPr>
          <w:rFonts w:ascii="Arial" w:hAnsi="Arial" w:cs="Arial"/>
        </w:rPr>
      </w:pPr>
    </w:p>
    <w:p w14:paraId="47B7F061" w14:textId="1338DE09" w:rsidR="003D536E" w:rsidRDefault="003D536E" w:rsidP="008742EC">
      <w:pPr>
        <w:spacing w:before="120" w:after="120"/>
        <w:jc w:val="center"/>
        <w:rPr>
          <w:rFonts w:ascii="Arial" w:hAnsi="Arial" w:cs="Arial"/>
        </w:rPr>
      </w:pPr>
    </w:p>
    <w:p w14:paraId="07AAA975" w14:textId="77777777" w:rsidR="003D536E" w:rsidRDefault="003D536E" w:rsidP="008742EC">
      <w:pPr>
        <w:spacing w:before="120" w:after="120"/>
        <w:jc w:val="center"/>
        <w:rPr>
          <w:rFonts w:ascii="Arial" w:hAnsi="Arial" w:cs="Arial"/>
        </w:rPr>
      </w:pPr>
    </w:p>
    <w:p w14:paraId="6AC1841D" w14:textId="77777777" w:rsidR="009461F4" w:rsidRDefault="009461F4" w:rsidP="008742EC">
      <w:pPr>
        <w:spacing w:before="120" w:after="120"/>
        <w:jc w:val="center"/>
        <w:rPr>
          <w:rFonts w:ascii="Arial" w:hAnsi="Arial" w:cs="Arial"/>
        </w:rPr>
      </w:pPr>
    </w:p>
    <w:p w14:paraId="1CF629D3" w14:textId="77777777" w:rsidR="008742EC" w:rsidRPr="00EA558C" w:rsidRDefault="008742EC" w:rsidP="008742EC">
      <w:pPr>
        <w:spacing w:before="120" w:after="120"/>
        <w:jc w:val="center"/>
        <w:rPr>
          <w:rFonts w:ascii="Arial" w:hAnsi="Arial" w:cs="Arial"/>
        </w:rPr>
      </w:pPr>
      <w:r w:rsidRPr="00EA558C">
        <w:rPr>
          <w:rFonts w:ascii="Arial" w:hAnsi="Arial" w:cs="Arial"/>
        </w:rPr>
        <w:t>____________________________</w:t>
      </w:r>
    </w:p>
    <w:p w14:paraId="2AAF3C99" w14:textId="77777777" w:rsidR="008742EC" w:rsidRPr="00EA558C" w:rsidRDefault="008742EC" w:rsidP="008742EC">
      <w:pPr>
        <w:spacing w:before="120" w:after="120"/>
        <w:jc w:val="center"/>
        <w:rPr>
          <w:rFonts w:ascii="Arial" w:hAnsi="Arial" w:cs="Arial"/>
          <w:b/>
        </w:rPr>
      </w:pPr>
      <w:r w:rsidRPr="00EA558C">
        <w:rPr>
          <w:rFonts w:ascii="Arial" w:hAnsi="Arial" w:cs="Arial"/>
          <w:b/>
        </w:rPr>
        <w:t>Lic. Alma Olivia Campos Aquino</w:t>
      </w:r>
    </w:p>
    <w:p w14:paraId="1FB49539" w14:textId="77777777" w:rsidR="008742EC" w:rsidRPr="00EA558C" w:rsidRDefault="008742EC" w:rsidP="008742EC">
      <w:pPr>
        <w:jc w:val="center"/>
        <w:rPr>
          <w:rFonts w:ascii="Arial" w:hAnsi="Arial" w:cs="Arial"/>
        </w:rPr>
      </w:pPr>
      <w:r w:rsidRPr="00EA558C">
        <w:rPr>
          <w:rFonts w:ascii="Arial" w:hAnsi="Arial" w:cs="Arial"/>
        </w:rPr>
        <w:t>Jefa del Departamento de Licitaciones</w:t>
      </w:r>
    </w:p>
    <w:p w14:paraId="6DCD64CD" w14:textId="77777777" w:rsidR="008742EC" w:rsidRDefault="008742EC" w:rsidP="008742EC">
      <w:pPr>
        <w:jc w:val="center"/>
        <w:rPr>
          <w:rFonts w:ascii="Arial" w:hAnsi="Arial" w:cs="Arial"/>
        </w:rPr>
      </w:pPr>
      <w:r w:rsidRPr="00EA558C">
        <w:rPr>
          <w:rFonts w:ascii="Arial" w:hAnsi="Arial" w:cs="Arial"/>
        </w:rPr>
        <w:t>y Control y Seguimiento de Proveedores</w:t>
      </w:r>
    </w:p>
    <w:p w14:paraId="690C01A6" w14:textId="023CAEEE" w:rsidR="00BC2CE5" w:rsidRDefault="00BC2CE5">
      <w:pPr>
        <w:rPr>
          <w:rFonts w:ascii="Arial" w:hAnsi="Arial" w:cs="Arial"/>
          <w:b/>
          <w:color w:val="CC0066"/>
          <w:kern w:val="32"/>
          <w:sz w:val="32"/>
          <w:szCs w:val="32"/>
          <w:lang w:val="es-ES"/>
        </w:rPr>
      </w:pPr>
    </w:p>
    <w:p w14:paraId="6D0F967B" w14:textId="7FED4557" w:rsidR="003D536E" w:rsidRDefault="003D536E">
      <w:pPr>
        <w:rPr>
          <w:rFonts w:ascii="Arial" w:hAnsi="Arial" w:cs="Arial"/>
          <w:b/>
          <w:color w:val="CC0066"/>
          <w:kern w:val="32"/>
          <w:sz w:val="32"/>
          <w:szCs w:val="32"/>
          <w:lang w:val="es-ES"/>
        </w:rPr>
      </w:pPr>
    </w:p>
    <w:p w14:paraId="4C8A1437" w14:textId="06B8855C" w:rsidR="003D536E" w:rsidRDefault="003D536E">
      <w:pPr>
        <w:rPr>
          <w:rFonts w:ascii="Arial" w:hAnsi="Arial" w:cs="Arial"/>
          <w:b/>
          <w:color w:val="CC0066"/>
          <w:kern w:val="32"/>
          <w:sz w:val="32"/>
          <w:szCs w:val="32"/>
          <w:lang w:val="es-ES"/>
        </w:rPr>
      </w:pPr>
    </w:p>
    <w:p w14:paraId="6FE0CAF9" w14:textId="0F869696" w:rsidR="003D536E" w:rsidRDefault="003D536E">
      <w:pPr>
        <w:rPr>
          <w:rFonts w:ascii="Arial" w:hAnsi="Arial" w:cs="Arial"/>
          <w:b/>
          <w:color w:val="CC0066"/>
          <w:kern w:val="32"/>
          <w:sz w:val="32"/>
          <w:szCs w:val="32"/>
          <w:lang w:val="es-ES"/>
        </w:rPr>
      </w:pPr>
    </w:p>
    <w:p w14:paraId="0CA82EAD" w14:textId="77777777" w:rsidR="00F70FCA" w:rsidRPr="00B84AD8" w:rsidRDefault="00F70FCA" w:rsidP="0071788A">
      <w:pPr>
        <w:pStyle w:val="Ttulo1"/>
        <w:rPr>
          <w:rFonts w:cs="Arial"/>
          <w:color w:val="666699"/>
          <w:kern w:val="32"/>
          <w:sz w:val="32"/>
          <w:szCs w:val="32"/>
        </w:rPr>
      </w:pPr>
      <w:bookmarkStart w:id="892" w:name="_ANEXO_1"/>
      <w:bookmarkStart w:id="893" w:name="_Toc511922349"/>
      <w:bookmarkEnd w:id="892"/>
      <w:r w:rsidRPr="0071788A">
        <w:rPr>
          <w:rFonts w:cs="Arial"/>
          <w:color w:val="CC0066"/>
          <w:kern w:val="32"/>
          <w:sz w:val="32"/>
          <w:szCs w:val="32"/>
        </w:rPr>
        <w:t>ANEXO 1</w:t>
      </w:r>
      <w:bookmarkEnd w:id="715"/>
      <w:bookmarkEnd w:id="716"/>
      <w:bookmarkEnd w:id="893"/>
    </w:p>
    <w:p w14:paraId="2B134F82" w14:textId="77777777" w:rsidR="00F70FCA" w:rsidRPr="0071788A" w:rsidRDefault="00A95A33" w:rsidP="0071788A">
      <w:pPr>
        <w:pStyle w:val="Ttulo1"/>
        <w:shd w:val="clear" w:color="auto" w:fill="D9D9D9" w:themeFill="background1" w:themeFillShade="D9"/>
        <w:rPr>
          <w:rFonts w:cs="Arial"/>
          <w:kern w:val="32"/>
          <w:sz w:val="28"/>
          <w:szCs w:val="32"/>
        </w:rPr>
      </w:pPr>
      <w:bookmarkStart w:id="894" w:name="_Toc452121414"/>
      <w:bookmarkStart w:id="895" w:name="_Toc464498337"/>
      <w:bookmarkStart w:id="896" w:name="_Toc464498742"/>
      <w:bookmarkStart w:id="897" w:name="_Toc485137293"/>
      <w:bookmarkStart w:id="898" w:name="_Toc490562482"/>
      <w:bookmarkStart w:id="899" w:name="_Toc497216152"/>
      <w:bookmarkStart w:id="900" w:name="_Toc499126228"/>
      <w:bookmarkStart w:id="901" w:name="_Toc505757152"/>
      <w:bookmarkStart w:id="902" w:name="_Toc505869749"/>
      <w:bookmarkStart w:id="903" w:name="_Toc511922350"/>
      <w:r w:rsidRPr="0071788A">
        <w:rPr>
          <w:rFonts w:cs="Arial"/>
          <w:kern w:val="32"/>
          <w:sz w:val="28"/>
          <w:szCs w:val="32"/>
        </w:rPr>
        <w:t>Especificaciones Técnicas</w:t>
      </w:r>
      <w:bookmarkEnd w:id="894"/>
      <w:bookmarkEnd w:id="895"/>
      <w:bookmarkEnd w:id="896"/>
      <w:bookmarkEnd w:id="897"/>
      <w:bookmarkEnd w:id="898"/>
      <w:bookmarkEnd w:id="899"/>
      <w:bookmarkEnd w:id="900"/>
      <w:bookmarkEnd w:id="901"/>
      <w:bookmarkEnd w:id="902"/>
      <w:bookmarkEnd w:id="903"/>
    </w:p>
    <w:p w14:paraId="1EDDEB98" w14:textId="77777777" w:rsidR="00773A7C" w:rsidRDefault="00773A7C" w:rsidP="00773A7C">
      <w:pPr>
        <w:rPr>
          <w:rFonts w:ascii="Arial" w:hAnsi="Arial" w:cs="Arial"/>
          <w:b/>
        </w:rPr>
      </w:pPr>
      <w:bookmarkStart w:id="904" w:name="_Toc309618101"/>
      <w:bookmarkStart w:id="905" w:name="_Toc314085350"/>
      <w:bookmarkStart w:id="906" w:name="_Toc314094171"/>
      <w:bookmarkStart w:id="907" w:name="_Toc289064607"/>
      <w:bookmarkEnd w:id="717"/>
    </w:p>
    <w:p w14:paraId="5C23422E" w14:textId="77777777" w:rsidR="00096EBA" w:rsidRPr="00085FBA" w:rsidRDefault="00096EBA" w:rsidP="00096EBA">
      <w:pPr>
        <w:pStyle w:val="Ttulo1"/>
        <w:numPr>
          <w:ilvl w:val="0"/>
          <w:numId w:val="136"/>
        </w:numPr>
        <w:tabs>
          <w:tab w:val="left" w:pos="284"/>
        </w:tabs>
        <w:ind w:left="0" w:firstLine="0"/>
        <w:jc w:val="both"/>
        <w:rPr>
          <w:rFonts w:cs="Arial"/>
          <w:kern w:val="32"/>
          <w:sz w:val="20"/>
          <w:lang w:val="es-MX"/>
        </w:rPr>
      </w:pPr>
      <w:bookmarkStart w:id="908" w:name="_Toc309618100"/>
      <w:bookmarkStart w:id="909" w:name="_Toc314085349"/>
      <w:bookmarkStart w:id="910" w:name="_Toc314094170"/>
      <w:r w:rsidRPr="00085FBA">
        <w:rPr>
          <w:rFonts w:cs="Arial"/>
          <w:kern w:val="32"/>
          <w:sz w:val="20"/>
          <w:lang w:val="es-MX"/>
        </w:rPr>
        <w:t xml:space="preserve">Objeto de la Contratación. </w:t>
      </w:r>
    </w:p>
    <w:p w14:paraId="4FAED2C6" w14:textId="77777777" w:rsidR="00096EBA" w:rsidRPr="00085FBA" w:rsidRDefault="00096EBA" w:rsidP="00096EBA">
      <w:pPr>
        <w:jc w:val="both"/>
        <w:rPr>
          <w:rFonts w:ascii="Arial" w:hAnsi="Arial" w:cs="Arial"/>
        </w:rPr>
      </w:pPr>
      <w:r w:rsidRPr="00085FBA">
        <w:rPr>
          <w:rFonts w:ascii="Arial" w:hAnsi="Arial" w:cs="Arial"/>
        </w:rPr>
        <w:t>Suministrar el servicio de alimentos con sistema de autoservicio para medios de comunicación, policía federal y observadores nacionales e internacionales, durante la Jornada Electoral Federal 2017-2018.</w:t>
      </w:r>
    </w:p>
    <w:p w14:paraId="00D8DDA2" w14:textId="77777777" w:rsidR="00096EBA" w:rsidRPr="00085FBA" w:rsidRDefault="00096EBA" w:rsidP="00096EBA">
      <w:pPr>
        <w:jc w:val="both"/>
        <w:rPr>
          <w:rFonts w:ascii="Arial" w:hAnsi="Arial" w:cs="Arial"/>
        </w:rPr>
      </w:pPr>
    </w:p>
    <w:p w14:paraId="1ABB5251" w14:textId="77777777" w:rsidR="00096EBA" w:rsidRPr="00085FBA" w:rsidRDefault="00096EBA" w:rsidP="00096EBA">
      <w:pPr>
        <w:pStyle w:val="Ttulo1"/>
        <w:numPr>
          <w:ilvl w:val="0"/>
          <w:numId w:val="136"/>
        </w:numPr>
        <w:ind w:left="284" w:hanging="284"/>
        <w:jc w:val="both"/>
        <w:rPr>
          <w:rFonts w:cs="Arial"/>
          <w:kern w:val="32"/>
          <w:sz w:val="20"/>
          <w:lang w:val="es-MX"/>
        </w:rPr>
      </w:pPr>
      <w:r w:rsidRPr="00085FBA">
        <w:rPr>
          <w:rFonts w:cs="Arial"/>
          <w:kern w:val="32"/>
          <w:sz w:val="20"/>
          <w:lang w:val="es-MX"/>
        </w:rPr>
        <w:t xml:space="preserve">Antecedentes. </w:t>
      </w:r>
    </w:p>
    <w:p w14:paraId="1F51A553" w14:textId="77777777" w:rsidR="00096EBA" w:rsidRPr="00085FBA" w:rsidRDefault="00096EBA" w:rsidP="00096EBA">
      <w:pPr>
        <w:jc w:val="both"/>
        <w:rPr>
          <w:rFonts w:ascii="Arial" w:hAnsi="Arial" w:cs="Arial"/>
        </w:rPr>
      </w:pPr>
      <w:r w:rsidRPr="00085FBA">
        <w:rPr>
          <w:rFonts w:ascii="Arial" w:hAnsi="Arial" w:cs="Arial"/>
        </w:rPr>
        <w:t>Es indispensable contar con la prestación del servicio de comedor extraordinario previo y durante la jornada electoral 2018, para poner a disposición de medios de comunicación, policía federal y observadores nacionales e internacionales una opción de alimentos que satisfaga las necesidades de los mismos y con ello realizar las funciones asignadas para el desarrollo de la Jornada Electoral 2018.</w:t>
      </w:r>
    </w:p>
    <w:p w14:paraId="1A403377" w14:textId="77777777" w:rsidR="00096EBA" w:rsidRPr="00085FBA" w:rsidRDefault="00096EBA" w:rsidP="00096EBA">
      <w:pPr>
        <w:jc w:val="both"/>
        <w:rPr>
          <w:rFonts w:ascii="Arial" w:hAnsi="Arial" w:cs="Arial"/>
        </w:rPr>
      </w:pPr>
    </w:p>
    <w:p w14:paraId="2C0310F2" w14:textId="77777777" w:rsidR="00096EBA" w:rsidRPr="00085FBA" w:rsidRDefault="00096EBA" w:rsidP="00096EBA">
      <w:pPr>
        <w:pStyle w:val="Ttulo1"/>
        <w:numPr>
          <w:ilvl w:val="0"/>
          <w:numId w:val="136"/>
        </w:numPr>
        <w:ind w:left="284" w:hanging="284"/>
        <w:jc w:val="both"/>
        <w:rPr>
          <w:rFonts w:cs="Arial"/>
          <w:kern w:val="32"/>
          <w:sz w:val="20"/>
          <w:lang w:val="es-MX"/>
        </w:rPr>
      </w:pPr>
      <w:r w:rsidRPr="00085FBA">
        <w:rPr>
          <w:rFonts w:cs="Arial"/>
          <w:kern w:val="32"/>
          <w:sz w:val="20"/>
          <w:lang w:val="es-MX"/>
        </w:rPr>
        <w:t xml:space="preserve">Descripción general del servicio.  </w:t>
      </w:r>
    </w:p>
    <w:p w14:paraId="0CADD24C" w14:textId="77777777" w:rsidR="00096EBA" w:rsidRPr="00085FBA" w:rsidRDefault="00096EBA" w:rsidP="00096EBA">
      <w:pPr>
        <w:rPr>
          <w:rFonts w:ascii="Arial" w:hAnsi="Arial" w:cs="Arial"/>
        </w:rPr>
      </w:pPr>
    </w:p>
    <w:p w14:paraId="03695630" w14:textId="77777777" w:rsidR="00096EBA" w:rsidRPr="00085FBA" w:rsidRDefault="00096EBA" w:rsidP="00096EBA">
      <w:pPr>
        <w:pStyle w:val="p0"/>
        <w:widowControl/>
        <w:tabs>
          <w:tab w:val="clear" w:pos="720"/>
        </w:tabs>
        <w:rPr>
          <w:rFonts w:ascii="Arial" w:hAnsi="Arial" w:cs="Arial"/>
          <w:sz w:val="20"/>
          <w:lang w:val="es-ES_tradnl" w:eastAsia="x-none"/>
        </w:rPr>
      </w:pPr>
      <w:r w:rsidRPr="00085FBA">
        <w:rPr>
          <w:rFonts w:ascii="Arial" w:hAnsi="Arial" w:cs="Arial"/>
          <w:sz w:val="20"/>
          <w:lang w:val="es-ES_tradnl" w:eastAsia="x-none"/>
        </w:rPr>
        <w:t>El otorgamiento del servicio se llevará a cabo durante 5 días (4 días completos y desayuno para el quinto día) en el inmueble que se menciona a continuación:</w:t>
      </w:r>
    </w:p>
    <w:p w14:paraId="7B1C1D7A" w14:textId="77777777" w:rsidR="00096EBA" w:rsidRPr="00085FBA" w:rsidRDefault="00096EBA" w:rsidP="00096EBA">
      <w:pPr>
        <w:pStyle w:val="p0"/>
        <w:widowControl/>
        <w:tabs>
          <w:tab w:val="clear" w:pos="720"/>
        </w:tabs>
        <w:rPr>
          <w:rFonts w:ascii="Arial" w:hAnsi="Arial" w:cs="Arial"/>
          <w:b/>
          <w:bCs/>
          <w:sz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6"/>
        <w:gridCol w:w="7051"/>
      </w:tblGrid>
      <w:tr w:rsidR="00096EBA" w:rsidRPr="00085FBA" w14:paraId="48C37368" w14:textId="77777777" w:rsidTr="0036552E">
        <w:trPr>
          <w:jc w:val="center"/>
        </w:trPr>
        <w:tc>
          <w:tcPr>
            <w:tcW w:w="2197" w:type="dxa"/>
            <w:shd w:val="clear" w:color="auto" w:fill="auto"/>
          </w:tcPr>
          <w:p w14:paraId="00A3D60F" w14:textId="77777777" w:rsidR="00096EBA" w:rsidRPr="00085FBA" w:rsidRDefault="00096EBA" w:rsidP="0036552E">
            <w:pPr>
              <w:jc w:val="center"/>
              <w:rPr>
                <w:rFonts w:ascii="Arial" w:hAnsi="Arial" w:cs="Arial"/>
                <w:b/>
                <w:lang w:val="es-ES_tradnl" w:eastAsia="x-none"/>
              </w:rPr>
            </w:pPr>
            <w:r w:rsidRPr="00085FBA">
              <w:rPr>
                <w:rFonts w:ascii="Arial" w:hAnsi="Arial" w:cs="Arial"/>
                <w:b/>
                <w:lang w:val="es-ES_tradnl" w:eastAsia="x-none"/>
              </w:rPr>
              <w:t>INMUEBLE</w:t>
            </w:r>
          </w:p>
        </w:tc>
        <w:tc>
          <w:tcPr>
            <w:tcW w:w="7180" w:type="dxa"/>
            <w:shd w:val="clear" w:color="auto" w:fill="auto"/>
          </w:tcPr>
          <w:p w14:paraId="2857BB91" w14:textId="77777777" w:rsidR="00096EBA" w:rsidRPr="00085FBA" w:rsidRDefault="00096EBA" w:rsidP="0036552E">
            <w:pPr>
              <w:jc w:val="center"/>
              <w:rPr>
                <w:rFonts w:ascii="Arial" w:hAnsi="Arial" w:cs="Arial"/>
                <w:b/>
                <w:lang w:val="es-ES_tradnl" w:eastAsia="x-none"/>
              </w:rPr>
            </w:pPr>
            <w:r w:rsidRPr="00085FBA">
              <w:rPr>
                <w:rFonts w:ascii="Arial" w:hAnsi="Arial" w:cs="Arial"/>
                <w:b/>
                <w:lang w:val="es-ES_tradnl" w:eastAsia="x-none"/>
              </w:rPr>
              <w:t>DIRECCIÓN</w:t>
            </w:r>
          </w:p>
        </w:tc>
      </w:tr>
      <w:tr w:rsidR="00096EBA" w:rsidRPr="00085FBA" w14:paraId="70AC7FBC" w14:textId="77777777" w:rsidTr="0036552E">
        <w:trPr>
          <w:jc w:val="center"/>
        </w:trPr>
        <w:tc>
          <w:tcPr>
            <w:tcW w:w="2197" w:type="dxa"/>
            <w:shd w:val="clear" w:color="auto" w:fill="auto"/>
          </w:tcPr>
          <w:p w14:paraId="0D2F37EF"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I.N.E Tlalpan</w:t>
            </w:r>
          </w:p>
        </w:tc>
        <w:tc>
          <w:tcPr>
            <w:tcW w:w="7180" w:type="dxa"/>
            <w:shd w:val="clear" w:color="auto" w:fill="auto"/>
            <w:vAlign w:val="center"/>
          </w:tcPr>
          <w:p w14:paraId="67819135"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Viaducto Tlalpan No. 100, colonia Arenal Tepepan, Delegación Tlalpan, C.P. 14610, Ciudad de México</w:t>
            </w:r>
          </w:p>
        </w:tc>
      </w:tr>
    </w:tbl>
    <w:p w14:paraId="24AD3534" w14:textId="77777777" w:rsidR="00096EBA" w:rsidRPr="00085FBA" w:rsidRDefault="00096EBA" w:rsidP="00096EBA">
      <w:pPr>
        <w:rPr>
          <w:rFonts w:ascii="Arial" w:hAnsi="Arial" w:cs="Arial"/>
          <w:lang w:val="es-ES_tradnl" w:eastAsia="x-none"/>
        </w:rPr>
      </w:pPr>
    </w:p>
    <w:p w14:paraId="23DEC091"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Los menús, deberán ser variados y equilibrados nutricionalmente, y tendrán que apegarse a la </w:t>
      </w:r>
      <w:r w:rsidRPr="00085FBA">
        <w:rPr>
          <w:rFonts w:ascii="Arial" w:hAnsi="Arial" w:cs="Arial"/>
          <w:b/>
          <w:lang w:val="es-ES_tradnl" w:eastAsia="x-none"/>
        </w:rPr>
        <w:t>Guía básica general para la integración de menús</w:t>
      </w:r>
      <w:r w:rsidRPr="00085FBA">
        <w:rPr>
          <w:rFonts w:ascii="Arial" w:hAnsi="Arial" w:cs="Arial"/>
          <w:lang w:val="es-ES_tradnl" w:eastAsia="x-none"/>
        </w:rPr>
        <w:t xml:space="preserve">, que se describe en el </w:t>
      </w:r>
      <w:r w:rsidRPr="00085FBA">
        <w:rPr>
          <w:rFonts w:ascii="Arial" w:hAnsi="Arial" w:cs="Arial"/>
          <w:b/>
          <w:lang w:val="es-ES_tradnl" w:eastAsia="x-none"/>
        </w:rPr>
        <w:t>Apéndice A</w:t>
      </w:r>
      <w:r w:rsidRPr="00085FBA">
        <w:rPr>
          <w:rFonts w:ascii="Arial" w:hAnsi="Arial" w:cs="Arial"/>
          <w:lang w:val="es-ES_tradnl" w:eastAsia="x-none"/>
        </w:rPr>
        <w:t xml:space="preserve"> de este Anexo, las ofertas que se hagan de menús deberán realizarse bajo un análisis nutricional avalado por el nutriólogo del “PROVEEDOR”, por lo que el “LICITANTE”, deberá proporcionar copia simple de la cédula profesional y del título profesional por ambos lados para la comprobación del nivel académico de su nutriólogo, lo anterior para valoración de los menús, acorde a las características y necesidades de los comensales que asistirán al comedor, considerando la distribución de alimentos para un aporte calórico en promedio de entre 700 a 1000 calorías por el total del menú a servir. </w:t>
      </w:r>
    </w:p>
    <w:p w14:paraId="338E48C1" w14:textId="77777777" w:rsidR="00096EBA" w:rsidRPr="00085FBA" w:rsidRDefault="00096EBA" w:rsidP="00096EBA">
      <w:pPr>
        <w:pStyle w:val="p0"/>
        <w:widowControl/>
        <w:rPr>
          <w:rFonts w:ascii="Arial" w:hAnsi="Arial" w:cs="Arial"/>
          <w:sz w:val="20"/>
          <w:lang w:val="es-ES_tradnl" w:eastAsia="x-none"/>
        </w:rPr>
      </w:pPr>
    </w:p>
    <w:p w14:paraId="7489D1ED" w14:textId="77777777" w:rsidR="00096EBA" w:rsidRPr="00085FBA" w:rsidRDefault="00096EBA" w:rsidP="00096EBA">
      <w:pPr>
        <w:pStyle w:val="p0"/>
        <w:widowControl/>
        <w:rPr>
          <w:rFonts w:ascii="Arial" w:hAnsi="Arial" w:cs="Arial"/>
          <w:sz w:val="20"/>
          <w:lang w:val="es-ES_tradnl" w:eastAsia="x-none"/>
        </w:rPr>
      </w:pPr>
      <w:r w:rsidRPr="00085FBA">
        <w:rPr>
          <w:rFonts w:ascii="Arial" w:hAnsi="Arial" w:cs="Arial"/>
          <w:sz w:val="20"/>
          <w:lang w:val="es-ES_tradnl" w:eastAsia="x-none"/>
        </w:rPr>
        <w:t>En caso de requerir servicios fuera del horario y/o días señalados, así como, los incrementos o decrementos en el servicio extraordinario se le notificará al “PROVEEDOR” vía correo electrónico, con un mínimo de 12 Hrs. de anticipación.</w:t>
      </w:r>
    </w:p>
    <w:p w14:paraId="66476BAE" w14:textId="77777777" w:rsidR="00096EBA" w:rsidRPr="00085FBA" w:rsidRDefault="00096EBA" w:rsidP="00096EBA">
      <w:pPr>
        <w:pStyle w:val="p0"/>
        <w:widowControl/>
        <w:rPr>
          <w:rFonts w:ascii="Arial" w:hAnsi="Arial" w:cs="Arial"/>
          <w:sz w:val="20"/>
          <w:lang w:val="es-ES_tradnl" w:eastAsia="x-none"/>
        </w:rPr>
      </w:pPr>
    </w:p>
    <w:p w14:paraId="5CFAD258" w14:textId="77777777" w:rsidR="00096EBA" w:rsidRPr="00085FBA" w:rsidRDefault="00096EBA" w:rsidP="00096EBA">
      <w:pPr>
        <w:pStyle w:val="Ttulo1"/>
        <w:numPr>
          <w:ilvl w:val="0"/>
          <w:numId w:val="136"/>
        </w:numPr>
        <w:ind w:left="284" w:hanging="284"/>
        <w:jc w:val="both"/>
        <w:rPr>
          <w:rFonts w:cs="Arial"/>
          <w:b w:val="0"/>
          <w:sz w:val="20"/>
          <w:lang w:val="es-MX"/>
        </w:rPr>
      </w:pPr>
      <w:r w:rsidRPr="00E00F52">
        <w:rPr>
          <w:rFonts w:cs="Arial"/>
          <w:sz w:val="20"/>
          <w:lang w:val="es-MX"/>
        </w:rPr>
        <w:t>Características generales del servicio extraordinario</w:t>
      </w:r>
      <w:r w:rsidRPr="00085FBA">
        <w:rPr>
          <w:rFonts w:cs="Arial"/>
          <w:b w:val="0"/>
          <w:sz w:val="20"/>
          <w:lang w:val="es-MX"/>
        </w:rPr>
        <w:t xml:space="preserve">. </w:t>
      </w:r>
    </w:p>
    <w:p w14:paraId="1D645589" w14:textId="77777777" w:rsidR="00096EBA" w:rsidRPr="00085FBA" w:rsidRDefault="00096EBA" w:rsidP="00096EBA">
      <w:pPr>
        <w:pStyle w:val="Textoindependiente2"/>
        <w:spacing w:before="0"/>
        <w:jc w:val="both"/>
        <w:rPr>
          <w:rFonts w:cs="Arial"/>
          <w:sz w:val="20"/>
          <w:lang w:val="es-MX"/>
        </w:rPr>
      </w:pPr>
    </w:p>
    <w:p w14:paraId="2D321AE6" w14:textId="77777777" w:rsidR="00096EBA" w:rsidRPr="00085FBA" w:rsidRDefault="00096EBA" w:rsidP="00096EBA">
      <w:pPr>
        <w:pStyle w:val="Textoindependiente2"/>
        <w:spacing w:before="0"/>
        <w:jc w:val="both"/>
        <w:rPr>
          <w:rFonts w:cs="Arial"/>
          <w:sz w:val="20"/>
        </w:rPr>
      </w:pPr>
      <w:r w:rsidRPr="00085FBA">
        <w:rPr>
          <w:rFonts w:cs="Arial"/>
          <w:sz w:val="20"/>
        </w:rPr>
        <w:t>Para la prestación del servicio, el “PROVEEDOR” deberá considerar un estimado de:</w:t>
      </w:r>
    </w:p>
    <w:p w14:paraId="763EB0E2" w14:textId="77777777" w:rsidR="00096EBA" w:rsidRPr="00085FBA" w:rsidRDefault="00096EBA" w:rsidP="00096EBA">
      <w:pPr>
        <w:pStyle w:val="Textoindependiente2"/>
        <w:numPr>
          <w:ilvl w:val="0"/>
          <w:numId w:val="140"/>
        </w:numPr>
        <w:spacing w:before="0"/>
        <w:ind w:left="714" w:hanging="357"/>
        <w:jc w:val="both"/>
        <w:rPr>
          <w:rFonts w:cs="Arial"/>
          <w:sz w:val="20"/>
        </w:rPr>
      </w:pPr>
      <w:r w:rsidRPr="00085FBA">
        <w:rPr>
          <w:rFonts w:cs="Arial"/>
          <w:sz w:val="20"/>
        </w:rPr>
        <w:t>2,950 servicios estimados de desayunos</w:t>
      </w:r>
    </w:p>
    <w:p w14:paraId="5E14CB4E" w14:textId="77777777" w:rsidR="00096EBA" w:rsidRPr="00085FBA" w:rsidRDefault="00096EBA" w:rsidP="00096EBA">
      <w:pPr>
        <w:pStyle w:val="Textoindependiente2"/>
        <w:numPr>
          <w:ilvl w:val="0"/>
          <w:numId w:val="140"/>
        </w:numPr>
        <w:spacing w:before="0"/>
        <w:ind w:left="714" w:hanging="357"/>
        <w:jc w:val="both"/>
        <w:rPr>
          <w:rFonts w:cs="Arial"/>
          <w:sz w:val="20"/>
        </w:rPr>
      </w:pPr>
      <w:r w:rsidRPr="00085FBA">
        <w:rPr>
          <w:rFonts w:cs="Arial"/>
          <w:sz w:val="20"/>
        </w:rPr>
        <w:t>3,400 servicios estimados de comidas y</w:t>
      </w:r>
    </w:p>
    <w:p w14:paraId="5EC85D41" w14:textId="77777777" w:rsidR="00096EBA" w:rsidRPr="00085FBA" w:rsidRDefault="00096EBA" w:rsidP="00096EBA">
      <w:pPr>
        <w:pStyle w:val="Textoindependiente2"/>
        <w:numPr>
          <w:ilvl w:val="0"/>
          <w:numId w:val="140"/>
        </w:numPr>
        <w:spacing w:before="0"/>
        <w:ind w:left="714" w:hanging="357"/>
        <w:jc w:val="both"/>
        <w:rPr>
          <w:rFonts w:cs="Arial"/>
          <w:sz w:val="20"/>
        </w:rPr>
      </w:pPr>
      <w:r w:rsidRPr="00085FBA">
        <w:rPr>
          <w:rFonts w:cs="Arial"/>
          <w:sz w:val="20"/>
        </w:rPr>
        <w:t xml:space="preserve">2,600 servicios estimados de cenas </w:t>
      </w:r>
    </w:p>
    <w:p w14:paraId="47AE725C" w14:textId="77777777" w:rsidR="00096EBA" w:rsidRPr="00085FBA" w:rsidRDefault="00096EBA" w:rsidP="00096EBA">
      <w:pPr>
        <w:pStyle w:val="Textoindependiente2"/>
        <w:spacing w:before="0"/>
        <w:jc w:val="both"/>
        <w:rPr>
          <w:rFonts w:cs="Arial"/>
          <w:sz w:val="20"/>
        </w:rPr>
      </w:pPr>
    </w:p>
    <w:p w14:paraId="0A6614E8"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servicio de comedor para la Jornada Electoral, se deberá otorgar en un comedor, el cual será denominado “comedor anexo”, para lo cual se instalará una carpa con las instalaciones necesarias a un costado de la Macrosala de medios, cuyas medidas podrán verificar de acuerdo con el apéndice “J”  del presente. En caso de existir un cambio en la ubicación del “comedor anexo”, el “INSTITUTO” informará por medio del Supervisor del Contrato, por medio electrónico con un mínimo de 24 Hrs.</w:t>
      </w:r>
    </w:p>
    <w:p w14:paraId="093CC7D3" w14:textId="77777777" w:rsidR="00096EBA" w:rsidRPr="00085FBA" w:rsidRDefault="00096EBA" w:rsidP="00096EBA">
      <w:pPr>
        <w:pStyle w:val="Textoindependiente2"/>
        <w:spacing w:before="0"/>
        <w:ind w:left="360"/>
        <w:jc w:val="both"/>
        <w:rPr>
          <w:rFonts w:cs="Arial"/>
          <w:sz w:val="20"/>
        </w:rPr>
      </w:pPr>
    </w:p>
    <w:p w14:paraId="7BCA9E53" w14:textId="77777777" w:rsidR="00096EBA" w:rsidRPr="00085FBA" w:rsidRDefault="00096EBA" w:rsidP="00096EBA">
      <w:pPr>
        <w:pStyle w:val="Textoindependiente2"/>
        <w:spacing w:before="0"/>
        <w:jc w:val="both"/>
        <w:rPr>
          <w:rFonts w:cs="Arial"/>
          <w:sz w:val="20"/>
        </w:rPr>
      </w:pPr>
      <w:r w:rsidRPr="00085FBA">
        <w:rPr>
          <w:rFonts w:cs="Arial"/>
          <w:sz w:val="20"/>
        </w:rPr>
        <w:t xml:space="preserve">El “PROVEEDOR” para llevar a cabo la prestación de los alimentos durante la vigencia del contrato, podrá considerar la instalación de una carpa que cuente con las instalaciones necesarias para la instalación de equipo de trabajo, preparación de alimentos, cocción de alimentos, lavado de alimentos y de utensilios de cocina. Así como considerar, los equipos y utensilios necesarios (estufones, refrigeradores, congeladores, tarjas, repisas, anaqueles, etc.) para llevar a cabo la preparación de </w:t>
      </w:r>
      <w:r w:rsidRPr="00085FBA">
        <w:rPr>
          <w:rFonts w:cs="Arial"/>
          <w:sz w:val="20"/>
        </w:rPr>
        <w:lastRenderedPageBreak/>
        <w:t>alimentos, cuidando en todo momento los procesos salubres de preparación de alimentos o podrá considerar la prestación del servicio mediante “catering”. Lo anterior, en caso de considerar la instalación de una carpa con el equipo necesario para la preparación y prestación del servicio, será a cargo directamente del “PROVEEDOR”, sin que esto genere un costo adicional para el “INSTITUTO”, para lo que el “INSTITUTO” le notificará con al menos 24 horas de anticipación, el lugar en el que se podrá instalar lo antes mencionado.</w:t>
      </w:r>
    </w:p>
    <w:p w14:paraId="2728CA98" w14:textId="77777777" w:rsidR="00096EBA" w:rsidRPr="00085FBA" w:rsidRDefault="00096EBA" w:rsidP="00096EBA">
      <w:pPr>
        <w:pStyle w:val="Textoindependiente2"/>
        <w:spacing w:before="0"/>
        <w:jc w:val="both"/>
        <w:rPr>
          <w:rFonts w:cs="Arial"/>
          <w:sz w:val="20"/>
        </w:rPr>
      </w:pPr>
    </w:p>
    <w:p w14:paraId="62F0E72F" w14:textId="77777777" w:rsidR="00096EBA" w:rsidRPr="00085FBA" w:rsidRDefault="00096EBA" w:rsidP="00096EBA">
      <w:pPr>
        <w:pStyle w:val="Textoindependiente2"/>
        <w:spacing w:before="0"/>
        <w:jc w:val="both"/>
        <w:rPr>
          <w:rFonts w:cs="Arial"/>
          <w:sz w:val="20"/>
        </w:rPr>
      </w:pPr>
      <w:r w:rsidRPr="00085FBA">
        <w:rPr>
          <w:rFonts w:cs="Arial"/>
          <w:sz w:val="20"/>
        </w:rPr>
        <w:t>Así mismo, el “PROVEEDOR” deberá garantizar que cuenta con una sede externa cerca de las instalaciones del “INSTITUTO”, equipada con lo necesario para la preparación de los alimentos, en caso de que la cocina adicionada dentro del inmueble de Tlalpan, falle o presente algún problema de operación para la prestación del servicio.</w:t>
      </w:r>
    </w:p>
    <w:p w14:paraId="4EE1D83B" w14:textId="77777777" w:rsidR="00096EBA" w:rsidRPr="00085FBA" w:rsidRDefault="00096EBA" w:rsidP="00096EBA">
      <w:pPr>
        <w:pStyle w:val="Textoindependiente2"/>
        <w:spacing w:before="0"/>
        <w:jc w:val="both"/>
        <w:rPr>
          <w:rFonts w:cs="Arial"/>
          <w:sz w:val="20"/>
        </w:rPr>
      </w:pPr>
    </w:p>
    <w:p w14:paraId="49312753" w14:textId="77777777" w:rsidR="00096EBA" w:rsidRPr="00085FBA" w:rsidRDefault="00096EBA" w:rsidP="00096EBA">
      <w:pPr>
        <w:pStyle w:val="Textoindependiente2"/>
        <w:spacing w:before="0"/>
        <w:jc w:val="both"/>
        <w:rPr>
          <w:rFonts w:cs="Arial"/>
          <w:sz w:val="20"/>
        </w:rPr>
      </w:pPr>
      <w:r w:rsidRPr="00085FBA">
        <w:rPr>
          <w:rFonts w:cs="Arial"/>
          <w:sz w:val="20"/>
        </w:rPr>
        <w:t>De igual manera, el “PROVEEDOR” deberá de contar mínimo con 2 (dos) vehículos (1 con cámara de refrigeración y 1 con caja seca) para la entrega de los alimentos en los tiempos necesarios para llevar a cabo la prestación del servicio.</w:t>
      </w:r>
    </w:p>
    <w:p w14:paraId="7DBE7776" w14:textId="77777777" w:rsidR="00096EBA" w:rsidRPr="00085FBA" w:rsidRDefault="00096EBA" w:rsidP="00096EBA">
      <w:pPr>
        <w:pStyle w:val="Textoindependiente2"/>
        <w:spacing w:before="0"/>
        <w:jc w:val="both"/>
        <w:rPr>
          <w:rFonts w:cs="Arial"/>
          <w:sz w:val="20"/>
        </w:rPr>
      </w:pPr>
    </w:p>
    <w:p w14:paraId="0EF9E1AE" w14:textId="77777777" w:rsidR="00096EBA" w:rsidRPr="00085FBA" w:rsidRDefault="00096EBA" w:rsidP="00096EBA">
      <w:pPr>
        <w:pStyle w:val="Textoindependiente2"/>
        <w:spacing w:before="0"/>
        <w:jc w:val="both"/>
        <w:rPr>
          <w:rFonts w:cs="Arial"/>
          <w:sz w:val="20"/>
        </w:rPr>
      </w:pPr>
      <w:r w:rsidRPr="00085FBA">
        <w:rPr>
          <w:rFonts w:cs="Arial"/>
          <w:sz w:val="20"/>
        </w:rPr>
        <w:t>El “INSTITUTO” proporcionará el servicio de telefonía convencional e IP, por lo que éste será únicamente para realizar llamadas locales e internas al “INSTITUTO”, en caso de efectuarse un mal uso de este servicio, el costo será con cargo al “PROVEEDOR”.</w:t>
      </w:r>
    </w:p>
    <w:p w14:paraId="235394C6" w14:textId="77777777" w:rsidR="00096EBA" w:rsidRPr="00085FBA" w:rsidRDefault="00096EBA" w:rsidP="00096EBA">
      <w:pPr>
        <w:jc w:val="both"/>
        <w:rPr>
          <w:rFonts w:ascii="Arial" w:hAnsi="Arial" w:cs="Arial"/>
          <w:lang w:val="es-ES_tradnl" w:eastAsia="x-none"/>
        </w:rPr>
      </w:pPr>
    </w:p>
    <w:p w14:paraId="587F2B1F" w14:textId="77777777" w:rsidR="00096EBA" w:rsidRPr="00E00F52" w:rsidRDefault="00096EBA" w:rsidP="00096EBA">
      <w:pPr>
        <w:pStyle w:val="Ttulo1"/>
        <w:numPr>
          <w:ilvl w:val="0"/>
          <w:numId w:val="136"/>
        </w:numPr>
        <w:ind w:left="284" w:hanging="284"/>
        <w:jc w:val="both"/>
        <w:rPr>
          <w:rFonts w:cs="Arial"/>
          <w:sz w:val="20"/>
          <w:lang w:val="es-MX"/>
        </w:rPr>
      </w:pPr>
      <w:r w:rsidRPr="00E00F52">
        <w:rPr>
          <w:rFonts w:cs="Arial"/>
          <w:sz w:val="20"/>
          <w:lang w:val="es-MX"/>
        </w:rPr>
        <w:t>Prestación del servicio de comedor durante la Jornada Electoral.</w:t>
      </w:r>
    </w:p>
    <w:p w14:paraId="21A63122" w14:textId="77777777" w:rsidR="00096EBA" w:rsidRPr="00E00F52" w:rsidRDefault="00096EBA" w:rsidP="00096EBA">
      <w:pPr>
        <w:rPr>
          <w:rFonts w:ascii="Arial" w:hAnsi="Arial" w:cs="Arial"/>
          <w:b/>
        </w:rPr>
      </w:pPr>
    </w:p>
    <w:p w14:paraId="7FB7BC44" w14:textId="77777777" w:rsidR="00096EBA" w:rsidRPr="00E00F52" w:rsidRDefault="00096EBA" w:rsidP="00096EBA">
      <w:pPr>
        <w:pStyle w:val="Textoindependiente2"/>
        <w:spacing w:before="0"/>
        <w:ind w:left="284"/>
        <w:jc w:val="both"/>
        <w:rPr>
          <w:rFonts w:cs="Arial"/>
          <w:b/>
          <w:sz w:val="20"/>
          <w:lang w:val="es-MX"/>
        </w:rPr>
      </w:pPr>
      <w:r w:rsidRPr="00E00F52">
        <w:rPr>
          <w:rFonts w:cs="Arial"/>
          <w:b/>
          <w:sz w:val="20"/>
          <w:lang w:val="es-MX"/>
        </w:rPr>
        <w:t>5.1 - Integración de menú</w:t>
      </w:r>
    </w:p>
    <w:p w14:paraId="46BE7184" w14:textId="77777777" w:rsidR="00096EBA" w:rsidRPr="00085FBA" w:rsidRDefault="00096EBA" w:rsidP="00096EBA">
      <w:pPr>
        <w:pStyle w:val="Textoindependiente2"/>
        <w:spacing w:before="0"/>
        <w:ind w:left="284"/>
        <w:jc w:val="both"/>
        <w:rPr>
          <w:rFonts w:cs="Arial"/>
          <w:b/>
          <w:sz w:val="20"/>
          <w:lang w:val="es-MX"/>
        </w:rPr>
      </w:pPr>
    </w:p>
    <w:p w14:paraId="1315B5B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menú diario del servicio extraordinario de comedor que se requiere servir en el “comedor anexo”, deberá estar integrado por:</w:t>
      </w:r>
    </w:p>
    <w:p w14:paraId="42E7E785" w14:textId="77777777" w:rsidR="00096EBA" w:rsidRPr="00085FBA" w:rsidRDefault="00096EBA" w:rsidP="00096EBA">
      <w:pPr>
        <w:jc w:val="both"/>
        <w:rPr>
          <w:rFonts w:ascii="Arial" w:hAnsi="Arial" w:cs="Arial"/>
          <w:lang w:val="es-ES_tradnl" w:eastAsia="x-none"/>
        </w:rPr>
      </w:pPr>
    </w:p>
    <w:tbl>
      <w:tblPr>
        <w:tblW w:w="9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31"/>
        <w:gridCol w:w="3514"/>
        <w:gridCol w:w="3999"/>
      </w:tblGrid>
      <w:tr w:rsidR="00096EBA" w:rsidRPr="00085FBA" w14:paraId="6AE61038" w14:textId="77777777" w:rsidTr="0036552E">
        <w:trPr>
          <w:jc w:val="center"/>
        </w:trPr>
        <w:tc>
          <w:tcPr>
            <w:tcW w:w="9244" w:type="dxa"/>
            <w:gridSpan w:val="3"/>
            <w:shd w:val="clear" w:color="auto" w:fill="C0C0C0"/>
            <w:tcMar>
              <w:top w:w="0" w:type="dxa"/>
              <w:left w:w="70" w:type="dxa"/>
              <w:bottom w:w="0" w:type="dxa"/>
              <w:right w:w="70" w:type="dxa"/>
            </w:tcMar>
          </w:tcPr>
          <w:p w14:paraId="55A9B733" w14:textId="77777777" w:rsidR="00096EBA" w:rsidRPr="00085FBA" w:rsidRDefault="00096EBA" w:rsidP="0036552E">
            <w:pPr>
              <w:jc w:val="center"/>
              <w:rPr>
                <w:rFonts w:ascii="Arial" w:hAnsi="Arial" w:cs="Arial"/>
                <w:b/>
              </w:rPr>
            </w:pPr>
            <w:r w:rsidRPr="00085FBA">
              <w:rPr>
                <w:rFonts w:ascii="Arial" w:hAnsi="Arial" w:cs="Arial"/>
                <w:b/>
              </w:rPr>
              <w:t>Patrón menú desayuno</w:t>
            </w:r>
          </w:p>
        </w:tc>
      </w:tr>
      <w:tr w:rsidR="00096EBA" w:rsidRPr="00085FBA" w14:paraId="6C10B7DF" w14:textId="77777777" w:rsidTr="0036552E">
        <w:trPr>
          <w:jc w:val="center"/>
        </w:trPr>
        <w:tc>
          <w:tcPr>
            <w:tcW w:w="1731" w:type="dxa"/>
            <w:shd w:val="clear" w:color="auto" w:fill="C0C0C0"/>
            <w:tcMar>
              <w:top w:w="0" w:type="dxa"/>
              <w:left w:w="70" w:type="dxa"/>
              <w:bottom w:w="0" w:type="dxa"/>
              <w:right w:w="70" w:type="dxa"/>
            </w:tcMar>
            <w:hideMark/>
          </w:tcPr>
          <w:p w14:paraId="17091561" w14:textId="77777777" w:rsidR="00096EBA" w:rsidRPr="00085FBA" w:rsidRDefault="00096EBA" w:rsidP="0036552E">
            <w:pPr>
              <w:jc w:val="center"/>
              <w:rPr>
                <w:rFonts w:ascii="Arial" w:eastAsia="Calibri" w:hAnsi="Arial" w:cs="Arial"/>
              </w:rPr>
            </w:pPr>
            <w:r w:rsidRPr="00085FBA">
              <w:rPr>
                <w:rFonts w:ascii="Arial" w:hAnsi="Arial" w:cs="Arial"/>
              </w:rPr>
              <w:t>Platillo</w:t>
            </w:r>
          </w:p>
        </w:tc>
        <w:tc>
          <w:tcPr>
            <w:tcW w:w="3514" w:type="dxa"/>
            <w:shd w:val="clear" w:color="auto" w:fill="C0C0C0"/>
            <w:tcMar>
              <w:top w:w="0" w:type="dxa"/>
              <w:left w:w="70" w:type="dxa"/>
              <w:bottom w:w="0" w:type="dxa"/>
              <w:right w:w="70" w:type="dxa"/>
            </w:tcMar>
            <w:hideMark/>
          </w:tcPr>
          <w:p w14:paraId="5285E668" w14:textId="77777777" w:rsidR="00096EBA" w:rsidRPr="00085FBA" w:rsidRDefault="00096EBA" w:rsidP="0036552E">
            <w:pPr>
              <w:jc w:val="center"/>
              <w:rPr>
                <w:rFonts w:ascii="Arial" w:eastAsia="Calibri" w:hAnsi="Arial" w:cs="Arial"/>
              </w:rPr>
            </w:pPr>
            <w:r w:rsidRPr="00085FBA">
              <w:rPr>
                <w:rFonts w:ascii="Arial" w:hAnsi="Arial" w:cs="Arial"/>
              </w:rPr>
              <w:t>Descripción</w:t>
            </w:r>
          </w:p>
        </w:tc>
        <w:tc>
          <w:tcPr>
            <w:tcW w:w="3999" w:type="dxa"/>
            <w:shd w:val="clear" w:color="auto" w:fill="C0C0C0"/>
            <w:tcMar>
              <w:top w:w="0" w:type="dxa"/>
              <w:left w:w="70" w:type="dxa"/>
              <w:bottom w:w="0" w:type="dxa"/>
              <w:right w:w="70" w:type="dxa"/>
            </w:tcMar>
            <w:hideMark/>
          </w:tcPr>
          <w:p w14:paraId="75E4F826" w14:textId="77777777" w:rsidR="00096EBA" w:rsidRPr="00085FBA" w:rsidRDefault="00096EBA" w:rsidP="0036552E">
            <w:pPr>
              <w:jc w:val="center"/>
              <w:rPr>
                <w:rFonts w:ascii="Arial" w:eastAsia="Calibri" w:hAnsi="Arial" w:cs="Arial"/>
              </w:rPr>
            </w:pPr>
            <w:r w:rsidRPr="00085FBA">
              <w:rPr>
                <w:rFonts w:ascii="Arial" w:hAnsi="Arial" w:cs="Arial"/>
              </w:rPr>
              <w:t>Tamaño de la porción</w:t>
            </w:r>
          </w:p>
        </w:tc>
      </w:tr>
      <w:tr w:rsidR="00096EBA" w:rsidRPr="00085FBA" w14:paraId="25DE5925" w14:textId="77777777" w:rsidTr="0036552E">
        <w:trPr>
          <w:jc w:val="center"/>
        </w:trPr>
        <w:tc>
          <w:tcPr>
            <w:tcW w:w="1731" w:type="dxa"/>
            <w:tcMar>
              <w:top w:w="0" w:type="dxa"/>
              <w:left w:w="70" w:type="dxa"/>
              <w:bottom w:w="0" w:type="dxa"/>
              <w:right w:w="70" w:type="dxa"/>
            </w:tcMar>
            <w:hideMark/>
          </w:tcPr>
          <w:p w14:paraId="586ADFC5"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Futa de temporada</w:t>
            </w:r>
          </w:p>
        </w:tc>
        <w:tc>
          <w:tcPr>
            <w:tcW w:w="3514" w:type="dxa"/>
            <w:tcMar>
              <w:top w:w="0" w:type="dxa"/>
              <w:left w:w="70" w:type="dxa"/>
              <w:bottom w:w="0" w:type="dxa"/>
              <w:right w:w="70" w:type="dxa"/>
            </w:tcMar>
            <w:hideMark/>
          </w:tcPr>
          <w:p w14:paraId="171768DA"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2 (dos) distintos </w:t>
            </w:r>
          </w:p>
        </w:tc>
        <w:tc>
          <w:tcPr>
            <w:tcW w:w="3999" w:type="dxa"/>
            <w:tcMar>
              <w:top w:w="0" w:type="dxa"/>
              <w:left w:w="70" w:type="dxa"/>
              <w:bottom w:w="0" w:type="dxa"/>
              <w:right w:w="70" w:type="dxa"/>
            </w:tcMar>
            <w:hideMark/>
          </w:tcPr>
          <w:p w14:paraId="781E3654"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250 gramos.</w:t>
            </w:r>
          </w:p>
          <w:p w14:paraId="3A172B21" w14:textId="77777777" w:rsidR="00096EBA" w:rsidRPr="00085FBA" w:rsidRDefault="00096EBA" w:rsidP="0036552E">
            <w:pPr>
              <w:jc w:val="both"/>
              <w:rPr>
                <w:rFonts w:ascii="Arial" w:hAnsi="Arial" w:cs="Arial"/>
                <w:lang w:val="es-ES_tradnl" w:eastAsia="x-none"/>
              </w:rPr>
            </w:pPr>
          </w:p>
        </w:tc>
      </w:tr>
      <w:tr w:rsidR="00096EBA" w:rsidRPr="00085FBA" w14:paraId="101E46B2" w14:textId="77777777" w:rsidTr="0036552E">
        <w:trPr>
          <w:trHeight w:val="324"/>
          <w:jc w:val="center"/>
        </w:trPr>
        <w:tc>
          <w:tcPr>
            <w:tcW w:w="1731" w:type="dxa"/>
            <w:tcMar>
              <w:top w:w="0" w:type="dxa"/>
              <w:left w:w="70" w:type="dxa"/>
              <w:bottom w:w="0" w:type="dxa"/>
              <w:right w:w="70" w:type="dxa"/>
            </w:tcMar>
            <w:hideMark/>
          </w:tcPr>
          <w:p w14:paraId="5E0EB735"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Cereales</w:t>
            </w:r>
          </w:p>
        </w:tc>
        <w:tc>
          <w:tcPr>
            <w:tcW w:w="3514" w:type="dxa"/>
            <w:tcMar>
              <w:top w:w="0" w:type="dxa"/>
              <w:left w:w="70" w:type="dxa"/>
              <w:bottom w:w="0" w:type="dxa"/>
              <w:right w:w="70" w:type="dxa"/>
            </w:tcMar>
            <w:hideMark/>
          </w:tcPr>
          <w:p w14:paraId="75975321"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Granola surtida o cereal surtido</w:t>
            </w:r>
          </w:p>
        </w:tc>
        <w:tc>
          <w:tcPr>
            <w:tcW w:w="3999" w:type="dxa"/>
            <w:tcMar>
              <w:top w:w="0" w:type="dxa"/>
              <w:left w:w="70" w:type="dxa"/>
              <w:bottom w:w="0" w:type="dxa"/>
              <w:right w:w="70" w:type="dxa"/>
            </w:tcMar>
            <w:hideMark/>
          </w:tcPr>
          <w:p w14:paraId="495D01E3"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Libre</w:t>
            </w:r>
          </w:p>
        </w:tc>
      </w:tr>
      <w:tr w:rsidR="00096EBA" w:rsidRPr="00085FBA" w14:paraId="6C8B126F" w14:textId="77777777" w:rsidTr="0036552E">
        <w:trPr>
          <w:jc w:val="center"/>
        </w:trPr>
        <w:tc>
          <w:tcPr>
            <w:tcW w:w="1731" w:type="dxa"/>
            <w:tcMar>
              <w:top w:w="0" w:type="dxa"/>
              <w:left w:w="70" w:type="dxa"/>
              <w:bottom w:w="0" w:type="dxa"/>
              <w:right w:w="70" w:type="dxa"/>
            </w:tcMar>
            <w:hideMark/>
          </w:tcPr>
          <w:p w14:paraId="748ADD59"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Plato fuerte</w:t>
            </w:r>
          </w:p>
        </w:tc>
        <w:tc>
          <w:tcPr>
            <w:tcW w:w="3514" w:type="dxa"/>
            <w:tcMar>
              <w:top w:w="0" w:type="dxa"/>
              <w:left w:w="70" w:type="dxa"/>
              <w:bottom w:w="0" w:type="dxa"/>
              <w:right w:w="70" w:type="dxa"/>
            </w:tcMar>
            <w:hideMark/>
          </w:tcPr>
          <w:p w14:paraId="0E5A9280" w14:textId="77777777" w:rsidR="00096EBA" w:rsidRPr="00085FBA" w:rsidRDefault="00096EBA" w:rsidP="0036552E">
            <w:pPr>
              <w:pStyle w:val="Prrafodelista"/>
              <w:ind w:left="121" w:hanging="131"/>
              <w:jc w:val="both"/>
              <w:rPr>
                <w:rFonts w:ascii="Arial" w:hAnsi="Arial" w:cs="Arial"/>
                <w:snapToGrid/>
                <w:lang w:eastAsia="x-none"/>
              </w:rPr>
            </w:pPr>
            <w:r w:rsidRPr="00085FBA">
              <w:rPr>
                <w:rFonts w:ascii="Arial" w:hAnsi="Arial" w:cs="Arial"/>
                <w:snapToGrid/>
                <w:lang w:eastAsia="x-none"/>
              </w:rPr>
              <w:t>Son 3 (tres) opciones a servir conforme a lo siguiente:</w:t>
            </w:r>
          </w:p>
          <w:p w14:paraId="43B2F305" w14:textId="77777777" w:rsidR="00096EBA" w:rsidRPr="00085FBA" w:rsidRDefault="00096EBA" w:rsidP="0036552E">
            <w:pPr>
              <w:pStyle w:val="Prrafodelista"/>
              <w:ind w:left="121" w:hanging="131"/>
              <w:jc w:val="both"/>
              <w:rPr>
                <w:rFonts w:ascii="Arial" w:hAnsi="Arial" w:cs="Arial"/>
                <w:snapToGrid/>
                <w:lang w:eastAsia="x-none"/>
              </w:rPr>
            </w:pPr>
          </w:p>
          <w:p w14:paraId="4321DB56" w14:textId="77777777" w:rsidR="00096EBA" w:rsidRPr="00085FBA" w:rsidRDefault="00096EBA" w:rsidP="00096EBA">
            <w:pPr>
              <w:pStyle w:val="Prrafodelista"/>
              <w:numPr>
                <w:ilvl w:val="0"/>
                <w:numId w:val="110"/>
              </w:numPr>
              <w:tabs>
                <w:tab w:val="left" w:pos="284"/>
              </w:tabs>
              <w:ind w:left="121" w:hanging="131"/>
              <w:jc w:val="both"/>
              <w:rPr>
                <w:rFonts w:ascii="Arial" w:hAnsi="Arial" w:cs="Arial"/>
                <w:snapToGrid/>
                <w:lang w:eastAsia="x-none"/>
              </w:rPr>
            </w:pPr>
            <w:r w:rsidRPr="00085FBA">
              <w:rPr>
                <w:rFonts w:ascii="Arial" w:hAnsi="Arial" w:cs="Arial"/>
                <w:snapToGrid/>
                <w:lang w:eastAsia="x-none"/>
              </w:rPr>
              <w:t xml:space="preserve">1 (uno) a base de huevo. </w:t>
            </w:r>
          </w:p>
          <w:p w14:paraId="04E847E4" w14:textId="77777777" w:rsidR="00096EBA" w:rsidRPr="00085FBA" w:rsidRDefault="00096EBA" w:rsidP="0036552E">
            <w:pPr>
              <w:pStyle w:val="Prrafodelista"/>
              <w:tabs>
                <w:tab w:val="left" w:pos="415"/>
              </w:tabs>
              <w:ind w:left="121"/>
              <w:jc w:val="both"/>
              <w:rPr>
                <w:rFonts w:ascii="Arial" w:hAnsi="Arial" w:cs="Arial"/>
                <w:snapToGrid/>
                <w:lang w:eastAsia="x-none"/>
              </w:rPr>
            </w:pPr>
          </w:p>
          <w:p w14:paraId="5E1A9A8B" w14:textId="77777777" w:rsidR="00096EBA" w:rsidRPr="00085FBA" w:rsidRDefault="00096EBA" w:rsidP="00096EBA">
            <w:pPr>
              <w:pStyle w:val="Prrafodelista"/>
              <w:numPr>
                <w:ilvl w:val="0"/>
                <w:numId w:val="110"/>
              </w:numPr>
              <w:tabs>
                <w:tab w:val="left" w:pos="284"/>
              </w:tabs>
              <w:ind w:left="121" w:hanging="131"/>
              <w:jc w:val="both"/>
              <w:rPr>
                <w:rFonts w:ascii="Arial" w:hAnsi="Arial" w:cs="Arial"/>
                <w:snapToGrid/>
                <w:lang w:eastAsia="x-none"/>
              </w:rPr>
            </w:pPr>
            <w:r w:rsidRPr="00085FBA">
              <w:rPr>
                <w:rFonts w:ascii="Arial" w:hAnsi="Arial" w:cs="Arial"/>
                <w:snapToGrid/>
                <w:lang w:eastAsia="x-none"/>
              </w:rPr>
              <w:t>1 (uno) a base de pollo o res:</w:t>
            </w:r>
          </w:p>
          <w:p w14:paraId="3DA7A07C" w14:textId="77777777" w:rsidR="00096EBA" w:rsidRPr="00085FBA" w:rsidRDefault="00096EBA" w:rsidP="0036552E">
            <w:pPr>
              <w:pStyle w:val="Prrafodelista"/>
              <w:tabs>
                <w:tab w:val="left" w:pos="415"/>
              </w:tabs>
              <w:ind w:left="121" w:hanging="121"/>
              <w:jc w:val="both"/>
              <w:rPr>
                <w:rFonts w:ascii="Arial" w:hAnsi="Arial" w:cs="Arial"/>
                <w:snapToGrid/>
                <w:lang w:eastAsia="x-none"/>
              </w:rPr>
            </w:pPr>
          </w:p>
          <w:p w14:paraId="62C494A7" w14:textId="77777777" w:rsidR="00096EBA" w:rsidRPr="00085FBA" w:rsidRDefault="00096EBA" w:rsidP="00096EBA">
            <w:pPr>
              <w:pStyle w:val="Prrafodelista"/>
              <w:numPr>
                <w:ilvl w:val="0"/>
                <w:numId w:val="110"/>
              </w:numPr>
              <w:tabs>
                <w:tab w:val="left" w:pos="284"/>
              </w:tabs>
              <w:ind w:left="121" w:hanging="131"/>
              <w:jc w:val="both"/>
              <w:rPr>
                <w:rFonts w:ascii="Arial" w:hAnsi="Arial" w:cs="Arial"/>
                <w:lang w:eastAsia="x-none"/>
              </w:rPr>
            </w:pPr>
            <w:r w:rsidRPr="00085FBA">
              <w:rPr>
                <w:rFonts w:ascii="Arial" w:hAnsi="Arial" w:cs="Arial"/>
                <w:snapToGrid/>
                <w:lang w:eastAsia="x-none"/>
              </w:rPr>
              <w:t>1 (uno) complemento de desayuno (chilaquiles, sándwich, quesadillas, hotcakes, enchiladas etc.)</w:t>
            </w:r>
          </w:p>
        </w:tc>
        <w:tc>
          <w:tcPr>
            <w:tcW w:w="3999" w:type="dxa"/>
            <w:tcMar>
              <w:top w:w="0" w:type="dxa"/>
              <w:left w:w="70" w:type="dxa"/>
              <w:bottom w:w="0" w:type="dxa"/>
              <w:right w:w="70" w:type="dxa"/>
            </w:tcMar>
            <w:hideMark/>
          </w:tcPr>
          <w:p w14:paraId="2A87C22E"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Para los platos fuertes de desayuno, deberá considerarse porción de 300 gramos.</w:t>
            </w:r>
          </w:p>
          <w:p w14:paraId="35312DB0" w14:textId="77777777" w:rsidR="00096EBA" w:rsidRPr="00085FBA" w:rsidRDefault="00096EBA" w:rsidP="0036552E">
            <w:pPr>
              <w:jc w:val="both"/>
              <w:rPr>
                <w:rFonts w:ascii="Arial" w:hAnsi="Arial" w:cs="Arial"/>
                <w:lang w:val="es-ES_tradnl" w:eastAsia="x-none"/>
              </w:rPr>
            </w:pPr>
          </w:p>
          <w:p w14:paraId="3AB27DA6" w14:textId="77777777" w:rsidR="00096EBA" w:rsidRPr="00085FBA" w:rsidRDefault="00096EBA" w:rsidP="0036552E">
            <w:pPr>
              <w:jc w:val="both"/>
              <w:rPr>
                <w:rFonts w:ascii="Arial" w:hAnsi="Arial" w:cs="Arial"/>
                <w:lang w:val="es-ES_tradnl" w:eastAsia="x-none"/>
              </w:rPr>
            </w:pPr>
          </w:p>
        </w:tc>
      </w:tr>
      <w:tr w:rsidR="00096EBA" w:rsidRPr="00085FBA" w14:paraId="505AB182" w14:textId="77777777" w:rsidTr="0036552E">
        <w:trPr>
          <w:jc w:val="center"/>
        </w:trPr>
        <w:tc>
          <w:tcPr>
            <w:tcW w:w="1731" w:type="dxa"/>
            <w:tcMar>
              <w:top w:w="0" w:type="dxa"/>
              <w:left w:w="70" w:type="dxa"/>
              <w:bottom w:w="0" w:type="dxa"/>
              <w:right w:w="70" w:type="dxa"/>
            </w:tcMar>
            <w:hideMark/>
          </w:tcPr>
          <w:p w14:paraId="2E4F10F4"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Frijoles</w:t>
            </w:r>
          </w:p>
        </w:tc>
        <w:tc>
          <w:tcPr>
            <w:tcW w:w="3514" w:type="dxa"/>
            <w:tcMar>
              <w:top w:w="0" w:type="dxa"/>
              <w:left w:w="70" w:type="dxa"/>
              <w:bottom w:w="0" w:type="dxa"/>
              <w:right w:w="70" w:type="dxa"/>
            </w:tcMar>
            <w:hideMark/>
          </w:tcPr>
          <w:p w14:paraId="2A4A3862"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Cualquier preparación</w:t>
            </w:r>
          </w:p>
        </w:tc>
        <w:tc>
          <w:tcPr>
            <w:tcW w:w="3999" w:type="dxa"/>
            <w:tcMar>
              <w:top w:w="0" w:type="dxa"/>
              <w:left w:w="70" w:type="dxa"/>
              <w:bottom w:w="0" w:type="dxa"/>
              <w:right w:w="70" w:type="dxa"/>
            </w:tcMar>
            <w:hideMark/>
          </w:tcPr>
          <w:p w14:paraId="7C61D5F9"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0F84FA23" w14:textId="77777777" w:rsidTr="0036552E">
        <w:trPr>
          <w:jc w:val="center"/>
        </w:trPr>
        <w:tc>
          <w:tcPr>
            <w:tcW w:w="1731" w:type="dxa"/>
            <w:tcMar>
              <w:top w:w="0" w:type="dxa"/>
              <w:left w:w="70" w:type="dxa"/>
              <w:bottom w:w="0" w:type="dxa"/>
              <w:right w:w="70" w:type="dxa"/>
            </w:tcMar>
            <w:hideMark/>
          </w:tcPr>
          <w:p w14:paraId="4258B266"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Aderezo</w:t>
            </w:r>
          </w:p>
        </w:tc>
        <w:tc>
          <w:tcPr>
            <w:tcW w:w="3514" w:type="dxa"/>
            <w:tcMar>
              <w:top w:w="0" w:type="dxa"/>
              <w:left w:w="70" w:type="dxa"/>
              <w:bottom w:w="0" w:type="dxa"/>
              <w:right w:w="70" w:type="dxa"/>
            </w:tcMar>
            <w:hideMark/>
          </w:tcPr>
          <w:p w14:paraId="5FC0DBA7"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4 (cuatro) distintos.</w:t>
            </w:r>
          </w:p>
        </w:tc>
        <w:tc>
          <w:tcPr>
            <w:tcW w:w="3999" w:type="dxa"/>
            <w:tcMar>
              <w:top w:w="0" w:type="dxa"/>
              <w:left w:w="70" w:type="dxa"/>
              <w:bottom w:w="0" w:type="dxa"/>
              <w:right w:w="70" w:type="dxa"/>
            </w:tcMar>
            <w:hideMark/>
          </w:tcPr>
          <w:p w14:paraId="04B78564"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5211F90A" w14:textId="77777777" w:rsidTr="0036552E">
        <w:trPr>
          <w:jc w:val="center"/>
        </w:trPr>
        <w:tc>
          <w:tcPr>
            <w:tcW w:w="1731" w:type="dxa"/>
            <w:tcMar>
              <w:top w:w="0" w:type="dxa"/>
              <w:left w:w="70" w:type="dxa"/>
              <w:bottom w:w="0" w:type="dxa"/>
              <w:right w:w="70" w:type="dxa"/>
            </w:tcMar>
            <w:hideMark/>
          </w:tcPr>
          <w:p w14:paraId="7B7CDC04"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Bebida </w:t>
            </w:r>
          </w:p>
        </w:tc>
        <w:tc>
          <w:tcPr>
            <w:tcW w:w="3514" w:type="dxa"/>
            <w:tcMar>
              <w:top w:w="0" w:type="dxa"/>
              <w:left w:w="70" w:type="dxa"/>
              <w:bottom w:w="0" w:type="dxa"/>
              <w:right w:w="70" w:type="dxa"/>
            </w:tcMar>
            <w:hideMark/>
          </w:tcPr>
          <w:p w14:paraId="0011745A"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Café, té, agua natural y jugo de fruta natural.</w:t>
            </w:r>
          </w:p>
        </w:tc>
        <w:tc>
          <w:tcPr>
            <w:tcW w:w="3999" w:type="dxa"/>
            <w:tcMar>
              <w:top w:w="0" w:type="dxa"/>
              <w:left w:w="70" w:type="dxa"/>
              <w:bottom w:w="0" w:type="dxa"/>
              <w:right w:w="70" w:type="dxa"/>
            </w:tcMar>
            <w:hideMark/>
          </w:tcPr>
          <w:p w14:paraId="38A94D94"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02F136E1" w14:textId="77777777" w:rsidTr="0036552E">
        <w:trPr>
          <w:trHeight w:val="378"/>
          <w:jc w:val="center"/>
        </w:trPr>
        <w:tc>
          <w:tcPr>
            <w:tcW w:w="1731" w:type="dxa"/>
            <w:tcMar>
              <w:top w:w="0" w:type="dxa"/>
              <w:left w:w="70" w:type="dxa"/>
              <w:bottom w:w="0" w:type="dxa"/>
              <w:right w:w="70" w:type="dxa"/>
            </w:tcMar>
            <w:hideMark/>
          </w:tcPr>
          <w:p w14:paraId="168BC6AF"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Complementos</w:t>
            </w:r>
          </w:p>
        </w:tc>
        <w:tc>
          <w:tcPr>
            <w:tcW w:w="3514" w:type="dxa"/>
            <w:tcMar>
              <w:top w:w="0" w:type="dxa"/>
              <w:left w:w="70" w:type="dxa"/>
              <w:bottom w:w="0" w:type="dxa"/>
              <w:right w:w="70" w:type="dxa"/>
            </w:tcMar>
            <w:hideMark/>
          </w:tcPr>
          <w:p w14:paraId="0B51D715" w14:textId="1602ED39" w:rsidR="00096EBA" w:rsidRPr="00085FBA" w:rsidRDefault="00096EBA" w:rsidP="00470F13">
            <w:pPr>
              <w:jc w:val="both"/>
              <w:rPr>
                <w:rFonts w:ascii="Arial" w:hAnsi="Arial" w:cs="Arial"/>
                <w:lang w:val="es-ES_tradnl" w:eastAsia="x-none"/>
              </w:rPr>
            </w:pPr>
            <w:r w:rsidRPr="00085FBA">
              <w:rPr>
                <w:rFonts w:ascii="Arial" w:hAnsi="Arial" w:cs="Arial"/>
                <w:lang w:val="es-ES_tradnl" w:eastAsia="x-none"/>
              </w:rPr>
              <w:t xml:space="preserve">Salsa de mesa, pan dulce, pan salado, tortilla; y todos los que se requiera conforme a los platillos del menú del día. </w:t>
            </w:r>
          </w:p>
        </w:tc>
        <w:tc>
          <w:tcPr>
            <w:tcW w:w="3999" w:type="dxa"/>
            <w:tcMar>
              <w:top w:w="0" w:type="dxa"/>
              <w:left w:w="70" w:type="dxa"/>
              <w:bottom w:w="0" w:type="dxa"/>
              <w:right w:w="70" w:type="dxa"/>
            </w:tcMar>
            <w:hideMark/>
          </w:tcPr>
          <w:p w14:paraId="5DB4FA3F"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bl>
    <w:p w14:paraId="7AD3101B" w14:textId="77777777" w:rsidR="00096EBA" w:rsidRPr="00085FBA" w:rsidRDefault="00096EBA" w:rsidP="00096EBA">
      <w:pPr>
        <w:jc w:val="both"/>
        <w:rPr>
          <w:rFonts w:ascii="Arial" w:hAnsi="Arial" w:cs="Arial"/>
        </w:rPr>
      </w:pPr>
    </w:p>
    <w:tbl>
      <w:tblPr>
        <w:tblW w:w="9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31"/>
        <w:gridCol w:w="3514"/>
        <w:gridCol w:w="3999"/>
      </w:tblGrid>
      <w:tr w:rsidR="00096EBA" w:rsidRPr="00085FBA" w14:paraId="27AB8914" w14:textId="77777777" w:rsidTr="0036552E">
        <w:trPr>
          <w:jc w:val="center"/>
        </w:trPr>
        <w:tc>
          <w:tcPr>
            <w:tcW w:w="9244" w:type="dxa"/>
            <w:gridSpan w:val="3"/>
            <w:shd w:val="clear" w:color="auto" w:fill="C0C0C0"/>
            <w:tcMar>
              <w:top w:w="0" w:type="dxa"/>
              <w:left w:w="70" w:type="dxa"/>
              <w:bottom w:w="0" w:type="dxa"/>
              <w:right w:w="70" w:type="dxa"/>
            </w:tcMar>
          </w:tcPr>
          <w:p w14:paraId="0E1DC8C3" w14:textId="77777777" w:rsidR="00096EBA" w:rsidRPr="00085FBA" w:rsidRDefault="00096EBA" w:rsidP="0036552E">
            <w:pPr>
              <w:jc w:val="center"/>
              <w:rPr>
                <w:rFonts w:ascii="Arial" w:hAnsi="Arial" w:cs="Arial"/>
                <w:b/>
              </w:rPr>
            </w:pPr>
            <w:r w:rsidRPr="00085FBA">
              <w:rPr>
                <w:rFonts w:ascii="Arial" w:hAnsi="Arial" w:cs="Arial"/>
                <w:b/>
              </w:rPr>
              <w:t xml:space="preserve">Patrón menú comida </w:t>
            </w:r>
          </w:p>
        </w:tc>
      </w:tr>
      <w:tr w:rsidR="00096EBA" w:rsidRPr="00085FBA" w14:paraId="7479AA58" w14:textId="77777777" w:rsidTr="0036552E">
        <w:trPr>
          <w:jc w:val="center"/>
        </w:trPr>
        <w:tc>
          <w:tcPr>
            <w:tcW w:w="1731" w:type="dxa"/>
            <w:shd w:val="clear" w:color="auto" w:fill="C0C0C0"/>
            <w:tcMar>
              <w:top w:w="0" w:type="dxa"/>
              <w:left w:w="70" w:type="dxa"/>
              <w:bottom w:w="0" w:type="dxa"/>
              <w:right w:w="70" w:type="dxa"/>
            </w:tcMar>
            <w:hideMark/>
          </w:tcPr>
          <w:p w14:paraId="7AB68C7E" w14:textId="77777777" w:rsidR="00096EBA" w:rsidRPr="00085FBA" w:rsidRDefault="00096EBA" w:rsidP="0036552E">
            <w:pPr>
              <w:jc w:val="center"/>
              <w:rPr>
                <w:rFonts w:ascii="Arial" w:eastAsia="Calibri" w:hAnsi="Arial" w:cs="Arial"/>
              </w:rPr>
            </w:pPr>
            <w:r w:rsidRPr="00085FBA">
              <w:rPr>
                <w:rFonts w:ascii="Arial" w:hAnsi="Arial" w:cs="Arial"/>
              </w:rPr>
              <w:t>Platillo</w:t>
            </w:r>
          </w:p>
        </w:tc>
        <w:tc>
          <w:tcPr>
            <w:tcW w:w="3514" w:type="dxa"/>
            <w:shd w:val="clear" w:color="auto" w:fill="C0C0C0"/>
            <w:tcMar>
              <w:top w:w="0" w:type="dxa"/>
              <w:left w:w="70" w:type="dxa"/>
              <w:bottom w:w="0" w:type="dxa"/>
              <w:right w:w="70" w:type="dxa"/>
            </w:tcMar>
            <w:hideMark/>
          </w:tcPr>
          <w:p w14:paraId="4838C1DF" w14:textId="77777777" w:rsidR="00096EBA" w:rsidRPr="00085FBA" w:rsidRDefault="00096EBA" w:rsidP="0036552E">
            <w:pPr>
              <w:jc w:val="center"/>
              <w:rPr>
                <w:rFonts w:ascii="Arial" w:eastAsia="Calibri" w:hAnsi="Arial" w:cs="Arial"/>
              </w:rPr>
            </w:pPr>
            <w:r w:rsidRPr="00085FBA">
              <w:rPr>
                <w:rFonts w:ascii="Arial" w:hAnsi="Arial" w:cs="Arial"/>
              </w:rPr>
              <w:t>Descripción</w:t>
            </w:r>
          </w:p>
        </w:tc>
        <w:tc>
          <w:tcPr>
            <w:tcW w:w="3999" w:type="dxa"/>
            <w:shd w:val="clear" w:color="auto" w:fill="C0C0C0"/>
            <w:tcMar>
              <w:top w:w="0" w:type="dxa"/>
              <w:left w:w="70" w:type="dxa"/>
              <w:bottom w:w="0" w:type="dxa"/>
              <w:right w:w="70" w:type="dxa"/>
            </w:tcMar>
            <w:hideMark/>
          </w:tcPr>
          <w:p w14:paraId="44726AD8" w14:textId="77777777" w:rsidR="00096EBA" w:rsidRPr="00085FBA" w:rsidRDefault="00096EBA" w:rsidP="0036552E">
            <w:pPr>
              <w:jc w:val="center"/>
              <w:rPr>
                <w:rFonts w:ascii="Arial" w:eastAsia="Calibri" w:hAnsi="Arial" w:cs="Arial"/>
              </w:rPr>
            </w:pPr>
            <w:r w:rsidRPr="00085FBA">
              <w:rPr>
                <w:rFonts w:ascii="Arial" w:hAnsi="Arial" w:cs="Arial"/>
              </w:rPr>
              <w:t>Tamaño de la porción</w:t>
            </w:r>
          </w:p>
        </w:tc>
      </w:tr>
      <w:tr w:rsidR="00096EBA" w:rsidRPr="00085FBA" w14:paraId="7C116308" w14:textId="77777777" w:rsidTr="0036552E">
        <w:trPr>
          <w:jc w:val="center"/>
        </w:trPr>
        <w:tc>
          <w:tcPr>
            <w:tcW w:w="1731" w:type="dxa"/>
            <w:tcMar>
              <w:top w:w="0" w:type="dxa"/>
              <w:left w:w="70" w:type="dxa"/>
              <w:bottom w:w="0" w:type="dxa"/>
              <w:right w:w="70" w:type="dxa"/>
            </w:tcMar>
            <w:hideMark/>
          </w:tcPr>
          <w:p w14:paraId="7A88F5EA"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Sopa caldosa y  consomé</w:t>
            </w:r>
          </w:p>
        </w:tc>
        <w:tc>
          <w:tcPr>
            <w:tcW w:w="3514" w:type="dxa"/>
            <w:tcMar>
              <w:top w:w="0" w:type="dxa"/>
              <w:left w:w="70" w:type="dxa"/>
              <w:bottom w:w="0" w:type="dxa"/>
              <w:right w:w="70" w:type="dxa"/>
            </w:tcMar>
            <w:hideMark/>
          </w:tcPr>
          <w:p w14:paraId="734F0D43"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2 (dos) distintos </w:t>
            </w:r>
          </w:p>
        </w:tc>
        <w:tc>
          <w:tcPr>
            <w:tcW w:w="3999" w:type="dxa"/>
            <w:tcMar>
              <w:top w:w="0" w:type="dxa"/>
              <w:left w:w="70" w:type="dxa"/>
              <w:bottom w:w="0" w:type="dxa"/>
              <w:right w:w="70" w:type="dxa"/>
            </w:tcMar>
            <w:hideMark/>
          </w:tcPr>
          <w:p w14:paraId="3ABCBBE6"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300 mililitros de líquido.</w:t>
            </w:r>
          </w:p>
          <w:p w14:paraId="75814A6E"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lastRenderedPageBreak/>
              <w:t>Para la sopa se requiere que contenga 100 gramos de sólidos ya cocidos (verduras o  pasta, leguminosas); y en el caso del consomé o caldo deberá contener 50 gramos de sólidos ya cocido.</w:t>
            </w:r>
          </w:p>
        </w:tc>
      </w:tr>
      <w:tr w:rsidR="00096EBA" w:rsidRPr="00085FBA" w14:paraId="4EC22DDD" w14:textId="77777777" w:rsidTr="0036552E">
        <w:trPr>
          <w:trHeight w:val="324"/>
          <w:jc w:val="center"/>
        </w:trPr>
        <w:tc>
          <w:tcPr>
            <w:tcW w:w="1731" w:type="dxa"/>
            <w:tcMar>
              <w:top w:w="0" w:type="dxa"/>
              <w:left w:w="70" w:type="dxa"/>
              <w:bottom w:w="0" w:type="dxa"/>
              <w:right w:w="70" w:type="dxa"/>
            </w:tcMar>
            <w:hideMark/>
          </w:tcPr>
          <w:p w14:paraId="42111A86"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lastRenderedPageBreak/>
              <w:t>Sopa seca</w:t>
            </w:r>
          </w:p>
        </w:tc>
        <w:tc>
          <w:tcPr>
            <w:tcW w:w="3514" w:type="dxa"/>
            <w:tcMar>
              <w:top w:w="0" w:type="dxa"/>
              <w:left w:w="70" w:type="dxa"/>
              <w:bottom w:w="0" w:type="dxa"/>
              <w:right w:w="70" w:type="dxa"/>
            </w:tcMar>
            <w:hideMark/>
          </w:tcPr>
          <w:p w14:paraId="253360D2"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Arroz o pasta de harina de trigo en cualquier preparación.</w:t>
            </w:r>
          </w:p>
        </w:tc>
        <w:tc>
          <w:tcPr>
            <w:tcW w:w="3999" w:type="dxa"/>
            <w:tcMar>
              <w:top w:w="0" w:type="dxa"/>
              <w:left w:w="70" w:type="dxa"/>
              <w:bottom w:w="0" w:type="dxa"/>
              <w:right w:w="70" w:type="dxa"/>
            </w:tcMar>
            <w:hideMark/>
          </w:tcPr>
          <w:p w14:paraId="3F161F79"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Libre</w:t>
            </w:r>
          </w:p>
        </w:tc>
      </w:tr>
      <w:tr w:rsidR="00096EBA" w:rsidRPr="00085FBA" w14:paraId="0BDC7D94" w14:textId="77777777" w:rsidTr="0036552E">
        <w:trPr>
          <w:jc w:val="center"/>
        </w:trPr>
        <w:tc>
          <w:tcPr>
            <w:tcW w:w="1731" w:type="dxa"/>
            <w:tcMar>
              <w:top w:w="0" w:type="dxa"/>
              <w:left w:w="70" w:type="dxa"/>
              <w:bottom w:w="0" w:type="dxa"/>
              <w:right w:w="70" w:type="dxa"/>
            </w:tcMar>
            <w:hideMark/>
          </w:tcPr>
          <w:p w14:paraId="0A664703"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Plato fuerte</w:t>
            </w:r>
          </w:p>
        </w:tc>
        <w:tc>
          <w:tcPr>
            <w:tcW w:w="3514" w:type="dxa"/>
            <w:tcMar>
              <w:top w:w="0" w:type="dxa"/>
              <w:left w:w="70" w:type="dxa"/>
              <w:bottom w:w="0" w:type="dxa"/>
              <w:right w:w="70" w:type="dxa"/>
            </w:tcMar>
            <w:hideMark/>
          </w:tcPr>
          <w:p w14:paraId="10BEFBC2" w14:textId="77777777" w:rsidR="00096EBA" w:rsidRPr="00085FBA" w:rsidRDefault="00096EBA" w:rsidP="0036552E">
            <w:pPr>
              <w:pStyle w:val="Prrafodelista"/>
              <w:ind w:left="121" w:hanging="131"/>
              <w:jc w:val="both"/>
              <w:rPr>
                <w:rFonts w:ascii="Arial" w:hAnsi="Arial" w:cs="Arial"/>
                <w:snapToGrid/>
                <w:lang w:eastAsia="x-none"/>
              </w:rPr>
            </w:pPr>
            <w:r w:rsidRPr="00085FBA">
              <w:rPr>
                <w:rFonts w:ascii="Arial" w:hAnsi="Arial" w:cs="Arial"/>
                <w:snapToGrid/>
                <w:lang w:eastAsia="x-none"/>
              </w:rPr>
              <w:t>Son 8 (ocho) opciones a servir conforme a lo siguiente:</w:t>
            </w:r>
          </w:p>
          <w:p w14:paraId="09CD07C3" w14:textId="77777777" w:rsidR="00096EBA" w:rsidRPr="00085FBA" w:rsidRDefault="00096EBA" w:rsidP="0036552E">
            <w:pPr>
              <w:pStyle w:val="Prrafodelista"/>
              <w:ind w:left="121" w:hanging="131"/>
              <w:jc w:val="both"/>
              <w:rPr>
                <w:rFonts w:ascii="Arial" w:hAnsi="Arial" w:cs="Arial"/>
                <w:snapToGrid/>
                <w:lang w:eastAsia="x-none"/>
              </w:rPr>
            </w:pPr>
          </w:p>
          <w:p w14:paraId="19AF85DB" w14:textId="77777777" w:rsidR="00096EBA" w:rsidRPr="00085FBA" w:rsidRDefault="00096EBA" w:rsidP="00096EBA">
            <w:pPr>
              <w:pStyle w:val="Prrafodelista"/>
              <w:numPr>
                <w:ilvl w:val="0"/>
                <w:numId w:val="110"/>
              </w:numPr>
              <w:tabs>
                <w:tab w:val="left" w:pos="284"/>
              </w:tabs>
              <w:ind w:left="121" w:hanging="131"/>
              <w:jc w:val="both"/>
              <w:rPr>
                <w:rFonts w:ascii="Arial" w:hAnsi="Arial" w:cs="Arial"/>
                <w:snapToGrid/>
                <w:lang w:eastAsia="x-none"/>
              </w:rPr>
            </w:pPr>
            <w:r w:rsidRPr="00085FBA">
              <w:rPr>
                <w:rFonts w:ascii="Arial" w:hAnsi="Arial" w:cs="Arial"/>
                <w:snapToGrid/>
                <w:lang w:eastAsia="x-none"/>
              </w:rPr>
              <w:t xml:space="preserve">3 (tres) guisados del día en diferentes preparaciones a base de carne. </w:t>
            </w:r>
          </w:p>
          <w:p w14:paraId="7DAED701" w14:textId="77777777" w:rsidR="00096EBA" w:rsidRPr="00085FBA" w:rsidRDefault="00096EBA" w:rsidP="0036552E">
            <w:pPr>
              <w:pStyle w:val="Prrafodelista"/>
              <w:tabs>
                <w:tab w:val="left" w:pos="415"/>
              </w:tabs>
              <w:ind w:left="121"/>
              <w:jc w:val="both"/>
              <w:rPr>
                <w:rFonts w:ascii="Arial" w:hAnsi="Arial" w:cs="Arial"/>
                <w:snapToGrid/>
                <w:lang w:eastAsia="x-none"/>
              </w:rPr>
            </w:pPr>
          </w:p>
          <w:p w14:paraId="377B4743" w14:textId="77777777" w:rsidR="00096EBA" w:rsidRPr="00085FBA" w:rsidRDefault="00096EBA" w:rsidP="00096EBA">
            <w:pPr>
              <w:pStyle w:val="Prrafodelista"/>
              <w:numPr>
                <w:ilvl w:val="0"/>
                <w:numId w:val="110"/>
              </w:numPr>
              <w:tabs>
                <w:tab w:val="left" w:pos="284"/>
              </w:tabs>
              <w:ind w:left="121" w:hanging="131"/>
              <w:jc w:val="both"/>
              <w:rPr>
                <w:rFonts w:ascii="Arial" w:hAnsi="Arial" w:cs="Arial"/>
                <w:snapToGrid/>
                <w:lang w:eastAsia="x-none"/>
              </w:rPr>
            </w:pPr>
            <w:r w:rsidRPr="00085FBA">
              <w:rPr>
                <w:rFonts w:ascii="Arial" w:hAnsi="Arial" w:cs="Arial"/>
                <w:snapToGrid/>
                <w:lang w:eastAsia="x-none"/>
              </w:rPr>
              <w:t>3 (tres) opciones a la plancha:</w:t>
            </w:r>
          </w:p>
          <w:p w14:paraId="0F699F99" w14:textId="77777777" w:rsidR="00096EBA" w:rsidRPr="00085FBA" w:rsidRDefault="00096EBA" w:rsidP="00096EBA">
            <w:pPr>
              <w:pStyle w:val="Prrafodelista"/>
              <w:numPr>
                <w:ilvl w:val="0"/>
                <w:numId w:val="111"/>
              </w:numPr>
              <w:tabs>
                <w:tab w:val="left" w:pos="415"/>
              </w:tabs>
              <w:ind w:left="263" w:hanging="121"/>
              <w:jc w:val="both"/>
              <w:rPr>
                <w:rFonts w:ascii="Arial" w:hAnsi="Arial" w:cs="Arial"/>
                <w:snapToGrid/>
                <w:lang w:eastAsia="x-none"/>
              </w:rPr>
            </w:pPr>
            <w:r w:rsidRPr="00085FBA">
              <w:rPr>
                <w:rFonts w:ascii="Arial" w:hAnsi="Arial" w:cs="Arial"/>
                <w:snapToGrid/>
                <w:lang w:eastAsia="x-none"/>
              </w:rPr>
              <w:t>Pechuga de pollo</w:t>
            </w:r>
          </w:p>
          <w:p w14:paraId="621C6448" w14:textId="77777777" w:rsidR="00096EBA" w:rsidRPr="00085FBA" w:rsidRDefault="00096EBA" w:rsidP="00096EBA">
            <w:pPr>
              <w:pStyle w:val="Prrafodelista"/>
              <w:numPr>
                <w:ilvl w:val="0"/>
                <w:numId w:val="111"/>
              </w:numPr>
              <w:tabs>
                <w:tab w:val="left" w:pos="415"/>
              </w:tabs>
              <w:ind w:left="263" w:hanging="121"/>
              <w:jc w:val="both"/>
              <w:rPr>
                <w:rFonts w:ascii="Arial" w:hAnsi="Arial" w:cs="Arial"/>
                <w:snapToGrid/>
                <w:lang w:eastAsia="x-none"/>
              </w:rPr>
            </w:pPr>
            <w:r w:rsidRPr="00085FBA">
              <w:rPr>
                <w:rFonts w:ascii="Arial" w:hAnsi="Arial" w:cs="Arial"/>
                <w:snapToGrid/>
                <w:lang w:eastAsia="x-none"/>
              </w:rPr>
              <w:t>Carne asada</w:t>
            </w:r>
          </w:p>
          <w:p w14:paraId="764004BB" w14:textId="77777777" w:rsidR="00096EBA" w:rsidRPr="00085FBA" w:rsidRDefault="00096EBA" w:rsidP="00096EBA">
            <w:pPr>
              <w:pStyle w:val="Prrafodelista"/>
              <w:numPr>
                <w:ilvl w:val="0"/>
                <w:numId w:val="111"/>
              </w:numPr>
              <w:tabs>
                <w:tab w:val="left" w:pos="415"/>
              </w:tabs>
              <w:ind w:left="263" w:hanging="121"/>
              <w:jc w:val="both"/>
              <w:rPr>
                <w:rFonts w:ascii="Arial" w:hAnsi="Arial" w:cs="Arial"/>
                <w:snapToGrid/>
                <w:lang w:eastAsia="x-none"/>
              </w:rPr>
            </w:pPr>
            <w:r w:rsidRPr="00085FBA">
              <w:rPr>
                <w:rFonts w:ascii="Arial" w:hAnsi="Arial" w:cs="Arial"/>
                <w:snapToGrid/>
                <w:lang w:eastAsia="x-none"/>
              </w:rPr>
              <w:t>Filete de pescado</w:t>
            </w:r>
          </w:p>
          <w:p w14:paraId="11026D54" w14:textId="77777777" w:rsidR="00096EBA" w:rsidRPr="00085FBA" w:rsidRDefault="00096EBA" w:rsidP="0036552E">
            <w:pPr>
              <w:pStyle w:val="Prrafodelista"/>
              <w:tabs>
                <w:tab w:val="left" w:pos="415"/>
              </w:tabs>
              <w:ind w:left="121" w:hanging="121"/>
              <w:jc w:val="both"/>
              <w:rPr>
                <w:rFonts w:ascii="Arial" w:hAnsi="Arial" w:cs="Arial"/>
                <w:snapToGrid/>
                <w:lang w:eastAsia="x-none"/>
              </w:rPr>
            </w:pPr>
          </w:p>
          <w:p w14:paraId="2528D881" w14:textId="77777777" w:rsidR="00096EBA" w:rsidRPr="00085FBA" w:rsidRDefault="00096EBA" w:rsidP="00096EBA">
            <w:pPr>
              <w:pStyle w:val="Prrafodelista"/>
              <w:numPr>
                <w:ilvl w:val="0"/>
                <w:numId w:val="110"/>
              </w:numPr>
              <w:tabs>
                <w:tab w:val="left" w:pos="284"/>
              </w:tabs>
              <w:ind w:left="121" w:hanging="121"/>
              <w:jc w:val="both"/>
              <w:rPr>
                <w:rFonts w:ascii="Arial" w:hAnsi="Arial" w:cs="Arial"/>
                <w:snapToGrid/>
                <w:lang w:eastAsia="x-none"/>
              </w:rPr>
            </w:pPr>
            <w:r w:rsidRPr="00085FBA">
              <w:rPr>
                <w:rFonts w:ascii="Arial" w:hAnsi="Arial" w:cs="Arial"/>
                <w:snapToGrid/>
                <w:lang w:eastAsia="x-none"/>
              </w:rPr>
              <w:t>2 (dos) opciones adicionales</w:t>
            </w:r>
          </w:p>
          <w:p w14:paraId="2B068E0D" w14:textId="77777777" w:rsidR="00096EBA" w:rsidRPr="00085FBA" w:rsidRDefault="00096EBA" w:rsidP="00096EBA">
            <w:pPr>
              <w:pStyle w:val="Prrafodelista"/>
              <w:numPr>
                <w:ilvl w:val="0"/>
                <w:numId w:val="135"/>
              </w:numPr>
              <w:tabs>
                <w:tab w:val="left" w:pos="284"/>
              </w:tabs>
              <w:ind w:left="284" w:hanging="142"/>
              <w:jc w:val="both"/>
              <w:rPr>
                <w:rFonts w:ascii="Arial" w:hAnsi="Arial" w:cs="Arial"/>
                <w:snapToGrid/>
                <w:lang w:eastAsia="x-none"/>
              </w:rPr>
            </w:pPr>
            <w:r w:rsidRPr="00085FBA">
              <w:rPr>
                <w:rFonts w:ascii="Arial" w:hAnsi="Arial" w:cs="Arial"/>
                <w:snapToGrid/>
                <w:lang w:eastAsia="x-none"/>
              </w:rPr>
              <w:t>Ensalada de verduras con proteína (pollo y/o atún)</w:t>
            </w:r>
          </w:p>
          <w:p w14:paraId="3584639D" w14:textId="77777777" w:rsidR="00096EBA" w:rsidRPr="00085FBA" w:rsidRDefault="00096EBA" w:rsidP="0036552E">
            <w:pPr>
              <w:tabs>
                <w:tab w:val="left" w:pos="142"/>
              </w:tabs>
              <w:ind w:left="142" w:firstLine="21"/>
              <w:jc w:val="both"/>
              <w:rPr>
                <w:rFonts w:ascii="Arial" w:hAnsi="Arial" w:cs="Arial"/>
                <w:lang w:val="es-ES_tradnl" w:eastAsia="x-none"/>
              </w:rPr>
            </w:pPr>
            <w:r w:rsidRPr="00085FBA">
              <w:rPr>
                <w:rFonts w:ascii="Arial" w:hAnsi="Arial" w:cs="Arial"/>
                <w:lang w:val="es-ES_tradnl" w:eastAsia="x-none"/>
              </w:rPr>
              <w:t>Platillo a base de verduras alternativo a la carne.</w:t>
            </w:r>
          </w:p>
        </w:tc>
        <w:tc>
          <w:tcPr>
            <w:tcW w:w="3999" w:type="dxa"/>
            <w:tcMar>
              <w:top w:w="0" w:type="dxa"/>
              <w:left w:w="70" w:type="dxa"/>
              <w:bottom w:w="0" w:type="dxa"/>
              <w:right w:w="70" w:type="dxa"/>
            </w:tcMar>
            <w:hideMark/>
          </w:tcPr>
          <w:p w14:paraId="32EE3E2D"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Para los guisados del día y las opciones a la plancha debe considerarse 150 gramos en proteína cocida, más la porción de la guarnición a base de verduras.</w:t>
            </w:r>
          </w:p>
          <w:p w14:paraId="78D40A67" w14:textId="77777777" w:rsidR="00096EBA" w:rsidRPr="00085FBA" w:rsidRDefault="00096EBA" w:rsidP="0036552E">
            <w:pPr>
              <w:jc w:val="both"/>
              <w:rPr>
                <w:rFonts w:ascii="Arial" w:hAnsi="Arial" w:cs="Arial"/>
                <w:lang w:val="es-ES_tradnl" w:eastAsia="x-none"/>
              </w:rPr>
            </w:pPr>
          </w:p>
          <w:p w14:paraId="79A00B40"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Las opciones adicionales como la ensalada atún y pollo, se debe considerar una porción de atún drenado de 120 gramos o de pollo a la plancha. </w:t>
            </w:r>
          </w:p>
        </w:tc>
      </w:tr>
      <w:tr w:rsidR="00096EBA" w:rsidRPr="00085FBA" w14:paraId="6328D119" w14:textId="77777777" w:rsidTr="0036552E">
        <w:trPr>
          <w:trHeight w:val="316"/>
          <w:jc w:val="center"/>
        </w:trPr>
        <w:tc>
          <w:tcPr>
            <w:tcW w:w="1731" w:type="dxa"/>
            <w:tcMar>
              <w:top w:w="0" w:type="dxa"/>
              <w:left w:w="70" w:type="dxa"/>
              <w:bottom w:w="0" w:type="dxa"/>
              <w:right w:w="70" w:type="dxa"/>
            </w:tcMar>
            <w:hideMark/>
          </w:tcPr>
          <w:p w14:paraId="24CA5CD3"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Guarnición</w:t>
            </w:r>
          </w:p>
        </w:tc>
        <w:tc>
          <w:tcPr>
            <w:tcW w:w="3514" w:type="dxa"/>
            <w:tcMar>
              <w:top w:w="0" w:type="dxa"/>
              <w:left w:w="70" w:type="dxa"/>
              <w:bottom w:w="0" w:type="dxa"/>
              <w:right w:w="70" w:type="dxa"/>
            </w:tcMar>
            <w:hideMark/>
          </w:tcPr>
          <w:p w14:paraId="0257DE20"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La cantidad que se requiera según la programación de menús.</w:t>
            </w:r>
          </w:p>
        </w:tc>
        <w:tc>
          <w:tcPr>
            <w:tcW w:w="3999" w:type="dxa"/>
            <w:tcMar>
              <w:top w:w="0" w:type="dxa"/>
              <w:left w:w="70" w:type="dxa"/>
              <w:bottom w:w="0" w:type="dxa"/>
              <w:right w:w="70" w:type="dxa"/>
            </w:tcMar>
            <w:hideMark/>
          </w:tcPr>
          <w:p w14:paraId="7FF1326F"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150 gramos</w:t>
            </w:r>
          </w:p>
        </w:tc>
      </w:tr>
      <w:tr w:rsidR="00096EBA" w:rsidRPr="00085FBA" w14:paraId="710C1DAF" w14:textId="77777777" w:rsidTr="0036552E">
        <w:trPr>
          <w:trHeight w:val="385"/>
          <w:jc w:val="center"/>
        </w:trPr>
        <w:tc>
          <w:tcPr>
            <w:tcW w:w="1731" w:type="dxa"/>
            <w:tcMar>
              <w:top w:w="0" w:type="dxa"/>
              <w:left w:w="70" w:type="dxa"/>
              <w:bottom w:w="0" w:type="dxa"/>
              <w:right w:w="70" w:type="dxa"/>
            </w:tcMar>
            <w:hideMark/>
          </w:tcPr>
          <w:p w14:paraId="2FEA97E8"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Barra de ensaladas</w:t>
            </w:r>
          </w:p>
        </w:tc>
        <w:tc>
          <w:tcPr>
            <w:tcW w:w="3514" w:type="dxa"/>
            <w:tcMar>
              <w:top w:w="0" w:type="dxa"/>
              <w:left w:w="70" w:type="dxa"/>
              <w:bottom w:w="0" w:type="dxa"/>
              <w:right w:w="70" w:type="dxa"/>
            </w:tcMar>
            <w:hideMark/>
          </w:tcPr>
          <w:p w14:paraId="55D2615E"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3 (tres) tipos diferentes de ensalada sola o combinada por día a base de:</w:t>
            </w:r>
          </w:p>
          <w:p w14:paraId="02EE34EF" w14:textId="77777777" w:rsidR="00096EBA" w:rsidRPr="00085FBA" w:rsidRDefault="00096EBA" w:rsidP="00096EBA">
            <w:pPr>
              <w:pStyle w:val="Prrafodelista"/>
              <w:numPr>
                <w:ilvl w:val="0"/>
                <w:numId w:val="113"/>
              </w:numPr>
              <w:ind w:left="263" w:right="-70" w:hanging="284"/>
              <w:rPr>
                <w:rFonts w:ascii="Arial" w:hAnsi="Arial" w:cs="Arial"/>
                <w:snapToGrid/>
                <w:lang w:eastAsia="x-none"/>
              </w:rPr>
            </w:pPr>
            <w:r w:rsidRPr="00085FBA">
              <w:rPr>
                <w:rFonts w:ascii="Arial" w:hAnsi="Arial" w:cs="Arial"/>
                <w:snapToGrid/>
                <w:lang w:eastAsia="x-none"/>
              </w:rPr>
              <w:t>Fruta (sola o combinada)</w:t>
            </w:r>
          </w:p>
          <w:p w14:paraId="077169E1" w14:textId="77777777" w:rsidR="00096EBA" w:rsidRPr="00085FBA" w:rsidRDefault="00096EBA" w:rsidP="00096EBA">
            <w:pPr>
              <w:pStyle w:val="Prrafodelista"/>
              <w:numPr>
                <w:ilvl w:val="0"/>
                <w:numId w:val="113"/>
              </w:numPr>
              <w:ind w:left="263" w:right="-70" w:hanging="284"/>
              <w:rPr>
                <w:rFonts w:ascii="Arial" w:hAnsi="Arial" w:cs="Arial"/>
                <w:snapToGrid/>
                <w:lang w:eastAsia="x-none"/>
              </w:rPr>
            </w:pPr>
            <w:r w:rsidRPr="00085FBA">
              <w:rPr>
                <w:rFonts w:ascii="Arial" w:hAnsi="Arial" w:cs="Arial"/>
                <w:snapToGrid/>
                <w:lang w:eastAsia="x-none"/>
              </w:rPr>
              <w:t xml:space="preserve">Verdura mixta cruda </w:t>
            </w:r>
          </w:p>
          <w:p w14:paraId="24F780EF" w14:textId="77777777" w:rsidR="00096EBA" w:rsidRPr="00085FBA" w:rsidRDefault="00096EBA" w:rsidP="00096EBA">
            <w:pPr>
              <w:pStyle w:val="Prrafodelista"/>
              <w:numPr>
                <w:ilvl w:val="0"/>
                <w:numId w:val="113"/>
              </w:numPr>
              <w:ind w:left="263" w:right="-70" w:hanging="284"/>
              <w:rPr>
                <w:rFonts w:ascii="Arial" w:hAnsi="Arial" w:cs="Arial"/>
                <w:snapToGrid/>
                <w:lang w:eastAsia="x-none"/>
              </w:rPr>
            </w:pPr>
            <w:r w:rsidRPr="00085FBA">
              <w:rPr>
                <w:rFonts w:ascii="Arial" w:hAnsi="Arial" w:cs="Arial"/>
                <w:snapToGrid/>
                <w:lang w:eastAsia="x-none"/>
              </w:rPr>
              <w:t>Verdura mixta cocida (mixta)</w:t>
            </w:r>
          </w:p>
        </w:tc>
        <w:tc>
          <w:tcPr>
            <w:tcW w:w="3999" w:type="dxa"/>
            <w:tcMar>
              <w:top w:w="0" w:type="dxa"/>
              <w:left w:w="70" w:type="dxa"/>
              <w:bottom w:w="0" w:type="dxa"/>
              <w:right w:w="70" w:type="dxa"/>
            </w:tcMar>
            <w:hideMark/>
          </w:tcPr>
          <w:p w14:paraId="461A1107"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41D618B2" w14:textId="77777777" w:rsidTr="0036552E">
        <w:trPr>
          <w:jc w:val="center"/>
        </w:trPr>
        <w:tc>
          <w:tcPr>
            <w:tcW w:w="1731" w:type="dxa"/>
            <w:tcMar>
              <w:top w:w="0" w:type="dxa"/>
              <w:left w:w="70" w:type="dxa"/>
              <w:bottom w:w="0" w:type="dxa"/>
              <w:right w:w="70" w:type="dxa"/>
            </w:tcMar>
            <w:hideMark/>
          </w:tcPr>
          <w:p w14:paraId="78DBA687"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Frijoles</w:t>
            </w:r>
          </w:p>
        </w:tc>
        <w:tc>
          <w:tcPr>
            <w:tcW w:w="3514" w:type="dxa"/>
            <w:tcMar>
              <w:top w:w="0" w:type="dxa"/>
              <w:left w:w="70" w:type="dxa"/>
              <w:bottom w:w="0" w:type="dxa"/>
              <w:right w:w="70" w:type="dxa"/>
            </w:tcMar>
            <w:hideMark/>
          </w:tcPr>
          <w:p w14:paraId="1D906EDF"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Cualquier preparación</w:t>
            </w:r>
          </w:p>
        </w:tc>
        <w:tc>
          <w:tcPr>
            <w:tcW w:w="3999" w:type="dxa"/>
            <w:tcMar>
              <w:top w:w="0" w:type="dxa"/>
              <w:left w:w="70" w:type="dxa"/>
              <w:bottom w:w="0" w:type="dxa"/>
              <w:right w:w="70" w:type="dxa"/>
            </w:tcMar>
            <w:hideMark/>
          </w:tcPr>
          <w:p w14:paraId="48FA3528"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0C0CABF1" w14:textId="77777777" w:rsidTr="0036552E">
        <w:trPr>
          <w:jc w:val="center"/>
        </w:trPr>
        <w:tc>
          <w:tcPr>
            <w:tcW w:w="1731" w:type="dxa"/>
            <w:tcMar>
              <w:top w:w="0" w:type="dxa"/>
              <w:left w:w="70" w:type="dxa"/>
              <w:bottom w:w="0" w:type="dxa"/>
              <w:right w:w="70" w:type="dxa"/>
            </w:tcMar>
            <w:hideMark/>
          </w:tcPr>
          <w:p w14:paraId="4D7E4459"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Aderezo</w:t>
            </w:r>
          </w:p>
        </w:tc>
        <w:tc>
          <w:tcPr>
            <w:tcW w:w="3514" w:type="dxa"/>
            <w:tcMar>
              <w:top w:w="0" w:type="dxa"/>
              <w:left w:w="70" w:type="dxa"/>
              <w:bottom w:w="0" w:type="dxa"/>
              <w:right w:w="70" w:type="dxa"/>
            </w:tcMar>
            <w:hideMark/>
          </w:tcPr>
          <w:p w14:paraId="0010E274"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4 (cuatro) distintos.</w:t>
            </w:r>
          </w:p>
        </w:tc>
        <w:tc>
          <w:tcPr>
            <w:tcW w:w="3999" w:type="dxa"/>
            <w:tcMar>
              <w:top w:w="0" w:type="dxa"/>
              <w:left w:w="70" w:type="dxa"/>
              <w:bottom w:w="0" w:type="dxa"/>
              <w:right w:w="70" w:type="dxa"/>
            </w:tcMar>
            <w:hideMark/>
          </w:tcPr>
          <w:p w14:paraId="22CC20A2"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4B1CD1E5" w14:textId="77777777" w:rsidTr="0036552E">
        <w:trPr>
          <w:jc w:val="center"/>
        </w:trPr>
        <w:tc>
          <w:tcPr>
            <w:tcW w:w="1731" w:type="dxa"/>
            <w:tcMar>
              <w:top w:w="0" w:type="dxa"/>
              <w:left w:w="70" w:type="dxa"/>
              <w:bottom w:w="0" w:type="dxa"/>
              <w:right w:w="70" w:type="dxa"/>
            </w:tcMar>
            <w:hideMark/>
          </w:tcPr>
          <w:p w14:paraId="5D2CE96E"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Postre</w:t>
            </w:r>
          </w:p>
        </w:tc>
        <w:tc>
          <w:tcPr>
            <w:tcW w:w="3514" w:type="dxa"/>
            <w:tcMar>
              <w:top w:w="0" w:type="dxa"/>
              <w:left w:w="70" w:type="dxa"/>
              <w:bottom w:w="0" w:type="dxa"/>
              <w:right w:w="70" w:type="dxa"/>
            </w:tcMar>
            <w:hideMark/>
          </w:tcPr>
          <w:p w14:paraId="1F041999"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2 (dos) distintos.</w:t>
            </w:r>
          </w:p>
        </w:tc>
        <w:tc>
          <w:tcPr>
            <w:tcW w:w="3999" w:type="dxa"/>
            <w:tcMar>
              <w:top w:w="0" w:type="dxa"/>
              <w:left w:w="70" w:type="dxa"/>
              <w:bottom w:w="0" w:type="dxa"/>
              <w:right w:w="70" w:type="dxa"/>
            </w:tcMar>
            <w:hideMark/>
          </w:tcPr>
          <w:p w14:paraId="7B56C6FD"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Gramaje conforme a la tabla de porciones y gramajes en la sección de postres que se encuentra en la Guía básica general para la integración de menús, que se describe en el Apéndice A. </w:t>
            </w:r>
          </w:p>
        </w:tc>
      </w:tr>
      <w:tr w:rsidR="00096EBA" w:rsidRPr="00085FBA" w14:paraId="31CE95C0" w14:textId="77777777" w:rsidTr="0036552E">
        <w:trPr>
          <w:jc w:val="center"/>
        </w:trPr>
        <w:tc>
          <w:tcPr>
            <w:tcW w:w="1731" w:type="dxa"/>
            <w:tcMar>
              <w:top w:w="0" w:type="dxa"/>
              <w:left w:w="70" w:type="dxa"/>
              <w:bottom w:w="0" w:type="dxa"/>
              <w:right w:w="70" w:type="dxa"/>
            </w:tcMar>
            <w:hideMark/>
          </w:tcPr>
          <w:p w14:paraId="2BAD0CF1"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Bebida </w:t>
            </w:r>
          </w:p>
        </w:tc>
        <w:tc>
          <w:tcPr>
            <w:tcW w:w="3514" w:type="dxa"/>
            <w:tcMar>
              <w:top w:w="0" w:type="dxa"/>
              <w:left w:w="70" w:type="dxa"/>
              <w:bottom w:w="0" w:type="dxa"/>
              <w:right w:w="70" w:type="dxa"/>
            </w:tcMar>
            <w:hideMark/>
          </w:tcPr>
          <w:p w14:paraId="28D64FB8"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Agua de fruta y simple. Elaborada con fruta natural de temporada.</w:t>
            </w:r>
          </w:p>
        </w:tc>
        <w:tc>
          <w:tcPr>
            <w:tcW w:w="3999" w:type="dxa"/>
            <w:tcMar>
              <w:top w:w="0" w:type="dxa"/>
              <w:left w:w="70" w:type="dxa"/>
              <w:bottom w:w="0" w:type="dxa"/>
              <w:right w:w="70" w:type="dxa"/>
            </w:tcMar>
            <w:hideMark/>
          </w:tcPr>
          <w:p w14:paraId="40BD1B56"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407DA585" w14:textId="77777777" w:rsidTr="0036552E">
        <w:trPr>
          <w:trHeight w:val="378"/>
          <w:jc w:val="center"/>
        </w:trPr>
        <w:tc>
          <w:tcPr>
            <w:tcW w:w="1731" w:type="dxa"/>
            <w:tcMar>
              <w:top w:w="0" w:type="dxa"/>
              <w:left w:w="70" w:type="dxa"/>
              <w:bottom w:w="0" w:type="dxa"/>
              <w:right w:w="70" w:type="dxa"/>
            </w:tcMar>
            <w:hideMark/>
          </w:tcPr>
          <w:p w14:paraId="5D53A29E"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Complementos</w:t>
            </w:r>
          </w:p>
        </w:tc>
        <w:tc>
          <w:tcPr>
            <w:tcW w:w="3514" w:type="dxa"/>
            <w:tcMar>
              <w:top w:w="0" w:type="dxa"/>
              <w:left w:w="70" w:type="dxa"/>
              <w:bottom w:w="0" w:type="dxa"/>
              <w:right w:w="70" w:type="dxa"/>
            </w:tcMar>
            <w:hideMark/>
          </w:tcPr>
          <w:p w14:paraId="6C926641"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Salsa de mesa, pan, tortilla; y todos los que se requiera conforme a los platillos del  menú del día. </w:t>
            </w:r>
          </w:p>
        </w:tc>
        <w:tc>
          <w:tcPr>
            <w:tcW w:w="3999" w:type="dxa"/>
            <w:tcMar>
              <w:top w:w="0" w:type="dxa"/>
              <w:left w:w="70" w:type="dxa"/>
              <w:bottom w:w="0" w:type="dxa"/>
              <w:right w:w="70" w:type="dxa"/>
            </w:tcMar>
            <w:hideMark/>
          </w:tcPr>
          <w:p w14:paraId="4769CA2B"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bl>
    <w:p w14:paraId="2F43A740" w14:textId="77777777" w:rsidR="00096EBA" w:rsidRPr="00085FBA" w:rsidRDefault="00096EBA" w:rsidP="00096EBA">
      <w:pPr>
        <w:jc w:val="both"/>
        <w:rPr>
          <w:rFonts w:ascii="Arial" w:hAnsi="Arial" w:cs="Arial"/>
        </w:rPr>
      </w:pPr>
    </w:p>
    <w:tbl>
      <w:tblPr>
        <w:tblW w:w="9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31"/>
        <w:gridCol w:w="3514"/>
        <w:gridCol w:w="3999"/>
      </w:tblGrid>
      <w:tr w:rsidR="00096EBA" w:rsidRPr="00085FBA" w14:paraId="6ACE9969" w14:textId="77777777" w:rsidTr="0036552E">
        <w:trPr>
          <w:jc w:val="center"/>
        </w:trPr>
        <w:tc>
          <w:tcPr>
            <w:tcW w:w="9244" w:type="dxa"/>
            <w:gridSpan w:val="3"/>
            <w:shd w:val="clear" w:color="auto" w:fill="C0C0C0"/>
            <w:tcMar>
              <w:top w:w="0" w:type="dxa"/>
              <w:left w:w="70" w:type="dxa"/>
              <w:bottom w:w="0" w:type="dxa"/>
              <w:right w:w="70" w:type="dxa"/>
            </w:tcMar>
          </w:tcPr>
          <w:p w14:paraId="5174041C" w14:textId="77777777" w:rsidR="00096EBA" w:rsidRPr="00085FBA" w:rsidRDefault="00096EBA" w:rsidP="0036552E">
            <w:pPr>
              <w:jc w:val="center"/>
              <w:rPr>
                <w:rFonts w:ascii="Arial" w:hAnsi="Arial" w:cs="Arial"/>
                <w:b/>
              </w:rPr>
            </w:pPr>
            <w:r w:rsidRPr="00085FBA">
              <w:rPr>
                <w:rFonts w:ascii="Arial" w:hAnsi="Arial" w:cs="Arial"/>
                <w:b/>
              </w:rPr>
              <w:t>Patrón menú cenas</w:t>
            </w:r>
          </w:p>
        </w:tc>
      </w:tr>
      <w:tr w:rsidR="00096EBA" w:rsidRPr="00085FBA" w14:paraId="678FA220" w14:textId="77777777" w:rsidTr="0036552E">
        <w:trPr>
          <w:jc w:val="center"/>
        </w:trPr>
        <w:tc>
          <w:tcPr>
            <w:tcW w:w="1731" w:type="dxa"/>
            <w:shd w:val="clear" w:color="auto" w:fill="C0C0C0"/>
            <w:tcMar>
              <w:top w:w="0" w:type="dxa"/>
              <w:left w:w="70" w:type="dxa"/>
              <w:bottom w:w="0" w:type="dxa"/>
              <w:right w:w="70" w:type="dxa"/>
            </w:tcMar>
            <w:hideMark/>
          </w:tcPr>
          <w:p w14:paraId="12E038EC" w14:textId="77777777" w:rsidR="00096EBA" w:rsidRPr="00085FBA" w:rsidRDefault="00096EBA" w:rsidP="0036552E">
            <w:pPr>
              <w:jc w:val="center"/>
              <w:rPr>
                <w:rFonts w:ascii="Arial" w:eastAsia="Calibri" w:hAnsi="Arial" w:cs="Arial"/>
              </w:rPr>
            </w:pPr>
            <w:r w:rsidRPr="00085FBA">
              <w:rPr>
                <w:rFonts w:ascii="Arial" w:hAnsi="Arial" w:cs="Arial"/>
              </w:rPr>
              <w:t>Platillo</w:t>
            </w:r>
          </w:p>
        </w:tc>
        <w:tc>
          <w:tcPr>
            <w:tcW w:w="3514" w:type="dxa"/>
            <w:shd w:val="clear" w:color="auto" w:fill="C0C0C0"/>
            <w:tcMar>
              <w:top w:w="0" w:type="dxa"/>
              <w:left w:w="70" w:type="dxa"/>
              <w:bottom w:w="0" w:type="dxa"/>
              <w:right w:w="70" w:type="dxa"/>
            </w:tcMar>
            <w:hideMark/>
          </w:tcPr>
          <w:p w14:paraId="3EF47F3D" w14:textId="77777777" w:rsidR="00096EBA" w:rsidRPr="00085FBA" w:rsidRDefault="00096EBA" w:rsidP="0036552E">
            <w:pPr>
              <w:jc w:val="center"/>
              <w:rPr>
                <w:rFonts w:ascii="Arial" w:eastAsia="Calibri" w:hAnsi="Arial" w:cs="Arial"/>
              </w:rPr>
            </w:pPr>
            <w:r w:rsidRPr="00085FBA">
              <w:rPr>
                <w:rFonts w:ascii="Arial" w:hAnsi="Arial" w:cs="Arial"/>
              </w:rPr>
              <w:t>Descripción</w:t>
            </w:r>
          </w:p>
        </w:tc>
        <w:tc>
          <w:tcPr>
            <w:tcW w:w="3999" w:type="dxa"/>
            <w:shd w:val="clear" w:color="auto" w:fill="C0C0C0"/>
            <w:tcMar>
              <w:top w:w="0" w:type="dxa"/>
              <w:left w:w="70" w:type="dxa"/>
              <w:bottom w:w="0" w:type="dxa"/>
              <w:right w:w="70" w:type="dxa"/>
            </w:tcMar>
            <w:hideMark/>
          </w:tcPr>
          <w:p w14:paraId="44C22844" w14:textId="77777777" w:rsidR="00096EBA" w:rsidRPr="00085FBA" w:rsidRDefault="00096EBA" w:rsidP="0036552E">
            <w:pPr>
              <w:jc w:val="center"/>
              <w:rPr>
                <w:rFonts w:ascii="Arial" w:eastAsia="Calibri" w:hAnsi="Arial" w:cs="Arial"/>
              </w:rPr>
            </w:pPr>
            <w:r w:rsidRPr="00085FBA">
              <w:rPr>
                <w:rFonts w:ascii="Arial" w:hAnsi="Arial" w:cs="Arial"/>
              </w:rPr>
              <w:t>Tamaño de la porción</w:t>
            </w:r>
          </w:p>
        </w:tc>
      </w:tr>
      <w:tr w:rsidR="00096EBA" w:rsidRPr="00085FBA" w14:paraId="6575103A" w14:textId="77777777" w:rsidTr="0036552E">
        <w:trPr>
          <w:jc w:val="center"/>
        </w:trPr>
        <w:tc>
          <w:tcPr>
            <w:tcW w:w="1731" w:type="dxa"/>
            <w:tcMar>
              <w:top w:w="0" w:type="dxa"/>
              <w:left w:w="70" w:type="dxa"/>
              <w:bottom w:w="0" w:type="dxa"/>
              <w:right w:w="70" w:type="dxa"/>
            </w:tcMar>
            <w:hideMark/>
          </w:tcPr>
          <w:p w14:paraId="0C4B9546"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Sopa caldosa y  consomé</w:t>
            </w:r>
          </w:p>
        </w:tc>
        <w:tc>
          <w:tcPr>
            <w:tcW w:w="3514" w:type="dxa"/>
            <w:tcMar>
              <w:top w:w="0" w:type="dxa"/>
              <w:left w:w="70" w:type="dxa"/>
              <w:bottom w:w="0" w:type="dxa"/>
              <w:right w:w="70" w:type="dxa"/>
            </w:tcMar>
            <w:hideMark/>
          </w:tcPr>
          <w:p w14:paraId="4AAA4445"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2 (dos) distintos </w:t>
            </w:r>
          </w:p>
        </w:tc>
        <w:tc>
          <w:tcPr>
            <w:tcW w:w="3999" w:type="dxa"/>
            <w:tcMar>
              <w:top w:w="0" w:type="dxa"/>
              <w:left w:w="70" w:type="dxa"/>
              <w:bottom w:w="0" w:type="dxa"/>
              <w:right w:w="70" w:type="dxa"/>
            </w:tcMar>
            <w:hideMark/>
          </w:tcPr>
          <w:p w14:paraId="0109DA7F"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300 mililitros de líquido.</w:t>
            </w:r>
          </w:p>
          <w:p w14:paraId="720FDBED"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Para la sopa se requiere que contenga 100 gramos de sólidos ya cocidos (verduras o  pasta, leguminosas); y en el caso del consomé o caldo deberá contener 50 gramos de sólidos ya cocido.</w:t>
            </w:r>
          </w:p>
        </w:tc>
      </w:tr>
      <w:tr w:rsidR="00096EBA" w:rsidRPr="00085FBA" w14:paraId="43F2CCA9" w14:textId="77777777" w:rsidTr="0036552E">
        <w:trPr>
          <w:trHeight w:val="324"/>
          <w:jc w:val="center"/>
        </w:trPr>
        <w:tc>
          <w:tcPr>
            <w:tcW w:w="1731" w:type="dxa"/>
            <w:tcMar>
              <w:top w:w="0" w:type="dxa"/>
              <w:left w:w="70" w:type="dxa"/>
              <w:bottom w:w="0" w:type="dxa"/>
              <w:right w:w="70" w:type="dxa"/>
            </w:tcMar>
            <w:hideMark/>
          </w:tcPr>
          <w:p w14:paraId="56FC737C"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Sopa seca</w:t>
            </w:r>
          </w:p>
        </w:tc>
        <w:tc>
          <w:tcPr>
            <w:tcW w:w="3514" w:type="dxa"/>
            <w:tcMar>
              <w:top w:w="0" w:type="dxa"/>
              <w:left w:w="70" w:type="dxa"/>
              <w:bottom w:w="0" w:type="dxa"/>
              <w:right w:w="70" w:type="dxa"/>
            </w:tcMar>
            <w:hideMark/>
          </w:tcPr>
          <w:p w14:paraId="2DE743E6"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Arroz o pasta de harina de trigo en cualquier preparación.</w:t>
            </w:r>
          </w:p>
        </w:tc>
        <w:tc>
          <w:tcPr>
            <w:tcW w:w="3999" w:type="dxa"/>
            <w:tcMar>
              <w:top w:w="0" w:type="dxa"/>
              <w:left w:w="70" w:type="dxa"/>
              <w:bottom w:w="0" w:type="dxa"/>
              <w:right w:w="70" w:type="dxa"/>
            </w:tcMar>
            <w:hideMark/>
          </w:tcPr>
          <w:p w14:paraId="1C249EF5"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Libre</w:t>
            </w:r>
          </w:p>
        </w:tc>
      </w:tr>
      <w:tr w:rsidR="00096EBA" w:rsidRPr="00085FBA" w14:paraId="5E85764F" w14:textId="77777777" w:rsidTr="0036552E">
        <w:trPr>
          <w:jc w:val="center"/>
        </w:trPr>
        <w:tc>
          <w:tcPr>
            <w:tcW w:w="1731" w:type="dxa"/>
            <w:tcMar>
              <w:top w:w="0" w:type="dxa"/>
              <w:left w:w="70" w:type="dxa"/>
              <w:bottom w:w="0" w:type="dxa"/>
              <w:right w:w="70" w:type="dxa"/>
            </w:tcMar>
            <w:hideMark/>
          </w:tcPr>
          <w:p w14:paraId="54A236F3"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lastRenderedPageBreak/>
              <w:t>Plato fuerte</w:t>
            </w:r>
          </w:p>
        </w:tc>
        <w:tc>
          <w:tcPr>
            <w:tcW w:w="3514" w:type="dxa"/>
            <w:tcMar>
              <w:top w:w="0" w:type="dxa"/>
              <w:left w:w="70" w:type="dxa"/>
              <w:bottom w:w="0" w:type="dxa"/>
              <w:right w:w="70" w:type="dxa"/>
            </w:tcMar>
            <w:hideMark/>
          </w:tcPr>
          <w:p w14:paraId="6E22F406" w14:textId="77777777" w:rsidR="00096EBA" w:rsidRPr="00085FBA" w:rsidRDefault="00096EBA" w:rsidP="0036552E">
            <w:pPr>
              <w:pStyle w:val="Prrafodelista"/>
              <w:ind w:left="121" w:hanging="131"/>
              <w:jc w:val="both"/>
              <w:rPr>
                <w:rFonts w:ascii="Arial" w:hAnsi="Arial" w:cs="Arial"/>
                <w:snapToGrid/>
                <w:lang w:eastAsia="x-none"/>
              </w:rPr>
            </w:pPr>
            <w:r w:rsidRPr="00085FBA">
              <w:rPr>
                <w:rFonts w:ascii="Arial" w:hAnsi="Arial" w:cs="Arial"/>
                <w:snapToGrid/>
                <w:lang w:eastAsia="x-none"/>
              </w:rPr>
              <w:t>Son 4 (cuatro) opciones a servir conforme a lo siguiente:</w:t>
            </w:r>
          </w:p>
          <w:p w14:paraId="4DF86BA9" w14:textId="77777777" w:rsidR="00096EBA" w:rsidRPr="00085FBA" w:rsidRDefault="00096EBA" w:rsidP="0036552E">
            <w:pPr>
              <w:pStyle w:val="Prrafodelista"/>
              <w:ind w:left="121" w:hanging="131"/>
              <w:jc w:val="both"/>
              <w:rPr>
                <w:rFonts w:ascii="Arial" w:hAnsi="Arial" w:cs="Arial"/>
                <w:snapToGrid/>
                <w:lang w:eastAsia="x-none"/>
              </w:rPr>
            </w:pPr>
          </w:p>
          <w:p w14:paraId="4E47185F" w14:textId="77777777" w:rsidR="00096EBA" w:rsidRPr="00085FBA" w:rsidRDefault="00096EBA" w:rsidP="00096EBA">
            <w:pPr>
              <w:pStyle w:val="Prrafodelista"/>
              <w:numPr>
                <w:ilvl w:val="0"/>
                <w:numId w:val="110"/>
              </w:numPr>
              <w:tabs>
                <w:tab w:val="left" w:pos="284"/>
              </w:tabs>
              <w:ind w:left="121" w:hanging="131"/>
              <w:jc w:val="both"/>
              <w:rPr>
                <w:rFonts w:ascii="Arial" w:hAnsi="Arial" w:cs="Arial"/>
                <w:snapToGrid/>
                <w:lang w:eastAsia="x-none"/>
              </w:rPr>
            </w:pPr>
            <w:r w:rsidRPr="00085FBA">
              <w:rPr>
                <w:rFonts w:ascii="Arial" w:hAnsi="Arial" w:cs="Arial"/>
                <w:snapToGrid/>
                <w:lang w:eastAsia="x-none"/>
              </w:rPr>
              <w:t xml:space="preserve">2 (dos) guisados del día en diferentes preparaciones a base de pollo y carne. </w:t>
            </w:r>
          </w:p>
          <w:p w14:paraId="187ED685" w14:textId="77777777" w:rsidR="00096EBA" w:rsidRPr="00085FBA" w:rsidRDefault="00096EBA" w:rsidP="0036552E">
            <w:pPr>
              <w:pStyle w:val="Prrafodelista"/>
              <w:tabs>
                <w:tab w:val="left" w:pos="415"/>
              </w:tabs>
              <w:ind w:left="121"/>
              <w:jc w:val="both"/>
              <w:rPr>
                <w:rFonts w:ascii="Arial" w:hAnsi="Arial" w:cs="Arial"/>
                <w:snapToGrid/>
                <w:lang w:eastAsia="x-none"/>
              </w:rPr>
            </w:pPr>
          </w:p>
          <w:p w14:paraId="54F87645" w14:textId="77777777" w:rsidR="00096EBA" w:rsidRPr="00085FBA" w:rsidRDefault="00096EBA" w:rsidP="00096EBA">
            <w:pPr>
              <w:pStyle w:val="Prrafodelista"/>
              <w:numPr>
                <w:ilvl w:val="0"/>
                <w:numId w:val="110"/>
              </w:numPr>
              <w:tabs>
                <w:tab w:val="left" w:pos="284"/>
              </w:tabs>
              <w:ind w:left="121" w:hanging="131"/>
              <w:jc w:val="both"/>
              <w:rPr>
                <w:rFonts w:ascii="Arial" w:hAnsi="Arial" w:cs="Arial"/>
                <w:snapToGrid/>
                <w:lang w:eastAsia="x-none"/>
              </w:rPr>
            </w:pPr>
            <w:r w:rsidRPr="00085FBA">
              <w:rPr>
                <w:rFonts w:ascii="Arial" w:hAnsi="Arial" w:cs="Arial"/>
                <w:snapToGrid/>
                <w:lang w:eastAsia="x-none"/>
              </w:rPr>
              <w:t>1 (uno) opciones a la plancha:</w:t>
            </w:r>
          </w:p>
          <w:p w14:paraId="5ADE199E" w14:textId="77777777" w:rsidR="00096EBA" w:rsidRPr="00085FBA" w:rsidRDefault="00096EBA" w:rsidP="00096EBA">
            <w:pPr>
              <w:pStyle w:val="Prrafodelista"/>
              <w:numPr>
                <w:ilvl w:val="0"/>
                <w:numId w:val="111"/>
              </w:numPr>
              <w:tabs>
                <w:tab w:val="left" w:pos="415"/>
              </w:tabs>
              <w:ind w:left="263" w:hanging="121"/>
              <w:jc w:val="both"/>
              <w:rPr>
                <w:rFonts w:ascii="Arial" w:hAnsi="Arial" w:cs="Arial"/>
                <w:snapToGrid/>
                <w:lang w:eastAsia="x-none"/>
              </w:rPr>
            </w:pPr>
            <w:r w:rsidRPr="00085FBA">
              <w:rPr>
                <w:rFonts w:ascii="Arial" w:hAnsi="Arial" w:cs="Arial"/>
                <w:snapToGrid/>
                <w:lang w:eastAsia="x-none"/>
              </w:rPr>
              <w:t>Pechuga de pollo</w:t>
            </w:r>
          </w:p>
          <w:p w14:paraId="1589B976" w14:textId="77777777" w:rsidR="00096EBA" w:rsidRPr="00085FBA" w:rsidRDefault="00096EBA" w:rsidP="00096EBA">
            <w:pPr>
              <w:pStyle w:val="Prrafodelista"/>
              <w:numPr>
                <w:ilvl w:val="0"/>
                <w:numId w:val="111"/>
              </w:numPr>
              <w:tabs>
                <w:tab w:val="left" w:pos="415"/>
              </w:tabs>
              <w:ind w:left="263" w:hanging="121"/>
              <w:jc w:val="both"/>
              <w:rPr>
                <w:rFonts w:ascii="Arial" w:hAnsi="Arial" w:cs="Arial"/>
                <w:snapToGrid/>
                <w:lang w:eastAsia="x-none"/>
              </w:rPr>
            </w:pPr>
            <w:r w:rsidRPr="00085FBA">
              <w:rPr>
                <w:rFonts w:ascii="Arial" w:hAnsi="Arial" w:cs="Arial"/>
                <w:snapToGrid/>
                <w:lang w:eastAsia="x-none"/>
              </w:rPr>
              <w:t>Carne asada</w:t>
            </w:r>
          </w:p>
          <w:p w14:paraId="5F9CAF65" w14:textId="77777777" w:rsidR="00096EBA" w:rsidRPr="00085FBA" w:rsidRDefault="00096EBA" w:rsidP="0036552E">
            <w:pPr>
              <w:pStyle w:val="Prrafodelista"/>
              <w:tabs>
                <w:tab w:val="left" w:pos="415"/>
              </w:tabs>
              <w:ind w:left="121" w:hanging="121"/>
              <w:jc w:val="both"/>
              <w:rPr>
                <w:rFonts w:ascii="Arial" w:hAnsi="Arial" w:cs="Arial"/>
                <w:snapToGrid/>
                <w:lang w:eastAsia="x-none"/>
              </w:rPr>
            </w:pPr>
          </w:p>
          <w:p w14:paraId="19019321" w14:textId="77777777" w:rsidR="00096EBA" w:rsidRPr="00085FBA" w:rsidRDefault="00096EBA" w:rsidP="00096EBA">
            <w:pPr>
              <w:pStyle w:val="Prrafodelista"/>
              <w:numPr>
                <w:ilvl w:val="0"/>
                <w:numId w:val="110"/>
              </w:numPr>
              <w:tabs>
                <w:tab w:val="left" w:pos="284"/>
              </w:tabs>
              <w:ind w:left="121" w:hanging="121"/>
              <w:jc w:val="both"/>
              <w:rPr>
                <w:rFonts w:ascii="Arial" w:hAnsi="Arial" w:cs="Arial"/>
                <w:snapToGrid/>
                <w:lang w:eastAsia="x-none"/>
              </w:rPr>
            </w:pPr>
            <w:r w:rsidRPr="00085FBA">
              <w:rPr>
                <w:rFonts w:ascii="Arial" w:hAnsi="Arial" w:cs="Arial"/>
                <w:snapToGrid/>
                <w:lang w:eastAsia="x-none"/>
              </w:rPr>
              <w:t>1 (uno) opciones adicionales para cena</w:t>
            </w:r>
          </w:p>
        </w:tc>
        <w:tc>
          <w:tcPr>
            <w:tcW w:w="3999" w:type="dxa"/>
            <w:tcMar>
              <w:top w:w="0" w:type="dxa"/>
              <w:left w:w="70" w:type="dxa"/>
              <w:bottom w:w="0" w:type="dxa"/>
              <w:right w:w="70" w:type="dxa"/>
            </w:tcMar>
            <w:hideMark/>
          </w:tcPr>
          <w:p w14:paraId="6C761FDE"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Para los guisados del día y las opciones a la plancha debe considerarse 150 gramos en proteína cocida, más la porción de la guarnición a base de verduras.</w:t>
            </w:r>
          </w:p>
          <w:p w14:paraId="0AB18169" w14:textId="77777777" w:rsidR="00096EBA" w:rsidRPr="00085FBA" w:rsidRDefault="00096EBA" w:rsidP="0036552E">
            <w:pPr>
              <w:jc w:val="both"/>
              <w:rPr>
                <w:rFonts w:ascii="Arial" w:hAnsi="Arial" w:cs="Arial"/>
                <w:lang w:val="es-ES_tradnl" w:eastAsia="x-none"/>
              </w:rPr>
            </w:pPr>
          </w:p>
          <w:p w14:paraId="56BE5310"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Las opciones adicionales como la ensalada atún y pollo, se debe considerar una porción de atún drenado de 120 gramos o de pollo a la plancha. </w:t>
            </w:r>
          </w:p>
        </w:tc>
      </w:tr>
      <w:tr w:rsidR="00096EBA" w:rsidRPr="00085FBA" w14:paraId="313A2229" w14:textId="77777777" w:rsidTr="0036552E">
        <w:trPr>
          <w:trHeight w:val="316"/>
          <w:jc w:val="center"/>
        </w:trPr>
        <w:tc>
          <w:tcPr>
            <w:tcW w:w="1731" w:type="dxa"/>
            <w:tcMar>
              <w:top w:w="0" w:type="dxa"/>
              <w:left w:w="70" w:type="dxa"/>
              <w:bottom w:w="0" w:type="dxa"/>
              <w:right w:w="70" w:type="dxa"/>
            </w:tcMar>
            <w:hideMark/>
          </w:tcPr>
          <w:p w14:paraId="4118AB50"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Guarnición</w:t>
            </w:r>
          </w:p>
        </w:tc>
        <w:tc>
          <w:tcPr>
            <w:tcW w:w="3514" w:type="dxa"/>
            <w:tcMar>
              <w:top w:w="0" w:type="dxa"/>
              <w:left w:w="70" w:type="dxa"/>
              <w:bottom w:w="0" w:type="dxa"/>
              <w:right w:w="70" w:type="dxa"/>
            </w:tcMar>
            <w:hideMark/>
          </w:tcPr>
          <w:p w14:paraId="6A70E424"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La cantidad que se requiera según la programación de menús.</w:t>
            </w:r>
          </w:p>
        </w:tc>
        <w:tc>
          <w:tcPr>
            <w:tcW w:w="3999" w:type="dxa"/>
            <w:tcMar>
              <w:top w:w="0" w:type="dxa"/>
              <w:left w:w="70" w:type="dxa"/>
              <w:bottom w:w="0" w:type="dxa"/>
              <w:right w:w="70" w:type="dxa"/>
            </w:tcMar>
            <w:hideMark/>
          </w:tcPr>
          <w:p w14:paraId="07ED2F3E"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150 gramos</w:t>
            </w:r>
          </w:p>
        </w:tc>
      </w:tr>
      <w:tr w:rsidR="00096EBA" w:rsidRPr="00085FBA" w14:paraId="73F841CB" w14:textId="77777777" w:rsidTr="0036552E">
        <w:trPr>
          <w:trHeight w:val="385"/>
          <w:jc w:val="center"/>
        </w:trPr>
        <w:tc>
          <w:tcPr>
            <w:tcW w:w="1731" w:type="dxa"/>
            <w:tcMar>
              <w:top w:w="0" w:type="dxa"/>
              <w:left w:w="70" w:type="dxa"/>
              <w:bottom w:w="0" w:type="dxa"/>
              <w:right w:w="70" w:type="dxa"/>
            </w:tcMar>
            <w:hideMark/>
          </w:tcPr>
          <w:p w14:paraId="1E3D410F"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Barra de ensaladas</w:t>
            </w:r>
          </w:p>
        </w:tc>
        <w:tc>
          <w:tcPr>
            <w:tcW w:w="3514" w:type="dxa"/>
            <w:tcMar>
              <w:top w:w="0" w:type="dxa"/>
              <w:left w:w="70" w:type="dxa"/>
              <w:bottom w:w="0" w:type="dxa"/>
              <w:right w:w="70" w:type="dxa"/>
            </w:tcMar>
            <w:hideMark/>
          </w:tcPr>
          <w:p w14:paraId="2EF59ED6"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2 (dos) tipos diferentes de ensalada sola o combinada por día a base de:</w:t>
            </w:r>
          </w:p>
          <w:p w14:paraId="1FDB4F09" w14:textId="77777777" w:rsidR="00096EBA" w:rsidRPr="00085FBA" w:rsidRDefault="00096EBA" w:rsidP="0036552E">
            <w:pPr>
              <w:pStyle w:val="Prrafodelista"/>
              <w:ind w:left="0" w:right="-70"/>
              <w:rPr>
                <w:rFonts w:ascii="Arial" w:hAnsi="Arial" w:cs="Arial"/>
                <w:snapToGrid/>
                <w:lang w:eastAsia="x-none"/>
              </w:rPr>
            </w:pPr>
            <w:r w:rsidRPr="00085FBA">
              <w:rPr>
                <w:rFonts w:ascii="Arial" w:hAnsi="Arial" w:cs="Arial"/>
                <w:snapToGrid/>
                <w:lang w:eastAsia="x-none"/>
              </w:rPr>
              <w:t>Fruta (sola o combinada)</w:t>
            </w:r>
          </w:p>
          <w:p w14:paraId="3B73D733" w14:textId="77777777" w:rsidR="00096EBA" w:rsidRPr="00085FBA" w:rsidRDefault="00096EBA" w:rsidP="0036552E">
            <w:pPr>
              <w:pStyle w:val="Prrafodelista"/>
              <w:ind w:left="0" w:right="-70"/>
              <w:rPr>
                <w:rFonts w:ascii="Arial" w:hAnsi="Arial" w:cs="Arial"/>
                <w:snapToGrid/>
                <w:lang w:eastAsia="x-none"/>
              </w:rPr>
            </w:pPr>
            <w:r w:rsidRPr="00085FBA">
              <w:rPr>
                <w:rFonts w:ascii="Arial" w:hAnsi="Arial" w:cs="Arial"/>
                <w:snapToGrid/>
                <w:lang w:eastAsia="x-none"/>
              </w:rPr>
              <w:t xml:space="preserve">Verdura mixta cruda </w:t>
            </w:r>
          </w:p>
          <w:p w14:paraId="66138B94" w14:textId="77777777" w:rsidR="00096EBA" w:rsidRPr="00085FBA" w:rsidRDefault="00096EBA" w:rsidP="0036552E">
            <w:pPr>
              <w:pStyle w:val="Prrafodelista"/>
              <w:ind w:left="0" w:right="-70"/>
              <w:rPr>
                <w:rFonts w:ascii="Arial" w:hAnsi="Arial" w:cs="Arial"/>
                <w:snapToGrid/>
                <w:lang w:eastAsia="x-none"/>
              </w:rPr>
            </w:pPr>
            <w:r w:rsidRPr="00085FBA">
              <w:rPr>
                <w:rFonts w:ascii="Arial" w:hAnsi="Arial" w:cs="Arial"/>
                <w:snapToGrid/>
                <w:lang w:eastAsia="x-none"/>
              </w:rPr>
              <w:t>Verdura mixta cocida (mixta)</w:t>
            </w:r>
          </w:p>
        </w:tc>
        <w:tc>
          <w:tcPr>
            <w:tcW w:w="3999" w:type="dxa"/>
            <w:tcMar>
              <w:top w:w="0" w:type="dxa"/>
              <w:left w:w="70" w:type="dxa"/>
              <w:bottom w:w="0" w:type="dxa"/>
              <w:right w:w="70" w:type="dxa"/>
            </w:tcMar>
            <w:hideMark/>
          </w:tcPr>
          <w:p w14:paraId="16DE949E"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2F454602" w14:textId="77777777" w:rsidTr="0036552E">
        <w:trPr>
          <w:jc w:val="center"/>
        </w:trPr>
        <w:tc>
          <w:tcPr>
            <w:tcW w:w="1731" w:type="dxa"/>
            <w:tcMar>
              <w:top w:w="0" w:type="dxa"/>
              <w:left w:w="70" w:type="dxa"/>
              <w:bottom w:w="0" w:type="dxa"/>
              <w:right w:w="70" w:type="dxa"/>
            </w:tcMar>
            <w:hideMark/>
          </w:tcPr>
          <w:p w14:paraId="16010521"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Frijoles</w:t>
            </w:r>
          </w:p>
        </w:tc>
        <w:tc>
          <w:tcPr>
            <w:tcW w:w="3514" w:type="dxa"/>
            <w:tcMar>
              <w:top w:w="0" w:type="dxa"/>
              <w:left w:w="70" w:type="dxa"/>
              <w:bottom w:w="0" w:type="dxa"/>
              <w:right w:w="70" w:type="dxa"/>
            </w:tcMar>
            <w:hideMark/>
          </w:tcPr>
          <w:p w14:paraId="402E8A8C"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Cualquier preparación</w:t>
            </w:r>
          </w:p>
        </w:tc>
        <w:tc>
          <w:tcPr>
            <w:tcW w:w="3999" w:type="dxa"/>
            <w:tcMar>
              <w:top w:w="0" w:type="dxa"/>
              <w:left w:w="70" w:type="dxa"/>
              <w:bottom w:w="0" w:type="dxa"/>
              <w:right w:w="70" w:type="dxa"/>
            </w:tcMar>
            <w:hideMark/>
          </w:tcPr>
          <w:p w14:paraId="5485E23E"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6A297342" w14:textId="77777777" w:rsidTr="0036552E">
        <w:trPr>
          <w:jc w:val="center"/>
        </w:trPr>
        <w:tc>
          <w:tcPr>
            <w:tcW w:w="1731" w:type="dxa"/>
            <w:tcMar>
              <w:top w:w="0" w:type="dxa"/>
              <w:left w:w="70" w:type="dxa"/>
              <w:bottom w:w="0" w:type="dxa"/>
              <w:right w:w="70" w:type="dxa"/>
            </w:tcMar>
            <w:hideMark/>
          </w:tcPr>
          <w:p w14:paraId="0F9B7A45"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Aderezo</w:t>
            </w:r>
          </w:p>
        </w:tc>
        <w:tc>
          <w:tcPr>
            <w:tcW w:w="3514" w:type="dxa"/>
            <w:tcMar>
              <w:top w:w="0" w:type="dxa"/>
              <w:left w:w="70" w:type="dxa"/>
              <w:bottom w:w="0" w:type="dxa"/>
              <w:right w:w="70" w:type="dxa"/>
            </w:tcMar>
            <w:hideMark/>
          </w:tcPr>
          <w:p w14:paraId="5AAE5DBD"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4 (cuatro) distintos.</w:t>
            </w:r>
          </w:p>
        </w:tc>
        <w:tc>
          <w:tcPr>
            <w:tcW w:w="3999" w:type="dxa"/>
            <w:tcMar>
              <w:top w:w="0" w:type="dxa"/>
              <w:left w:w="70" w:type="dxa"/>
              <w:bottom w:w="0" w:type="dxa"/>
              <w:right w:w="70" w:type="dxa"/>
            </w:tcMar>
            <w:hideMark/>
          </w:tcPr>
          <w:p w14:paraId="6E4F1019"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3EDA547F" w14:textId="77777777" w:rsidTr="0036552E">
        <w:trPr>
          <w:jc w:val="center"/>
        </w:trPr>
        <w:tc>
          <w:tcPr>
            <w:tcW w:w="1731" w:type="dxa"/>
            <w:tcMar>
              <w:top w:w="0" w:type="dxa"/>
              <w:left w:w="70" w:type="dxa"/>
              <w:bottom w:w="0" w:type="dxa"/>
              <w:right w:w="70" w:type="dxa"/>
            </w:tcMar>
            <w:hideMark/>
          </w:tcPr>
          <w:p w14:paraId="5337A5A2"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Postre</w:t>
            </w:r>
          </w:p>
        </w:tc>
        <w:tc>
          <w:tcPr>
            <w:tcW w:w="3514" w:type="dxa"/>
            <w:tcMar>
              <w:top w:w="0" w:type="dxa"/>
              <w:left w:w="70" w:type="dxa"/>
              <w:bottom w:w="0" w:type="dxa"/>
              <w:right w:w="70" w:type="dxa"/>
            </w:tcMar>
            <w:hideMark/>
          </w:tcPr>
          <w:p w14:paraId="18DA1EF5"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2 (dos) distintos.</w:t>
            </w:r>
          </w:p>
        </w:tc>
        <w:tc>
          <w:tcPr>
            <w:tcW w:w="3999" w:type="dxa"/>
            <w:tcMar>
              <w:top w:w="0" w:type="dxa"/>
              <w:left w:w="70" w:type="dxa"/>
              <w:bottom w:w="0" w:type="dxa"/>
              <w:right w:w="70" w:type="dxa"/>
            </w:tcMar>
            <w:hideMark/>
          </w:tcPr>
          <w:p w14:paraId="02E24E16"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Gramaje conforme a la tabla de porciones y gramajes en la sección de postres que se encuentra en la Guía básica general para la integración de menús, que se describe en el Apéndice A. </w:t>
            </w:r>
          </w:p>
        </w:tc>
      </w:tr>
      <w:tr w:rsidR="00096EBA" w:rsidRPr="00085FBA" w14:paraId="5C3D6A4D" w14:textId="77777777" w:rsidTr="0036552E">
        <w:trPr>
          <w:jc w:val="center"/>
        </w:trPr>
        <w:tc>
          <w:tcPr>
            <w:tcW w:w="1731" w:type="dxa"/>
            <w:tcMar>
              <w:top w:w="0" w:type="dxa"/>
              <w:left w:w="70" w:type="dxa"/>
              <w:bottom w:w="0" w:type="dxa"/>
              <w:right w:w="70" w:type="dxa"/>
            </w:tcMar>
            <w:hideMark/>
          </w:tcPr>
          <w:p w14:paraId="58E84FF3"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Bebida </w:t>
            </w:r>
          </w:p>
        </w:tc>
        <w:tc>
          <w:tcPr>
            <w:tcW w:w="3514" w:type="dxa"/>
            <w:tcMar>
              <w:top w:w="0" w:type="dxa"/>
              <w:left w:w="70" w:type="dxa"/>
              <w:bottom w:w="0" w:type="dxa"/>
              <w:right w:w="70" w:type="dxa"/>
            </w:tcMar>
            <w:hideMark/>
          </w:tcPr>
          <w:p w14:paraId="634FF684"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Agua de fruta y simple. Elaborada con fruta natural de temporada.</w:t>
            </w:r>
          </w:p>
        </w:tc>
        <w:tc>
          <w:tcPr>
            <w:tcW w:w="3999" w:type="dxa"/>
            <w:tcMar>
              <w:top w:w="0" w:type="dxa"/>
              <w:left w:w="70" w:type="dxa"/>
              <w:bottom w:w="0" w:type="dxa"/>
              <w:right w:w="70" w:type="dxa"/>
            </w:tcMar>
            <w:hideMark/>
          </w:tcPr>
          <w:p w14:paraId="0DB10C9C"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495A8917" w14:textId="77777777" w:rsidTr="0036552E">
        <w:trPr>
          <w:trHeight w:val="378"/>
          <w:jc w:val="center"/>
        </w:trPr>
        <w:tc>
          <w:tcPr>
            <w:tcW w:w="1731" w:type="dxa"/>
            <w:tcMar>
              <w:top w:w="0" w:type="dxa"/>
              <w:left w:w="70" w:type="dxa"/>
              <w:bottom w:w="0" w:type="dxa"/>
              <w:right w:w="70" w:type="dxa"/>
            </w:tcMar>
            <w:hideMark/>
          </w:tcPr>
          <w:p w14:paraId="3B23FD91"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Complementos</w:t>
            </w:r>
          </w:p>
        </w:tc>
        <w:tc>
          <w:tcPr>
            <w:tcW w:w="3514" w:type="dxa"/>
            <w:tcMar>
              <w:top w:w="0" w:type="dxa"/>
              <w:left w:w="70" w:type="dxa"/>
              <w:bottom w:w="0" w:type="dxa"/>
              <w:right w:w="70" w:type="dxa"/>
            </w:tcMar>
            <w:hideMark/>
          </w:tcPr>
          <w:p w14:paraId="6EC3653C" w14:textId="5EC8CE96" w:rsidR="00096EBA" w:rsidRPr="00085FBA" w:rsidRDefault="00096EBA" w:rsidP="003A5785">
            <w:pPr>
              <w:jc w:val="both"/>
              <w:rPr>
                <w:rFonts w:ascii="Arial" w:hAnsi="Arial" w:cs="Arial"/>
                <w:lang w:val="es-ES_tradnl" w:eastAsia="x-none"/>
              </w:rPr>
            </w:pPr>
            <w:r w:rsidRPr="00085FBA">
              <w:rPr>
                <w:rFonts w:ascii="Arial" w:hAnsi="Arial" w:cs="Arial"/>
                <w:lang w:val="es-ES_tradnl" w:eastAsia="x-none"/>
              </w:rPr>
              <w:t xml:space="preserve">Salsa de mesa, pan, tortilla; y todos los que se requiera conforme a los platillos del menú del día. </w:t>
            </w:r>
          </w:p>
        </w:tc>
        <w:tc>
          <w:tcPr>
            <w:tcW w:w="3999" w:type="dxa"/>
            <w:tcMar>
              <w:top w:w="0" w:type="dxa"/>
              <w:left w:w="70" w:type="dxa"/>
              <w:bottom w:w="0" w:type="dxa"/>
              <w:right w:w="70" w:type="dxa"/>
            </w:tcMar>
            <w:hideMark/>
          </w:tcPr>
          <w:p w14:paraId="590FAC86"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bl>
    <w:p w14:paraId="314A0D39" w14:textId="77777777" w:rsidR="00096EBA" w:rsidRPr="00085FBA" w:rsidRDefault="00096EBA" w:rsidP="00096EBA">
      <w:pPr>
        <w:jc w:val="both"/>
        <w:rPr>
          <w:rFonts w:ascii="Arial" w:hAnsi="Arial" w:cs="Arial"/>
          <w:lang w:val="es-ES_tradnl" w:eastAsia="x-none"/>
        </w:rPr>
      </w:pPr>
    </w:p>
    <w:p w14:paraId="00EA23B2"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Los aspectos específicos de gramaje y preparación se deberán consultar en la </w:t>
      </w:r>
      <w:r w:rsidRPr="00085FBA">
        <w:rPr>
          <w:rFonts w:ascii="Arial" w:hAnsi="Arial" w:cs="Arial"/>
          <w:b/>
          <w:lang w:val="es-ES_tradnl" w:eastAsia="x-none"/>
        </w:rPr>
        <w:t>Guía básica general para la integración de menús</w:t>
      </w:r>
      <w:r w:rsidRPr="00085FBA">
        <w:rPr>
          <w:rFonts w:ascii="Arial" w:hAnsi="Arial" w:cs="Arial"/>
          <w:lang w:val="es-ES_tradnl" w:eastAsia="x-none"/>
        </w:rPr>
        <w:t xml:space="preserve"> que se describe en el </w:t>
      </w:r>
      <w:r w:rsidRPr="00085FBA">
        <w:rPr>
          <w:rFonts w:ascii="Arial" w:hAnsi="Arial" w:cs="Arial"/>
          <w:b/>
          <w:lang w:val="es-ES_tradnl" w:eastAsia="x-none"/>
        </w:rPr>
        <w:t>Apéndice A.</w:t>
      </w:r>
    </w:p>
    <w:p w14:paraId="31680AED" w14:textId="77777777" w:rsidR="00096EBA" w:rsidRPr="00085FBA" w:rsidRDefault="00096EBA" w:rsidP="00096EBA">
      <w:pPr>
        <w:jc w:val="both"/>
        <w:rPr>
          <w:rFonts w:ascii="Arial" w:hAnsi="Arial" w:cs="Arial"/>
          <w:lang w:val="es-ES_tradnl"/>
        </w:rPr>
      </w:pPr>
    </w:p>
    <w:p w14:paraId="7F7806D4" w14:textId="77777777" w:rsidR="00096EBA" w:rsidRPr="00E00F52" w:rsidRDefault="00096EBA" w:rsidP="00096EBA">
      <w:pPr>
        <w:pStyle w:val="Textoindependiente2"/>
        <w:spacing w:before="0"/>
        <w:ind w:left="284"/>
        <w:jc w:val="both"/>
        <w:rPr>
          <w:rFonts w:cs="Arial"/>
          <w:b/>
          <w:sz w:val="20"/>
          <w:lang w:val="es-MX"/>
        </w:rPr>
      </w:pPr>
      <w:r w:rsidRPr="00E00F52">
        <w:rPr>
          <w:rFonts w:cs="Arial"/>
          <w:b/>
          <w:sz w:val="20"/>
          <w:lang w:val="es-MX"/>
        </w:rPr>
        <w:t xml:space="preserve">5.2 - Programación de menús </w:t>
      </w:r>
    </w:p>
    <w:p w14:paraId="3AAAEB77" w14:textId="77777777" w:rsidR="00096EBA" w:rsidRPr="00085FBA" w:rsidRDefault="00096EBA" w:rsidP="00096EBA">
      <w:pPr>
        <w:ind w:left="284" w:hanging="284"/>
        <w:jc w:val="both"/>
        <w:rPr>
          <w:rFonts w:ascii="Arial" w:hAnsi="Arial" w:cs="Arial"/>
        </w:rPr>
      </w:pPr>
    </w:p>
    <w:p w14:paraId="4A17FA7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Los menús deberán ser variados y equilibrados nutricionalmente, los menús deberán realizarse bajo un análisis nutricional avalado por el nutriólogo del </w:t>
      </w:r>
      <w:r w:rsidRPr="00085FBA">
        <w:rPr>
          <w:rFonts w:ascii="Arial" w:hAnsi="Arial" w:cs="Arial"/>
          <w:b/>
          <w:lang w:val="es-ES_tradnl" w:eastAsia="x-none"/>
        </w:rPr>
        <w:t>“PROVEEDOR”</w:t>
      </w:r>
      <w:r w:rsidRPr="00085FBA">
        <w:rPr>
          <w:rFonts w:ascii="Arial" w:hAnsi="Arial" w:cs="Arial"/>
          <w:lang w:val="es-ES_tradnl" w:eastAsia="x-none"/>
        </w:rPr>
        <w:t xml:space="preserve">, acorde a las características y necesidades de los comensales que asistirán al comedor, considerando la distribución de alimentos para un aporte calórico en promedio de entre 700 a 1000 calorías por el total del menú a servir.  </w:t>
      </w:r>
    </w:p>
    <w:p w14:paraId="14EF7C19" w14:textId="77777777" w:rsidR="00096EBA" w:rsidRPr="00085FBA" w:rsidRDefault="00096EBA" w:rsidP="00096EBA">
      <w:pPr>
        <w:jc w:val="both"/>
        <w:rPr>
          <w:rFonts w:ascii="Arial" w:hAnsi="Arial" w:cs="Arial"/>
          <w:lang w:val="es-ES_tradnl" w:eastAsia="x-none"/>
        </w:rPr>
      </w:pPr>
    </w:p>
    <w:p w14:paraId="427883A7"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La programación de menús que presente el “PROVEEDOR” debe contener el valor calórico de cada porción a servir, conforme el patrón alimenticio que se encuentra en el </w:t>
      </w:r>
      <w:r w:rsidRPr="00085FBA">
        <w:rPr>
          <w:rFonts w:ascii="Arial" w:hAnsi="Arial" w:cs="Arial"/>
          <w:b/>
          <w:lang w:val="es-ES_tradnl" w:eastAsia="x-none"/>
        </w:rPr>
        <w:t>Apéndice B</w:t>
      </w:r>
      <w:r w:rsidRPr="00085FBA">
        <w:rPr>
          <w:rFonts w:ascii="Arial" w:hAnsi="Arial" w:cs="Arial"/>
          <w:lang w:val="es-ES_tradnl" w:eastAsia="x-none"/>
        </w:rPr>
        <w:t xml:space="preserve">. Asimismo, durante el diseño de la propuesta de menús, el </w:t>
      </w:r>
      <w:r w:rsidRPr="00085FBA">
        <w:rPr>
          <w:rFonts w:ascii="Arial" w:hAnsi="Arial" w:cs="Arial"/>
          <w:b/>
          <w:lang w:val="es-ES_tradnl" w:eastAsia="x-none"/>
        </w:rPr>
        <w:t>“PROVEEDOR”</w:t>
      </w:r>
      <w:r w:rsidRPr="00085FBA">
        <w:rPr>
          <w:rFonts w:ascii="Arial" w:hAnsi="Arial" w:cs="Arial"/>
          <w:lang w:val="es-ES_tradnl" w:eastAsia="x-none"/>
        </w:rPr>
        <w:t xml:space="preserve"> deberá observar la combinación de los alimentos que integren el menú del día, a fin de considerar la tolerancia a los alimentos, evaluando aquellos factores de determinadas combinaciones de alimentos que pudieran eventualmente provocar malestares o intolerancia debido a su contenido. </w:t>
      </w:r>
    </w:p>
    <w:p w14:paraId="245F7CD4" w14:textId="77777777" w:rsidR="00096EBA" w:rsidRPr="00085FBA" w:rsidRDefault="00096EBA" w:rsidP="00096EBA">
      <w:pPr>
        <w:jc w:val="both"/>
        <w:rPr>
          <w:rFonts w:ascii="Arial" w:hAnsi="Arial" w:cs="Arial"/>
          <w:lang w:val="es-ES_tradnl" w:eastAsia="x-none"/>
        </w:rPr>
      </w:pPr>
    </w:p>
    <w:p w14:paraId="7E449EB6"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Es por ello, que el </w:t>
      </w:r>
      <w:r w:rsidRPr="00085FBA">
        <w:rPr>
          <w:rFonts w:ascii="Arial" w:hAnsi="Arial" w:cs="Arial"/>
          <w:b/>
          <w:lang w:val="es-ES_tradnl" w:eastAsia="x-none"/>
        </w:rPr>
        <w:t>“PROVEEDOR”</w:t>
      </w:r>
      <w:r w:rsidRPr="00085FBA">
        <w:rPr>
          <w:rFonts w:ascii="Arial" w:hAnsi="Arial" w:cs="Arial"/>
          <w:lang w:val="es-ES_tradnl" w:eastAsia="x-none"/>
        </w:rPr>
        <w:t xml:space="preserve"> deberá incorporar a su propuesta de menús, recomendaciones basadas en la trofología, ciencia que estudia la nutrición de los seres vivos, a través del análisis de los géneros de alimentos, en qué orden comerlos en las distintas ingestiones diarias, cómo mezclarlos y cuáles de sus características se pueden utilizar como factores de medicina preventiva. </w:t>
      </w:r>
    </w:p>
    <w:p w14:paraId="2989BA2F" w14:textId="77777777" w:rsidR="00096EBA" w:rsidRPr="00085FBA" w:rsidRDefault="00096EBA" w:rsidP="00096EBA">
      <w:pPr>
        <w:jc w:val="both"/>
        <w:rPr>
          <w:rFonts w:ascii="Arial" w:hAnsi="Arial" w:cs="Arial"/>
          <w:lang w:val="es-ES_tradnl" w:eastAsia="x-none"/>
        </w:rPr>
      </w:pPr>
    </w:p>
    <w:p w14:paraId="23B85F8A"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lastRenderedPageBreak/>
        <w:t xml:space="preserve">Como parte de su oferta técnica el </w:t>
      </w:r>
      <w:r w:rsidRPr="00085FBA">
        <w:rPr>
          <w:rFonts w:ascii="Arial" w:hAnsi="Arial" w:cs="Arial"/>
          <w:b/>
          <w:lang w:val="es-ES_tradnl" w:eastAsia="x-none"/>
        </w:rPr>
        <w:t>“LICITANTE”</w:t>
      </w:r>
      <w:r w:rsidRPr="00085FBA">
        <w:rPr>
          <w:rFonts w:ascii="Arial" w:hAnsi="Arial" w:cs="Arial"/>
          <w:lang w:val="es-ES_tradnl" w:eastAsia="x-none"/>
        </w:rPr>
        <w:t xml:space="preserve"> proporcionará una programación de menús con catálogo de recetas estándar, detallando lo siguiente:</w:t>
      </w:r>
    </w:p>
    <w:p w14:paraId="7335E907" w14:textId="77777777" w:rsidR="00096EBA" w:rsidRPr="00085FBA" w:rsidRDefault="00096EBA" w:rsidP="00096EBA">
      <w:pPr>
        <w:jc w:val="both"/>
        <w:rPr>
          <w:rFonts w:ascii="Arial" w:hAnsi="Arial" w:cs="Arial"/>
          <w:lang w:val="es-ES_tradnl" w:eastAsia="x-none"/>
        </w:rPr>
      </w:pPr>
    </w:p>
    <w:p w14:paraId="76399EB6" w14:textId="77777777" w:rsidR="00096EBA" w:rsidRPr="00085FBA" w:rsidRDefault="00096EBA" w:rsidP="00096EBA">
      <w:pPr>
        <w:pStyle w:val="Prrafodelista"/>
        <w:numPr>
          <w:ilvl w:val="0"/>
          <w:numId w:val="114"/>
        </w:numPr>
        <w:jc w:val="both"/>
        <w:rPr>
          <w:rFonts w:ascii="Arial" w:hAnsi="Arial" w:cs="Arial"/>
          <w:snapToGrid/>
          <w:lang w:eastAsia="x-none"/>
        </w:rPr>
      </w:pPr>
      <w:r w:rsidRPr="00085FBA">
        <w:rPr>
          <w:rFonts w:ascii="Arial" w:hAnsi="Arial" w:cs="Arial"/>
          <w:snapToGrid/>
          <w:lang w:eastAsia="x-none"/>
        </w:rPr>
        <w:t>Nombre del platillo</w:t>
      </w:r>
    </w:p>
    <w:p w14:paraId="1B8A9EFC" w14:textId="77777777" w:rsidR="00096EBA" w:rsidRPr="00085FBA" w:rsidRDefault="00096EBA" w:rsidP="00096EBA">
      <w:pPr>
        <w:pStyle w:val="Prrafodelista"/>
        <w:numPr>
          <w:ilvl w:val="0"/>
          <w:numId w:val="114"/>
        </w:numPr>
        <w:jc w:val="both"/>
        <w:rPr>
          <w:rFonts w:ascii="Arial" w:hAnsi="Arial" w:cs="Arial"/>
          <w:snapToGrid/>
          <w:lang w:eastAsia="x-none"/>
        </w:rPr>
      </w:pPr>
      <w:r w:rsidRPr="00085FBA">
        <w:rPr>
          <w:rFonts w:ascii="Arial" w:hAnsi="Arial" w:cs="Arial"/>
          <w:snapToGrid/>
          <w:lang w:eastAsia="x-none"/>
        </w:rPr>
        <w:t>Tamaño de la porción</w:t>
      </w:r>
    </w:p>
    <w:p w14:paraId="3001EE8F" w14:textId="77777777" w:rsidR="00096EBA" w:rsidRPr="00085FBA" w:rsidRDefault="00096EBA" w:rsidP="00096EBA">
      <w:pPr>
        <w:pStyle w:val="Prrafodelista"/>
        <w:numPr>
          <w:ilvl w:val="0"/>
          <w:numId w:val="114"/>
        </w:numPr>
        <w:jc w:val="both"/>
        <w:rPr>
          <w:rFonts w:ascii="Arial" w:hAnsi="Arial" w:cs="Arial"/>
          <w:snapToGrid/>
          <w:lang w:eastAsia="x-none"/>
        </w:rPr>
      </w:pPr>
      <w:r w:rsidRPr="00085FBA">
        <w:rPr>
          <w:rFonts w:ascii="Arial" w:hAnsi="Arial" w:cs="Arial"/>
          <w:snapToGrid/>
          <w:lang w:eastAsia="x-none"/>
        </w:rPr>
        <w:t xml:space="preserve">Valor calórico por porción </w:t>
      </w:r>
    </w:p>
    <w:p w14:paraId="5529A297" w14:textId="77777777" w:rsidR="00096EBA" w:rsidRPr="00085FBA" w:rsidRDefault="00096EBA" w:rsidP="00096EBA">
      <w:pPr>
        <w:pStyle w:val="Prrafodelista"/>
        <w:numPr>
          <w:ilvl w:val="0"/>
          <w:numId w:val="114"/>
        </w:numPr>
        <w:jc w:val="both"/>
        <w:rPr>
          <w:rFonts w:ascii="Arial" w:hAnsi="Arial" w:cs="Arial"/>
          <w:snapToGrid/>
          <w:lang w:eastAsia="x-none"/>
        </w:rPr>
      </w:pPr>
      <w:r w:rsidRPr="00085FBA">
        <w:rPr>
          <w:rFonts w:ascii="Arial" w:hAnsi="Arial" w:cs="Arial"/>
          <w:snapToGrid/>
          <w:lang w:eastAsia="x-none"/>
        </w:rPr>
        <w:t>Ingredientes</w:t>
      </w:r>
    </w:p>
    <w:p w14:paraId="394F4F00" w14:textId="77777777" w:rsidR="00096EBA" w:rsidRPr="00085FBA" w:rsidRDefault="00096EBA" w:rsidP="00096EBA">
      <w:pPr>
        <w:pStyle w:val="Prrafodelista"/>
        <w:numPr>
          <w:ilvl w:val="0"/>
          <w:numId w:val="114"/>
        </w:numPr>
        <w:jc w:val="both"/>
        <w:rPr>
          <w:rFonts w:ascii="Arial" w:hAnsi="Arial" w:cs="Arial"/>
          <w:snapToGrid/>
          <w:lang w:eastAsia="x-none"/>
        </w:rPr>
      </w:pPr>
      <w:r w:rsidRPr="00085FBA">
        <w:rPr>
          <w:rFonts w:ascii="Arial" w:hAnsi="Arial" w:cs="Arial"/>
          <w:snapToGrid/>
          <w:lang w:eastAsia="x-none"/>
        </w:rPr>
        <w:t>Procedimiento de preparación</w:t>
      </w:r>
    </w:p>
    <w:p w14:paraId="32968C2A" w14:textId="77777777" w:rsidR="00096EBA" w:rsidRPr="00085FBA" w:rsidRDefault="00096EBA" w:rsidP="00096EBA">
      <w:pPr>
        <w:jc w:val="both"/>
        <w:rPr>
          <w:rFonts w:ascii="Arial" w:hAnsi="Arial" w:cs="Arial"/>
        </w:rPr>
      </w:pPr>
    </w:p>
    <w:p w14:paraId="548C06F1"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El “PROVEEDOR” deberá comprobar ante el personal de supervisión del “INSTITUTO”, el tamaño de las porciones antes y durante el horario de la prestación del servicio, debiendo pesar la porción a servir de cada platillo en una báscula gramera, la cual deberá de proporcionar el “PROVEEDOR”. </w:t>
      </w:r>
    </w:p>
    <w:p w14:paraId="1AF323AB" w14:textId="77777777" w:rsidR="00096EBA" w:rsidRPr="00085FBA" w:rsidRDefault="00096EBA" w:rsidP="00096EBA">
      <w:pPr>
        <w:jc w:val="both"/>
        <w:rPr>
          <w:rFonts w:ascii="Arial" w:hAnsi="Arial" w:cs="Arial"/>
        </w:rPr>
      </w:pPr>
    </w:p>
    <w:p w14:paraId="7CAC21F9"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“PROVEEDOR” estará obligado una vez concluida la producción de alimentos, a presentar diariamente al supervisor que designe el “INSTITUTO”, una degustación del menú a servir 1 hora antes del inicio del servicio, en la que se verificará el sazón, la presentación, consistencia y sabor de los alimentos, de lo contrario se levantará el reporte correspondiente y se aplicarán las penalizaciones correspondientes.</w:t>
      </w:r>
    </w:p>
    <w:p w14:paraId="72A038E7" w14:textId="77777777" w:rsidR="00096EBA" w:rsidRPr="00085FBA" w:rsidRDefault="00096EBA" w:rsidP="00096EBA">
      <w:pPr>
        <w:jc w:val="both"/>
        <w:rPr>
          <w:rFonts w:ascii="Arial" w:hAnsi="Arial" w:cs="Arial"/>
          <w:lang w:val="es-ES_tradnl" w:eastAsia="x-none"/>
        </w:rPr>
      </w:pPr>
    </w:p>
    <w:p w14:paraId="07B3E20B"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Con la finalidad de atender las recomendaciones realizadas por el </w:t>
      </w:r>
      <w:r w:rsidRPr="00085FBA">
        <w:rPr>
          <w:rFonts w:ascii="Arial" w:hAnsi="Arial" w:cs="Arial"/>
          <w:b/>
          <w:lang w:val="es-ES_tradnl" w:eastAsia="x-none"/>
        </w:rPr>
        <w:t>Gobierno Federal a través de la Secretaria de Salud</w:t>
      </w:r>
      <w:r w:rsidRPr="00085FBA">
        <w:rPr>
          <w:rFonts w:ascii="Arial" w:hAnsi="Arial" w:cs="Arial"/>
          <w:lang w:val="es-ES_tradnl" w:eastAsia="x-none"/>
        </w:rPr>
        <w:t xml:space="preserve">, con relación a la salud alimentaria de la población mexicana, el “PROVEEDOR” deberá atender y aplicar lo correspondiente en el comedor donde se lleve a cabo la prestación del servicio, a fin de fomentar una alimentación adecuada en los comensales, para ello el personal del “PROVEEDOR” responsable de la elaboración de los menús que ofrezca al “INSTITUTO”, deberá observar lo establecido en los siguientes documentos: </w:t>
      </w:r>
    </w:p>
    <w:p w14:paraId="1AF377AC" w14:textId="77777777" w:rsidR="00096EBA" w:rsidRPr="00085FBA" w:rsidRDefault="00096EBA" w:rsidP="00096EBA">
      <w:pPr>
        <w:jc w:val="both"/>
        <w:rPr>
          <w:rFonts w:ascii="Arial" w:hAnsi="Arial" w:cs="Arial"/>
        </w:rPr>
      </w:pPr>
    </w:p>
    <w:p w14:paraId="0942B364" w14:textId="77777777" w:rsidR="00096EBA" w:rsidRPr="00085FBA" w:rsidRDefault="00096EBA" w:rsidP="00096EBA">
      <w:pPr>
        <w:pStyle w:val="Prrafodelista"/>
        <w:numPr>
          <w:ilvl w:val="0"/>
          <w:numId w:val="138"/>
        </w:numPr>
        <w:ind w:left="709" w:right="448" w:hanging="283"/>
        <w:jc w:val="both"/>
        <w:rPr>
          <w:rFonts w:ascii="Arial" w:hAnsi="Arial" w:cs="Arial"/>
          <w:b/>
          <w:snapToGrid/>
          <w:lang w:eastAsia="x-none"/>
        </w:rPr>
      </w:pPr>
      <w:r w:rsidRPr="00085FBA">
        <w:rPr>
          <w:rFonts w:ascii="Arial" w:hAnsi="Arial" w:cs="Arial"/>
          <w:b/>
          <w:snapToGrid/>
          <w:lang w:eastAsia="x-none"/>
        </w:rPr>
        <w:t xml:space="preserve">Norma Oficial Mexicana. NOM-043-SSA2-2012. Servicios básicos de salud. Promoción y educación para la salud en materia alimentaria. Criterios para brindar orientación. </w:t>
      </w:r>
    </w:p>
    <w:p w14:paraId="5EE8B5C1" w14:textId="77777777" w:rsidR="00096EBA" w:rsidRPr="00085FBA" w:rsidRDefault="00096EBA" w:rsidP="00096EBA">
      <w:pPr>
        <w:pStyle w:val="Prrafodelista"/>
        <w:ind w:left="709" w:right="448"/>
        <w:jc w:val="both"/>
        <w:rPr>
          <w:rFonts w:ascii="Arial" w:hAnsi="Arial" w:cs="Arial"/>
          <w:b/>
          <w:snapToGrid/>
          <w:lang w:eastAsia="x-none"/>
        </w:rPr>
      </w:pPr>
    </w:p>
    <w:p w14:paraId="20919052" w14:textId="77777777" w:rsidR="00096EBA" w:rsidRPr="00085FBA" w:rsidRDefault="00096EBA" w:rsidP="00096EBA">
      <w:pPr>
        <w:pStyle w:val="Prrafodelista"/>
        <w:numPr>
          <w:ilvl w:val="0"/>
          <w:numId w:val="138"/>
        </w:numPr>
        <w:ind w:left="709" w:right="448" w:hanging="283"/>
        <w:jc w:val="both"/>
        <w:rPr>
          <w:rFonts w:ascii="Arial" w:hAnsi="Arial" w:cs="Arial"/>
          <w:b/>
          <w:snapToGrid/>
          <w:lang w:eastAsia="x-none"/>
        </w:rPr>
      </w:pPr>
      <w:r w:rsidRPr="00085FBA">
        <w:rPr>
          <w:rFonts w:ascii="Arial" w:hAnsi="Arial" w:cs="Arial"/>
          <w:b/>
          <w:snapToGrid/>
          <w:lang w:eastAsia="x-none"/>
        </w:rPr>
        <w:t xml:space="preserve">Acuerdo Nacional para la Salud Alimentaria. Estrategia contra el sobrepeso y obesidad. </w:t>
      </w:r>
    </w:p>
    <w:p w14:paraId="0B5A6026" w14:textId="77777777" w:rsidR="00096EBA" w:rsidRPr="00085FBA" w:rsidRDefault="00096EBA" w:rsidP="00096EBA">
      <w:pPr>
        <w:pStyle w:val="Prrafodelista"/>
        <w:ind w:left="567"/>
        <w:jc w:val="both"/>
        <w:rPr>
          <w:rFonts w:ascii="Arial" w:hAnsi="Arial" w:cs="Arial"/>
          <w:snapToGrid/>
          <w:lang w:eastAsia="x-none"/>
        </w:rPr>
      </w:pPr>
    </w:p>
    <w:p w14:paraId="25275AC9" w14:textId="77777777" w:rsidR="00096EBA" w:rsidRPr="00085FBA" w:rsidRDefault="00096EBA" w:rsidP="00096EBA">
      <w:pPr>
        <w:jc w:val="both"/>
        <w:rPr>
          <w:rFonts w:ascii="Arial" w:hAnsi="Arial" w:cs="Arial"/>
          <w:lang w:val="es-ES_tradnl" w:eastAsia="x-none"/>
        </w:rPr>
      </w:pPr>
    </w:p>
    <w:p w14:paraId="71D2A7B5" w14:textId="77777777" w:rsidR="00096EBA" w:rsidRPr="00E00F52" w:rsidRDefault="00096EBA" w:rsidP="00096EBA">
      <w:pPr>
        <w:ind w:left="284"/>
        <w:jc w:val="both"/>
        <w:rPr>
          <w:rFonts w:ascii="Arial" w:hAnsi="Arial" w:cs="Arial"/>
          <w:b/>
          <w:bCs/>
        </w:rPr>
      </w:pPr>
      <w:r w:rsidRPr="00E00F52">
        <w:rPr>
          <w:rFonts w:ascii="Arial" w:hAnsi="Arial" w:cs="Arial"/>
          <w:b/>
        </w:rPr>
        <w:t>5.3 - Horarios de servicio</w:t>
      </w:r>
    </w:p>
    <w:p w14:paraId="3978D107" w14:textId="77777777" w:rsidR="00096EBA" w:rsidRPr="00085FBA" w:rsidRDefault="00096EBA" w:rsidP="00096EBA">
      <w:pPr>
        <w:jc w:val="both"/>
        <w:rPr>
          <w:rFonts w:ascii="Arial" w:hAnsi="Arial" w:cs="Arial"/>
          <w:b/>
          <w:bCs/>
        </w:rPr>
      </w:pPr>
    </w:p>
    <w:p w14:paraId="6AF7C033"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Es necesario cumplir cabalmente con los horarios que se tienen establecidos para el comedor, como se indica en la tabla siguiente:</w:t>
      </w:r>
    </w:p>
    <w:p w14:paraId="3D954962" w14:textId="77777777" w:rsidR="00096EBA" w:rsidRPr="00085FBA" w:rsidRDefault="00096EBA" w:rsidP="00096EBA">
      <w:pPr>
        <w:jc w:val="both"/>
        <w:rPr>
          <w:rFonts w:ascii="Arial" w:hAnsi="Arial" w:cs="Arial"/>
          <w:lang w:val="es-ES_tradnl" w:eastAsia="x-none"/>
        </w:rPr>
      </w:pPr>
    </w:p>
    <w:tbl>
      <w:tblPr>
        <w:tblpPr w:leftFromText="141" w:rightFromText="141" w:vertAnchor="text" w:horzAnchor="margin" w:tblpXSpec="center"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0"/>
        <w:gridCol w:w="2160"/>
      </w:tblGrid>
      <w:tr w:rsidR="00096EBA" w:rsidRPr="00085FBA" w14:paraId="33A9C506" w14:textId="77777777" w:rsidTr="0036552E">
        <w:tc>
          <w:tcPr>
            <w:tcW w:w="2160" w:type="dxa"/>
            <w:vAlign w:val="center"/>
          </w:tcPr>
          <w:p w14:paraId="232CFAF6" w14:textId="77777777" w:rsidR="00096EBA" w:rsidRPr="00085FBA" w:rsidRDefault="00096EBA" w:rsidP="0036552E">
            <w:pPr>
              <w:pStyle w:val="Textoindependiente2"/>
              <w:spacing w:before="0"/>
              <w:jc w:val="center"/>
              <w:rPr>
                <w:rFonts w:cs="Arial"/>
                <w:b/>
                <w:sz w:val="20"/>
              </w:rPr>
            </w:pPr>
            <w:r w:rsidRPr="00085FBA">
              <w:rPr>
                <w:rFonts w:cs="Arial"/>
                <w:b/>
                <w:sz w:val="20"/>
              </w:rPr>
              <w:t>SERVICIO</w:t>
            </w:r>
          </w:p>
        </w:tc>
        <w:tc>
          <w:tcPr>
            <w:tcW w:w="2160" w:type="dxa"/>
            <w:vAlign w:val="center"/>
          </w:tcPr>
          <w:p w14:paraId="0FA4785A" w14:textId="77777777" w:rsidR="00096EBA" w:rsidRPr="00085FBA" w:rsidRDefault="00096EBA" w:rsidP="0036552E">
            <w:pPr>
              <w:pStyle w:val="Textoindependiente2"/>
              <w:spacing w:before="0"/>
              <w:jc w:val="center"/>
              <w:rPr>
                <w:rFonts w:cs="Arial"/>
                <w:b/>
                <w:sz w:val="20"/>
              </w:rPr>
            </w:pPr>
            <w:r w:rsidRPr="00085FBA">
              <w:rPr>
                <w:rFonts w:cs="Arial"/>
                <w:b/>
                <w:sz w:val="20"/>
              </w:rPr>
              <w:t>HORARIO</w:t>
            </w:r>
          </w:p>
        </w:tc>
      </w:tr>
      <w:tr w:rsidR="00096EBA" w:rsidRPr="00085FBA" w14:paraId="7E9F5BF1" w14:textId="77777777" w:rsidTr="0036552E">
        <w:tc>
          <w:tcPr>
            <w:tcW w:w="2160" w:type="dxa"/>
            <w:vAlign w:val="center"/>
          </w:tcPr>
          <w:p w14:paraId="12F85717" w14:textId="77777777" w:rsidR="00096EBA" w:rsidRPr="00085FBA" w:rsidRDefault="00096EBA" w:rsidP="0036552E">
            <w:pPr>
              <w:pStyle w:val="Textoindependiente2"/>
              <w:spacing w:before="0"/>
              <w:jc w:val="center"/>
              <w:rPr>
                <w:rFonts w:cs="Arial"/>
                <w:sz w:val="20"/>
              </w:rPr>
            </w:pPr>
            <w:r w:rsidRPr="00085FBA">
              <w:rPr>
                <w:rFonts w:cs="Arial"/>
                <w:sz w:val="20"/>
              </w:rPr>
              <w:t>Desayuno</w:t>
            </w:r>
          </w:p>
        </w:tc>
        <w:tc>
          <w:tcPr>
            <w:tcW w:w="2160" w:type="dxa"/>
            <w:vAlign w:val="center"/>
          </w:tcPr>
          <w:p w14:paraId="5C31D403" w14:textId="77777777" w:rsidR="00096EBA" w:rsidRPr="00085FBA" w:rsidRDefault="00096EBA" w:rsidP="0036552E">
            <w:pPr>
              <w:pStyle w:val="Textoindependiente2"/>
              <w:spacing w:before="0"/>
              <w:jc w:val="center"/>
              <w:rPr>
                <w:rFonts w:cs="Arial"/>
                <w:sz w:val="20"/>
              </w:rPr>
            </w:pPr>
            <w:r w:rsidRPr="00085FBA">
              <w:rPr>
                <w:rFonts w:cs="Arial"/>
                <w:sz w:val="20"/>
              </w:rPr>
              <w:t>7:00 a 9:00</w:t>
            </w:r>
          </w:p>
        </w:tc>
      </w:tr>
      <w:tr w:rsidR="00096EBA" w:rsidRPr="00085FBA" w14:paraId="0782ADEE" w14:textId="77777777" w:rsidTr="0036552E">
        <w:tc>
          <w:tcPr>
            <w:tcW w:w="2160" w:type="dxa"/>
            <w:vAlign w:val="center"/>
          </w:tcPr>
          <w:p w14:paraId="4297191F" w14:textId="77777777" w:rsidR="00096EBA" w:rsidRPr="00085FBA" w:rsidRDefault="00096EBA" w:rsidP="0036552E">
            <w:pPr>
              <w:pStyle w:val="Textoindependiente2"/>
              <w:spacing w:before="0"/>
              <w:jc w:val="center"/>
              <w:rPr>
                <w:rFonts w:cs="Arial"/>
                <w:sz w:val="20"/>
              </w:rPr>
            </w:pPr>
            <w:r w:rsidRPr="00085FBA">
              <w:rPr>
                <w:rFonts w:cs="Arial"/>
                <w:sz w:val="20"/>
              </w:rPr>
              <w:t>Comida</w:t>
            </w:r>
          </w:p>
        </w:tc>
        <w:tc>
          <w:tcPr>
            <w:tcW w:w="2160" w:type="dxa"/>
            <w:vAlign w:val="center"/>
          </w:tcPr>
          <w:p w14:paraId="39AB9BBE" w14:textId="77777777" w:rsidR="00096EBA" w:rsidRPr="00085FBA" w:rsidRDefault="00096EBA" w:rsidP="0036552E">
            <w:pPr>
              <w:pStyle w:val="Textoindependiente2"/>
              <w:spacing w:before="0"/>
              <w:jc w:val="center"/>
              <w:rPr>
                <w:rFonts w:cs="Arial"/>
                <w:sz w:val="20"/>
              </w:rPr>
            </w:pPr>
            <w:r w:rsidRPr="00085FBA">
              <w:rPr>
                <w:rFonts w:cs="Arial"/>
                <w:sz w:val="20"/>
              </w:rPr>
              <w:t>13:00 a 16:30</w:t>
            </w:r>
          </w:p>
        </w:tc>
      </w:tr>
      <w:tr w:rsidR="00096EBA" w:rsidRPr="00085FBA" w14:paraId="62547D8F" w14:textId="77777777" w:rsidTr="0036552E">
        <w:tc>
          <w:tcPr>
            <w:tcW w:w="2160" w:type="dxa"/>
            <w:vAlign w:val="center"/>
          </w:tcPr>
          <w:p w14:paraId="3B573823" w14:textId="77777777" w:rsidR="00096EBA" w:rsidRPr="00085FBA" w:rsidRDefault="00096EBA" w:rsidP="0036552E">
            <w:pPr>
              <w:pStyle w:val="Textoindependiente2"/>
              <w:spacing w:before="0"/>
              <w:jc w:val="center"/>
              <w:rPr>
                <w:rFonts w:cs="Arial"/>
                <w:sz w:val="20"/>
              </w:rPr>
            </w:pPr>
            <w:r w:rsidRPr="00085FBA">
              <w:rPr>
                <w:rFonts w:cs="Arial"/>
                <w:sz w:val="20"/>
              </w:rPr>
              <w:t>Cena</w:t>
            </w:r>
          </w:p>
        </w:tc>
        <w:tc>
          <w:tcPr>
            <w:tcW w:w="2160" w:type="dxa"/>
            <w:vAlign w:val="center"/>
          </w:tcPr>
          <w:p w14:paraId="1C1164CB" w14:textId="77777777" w:rsidR="00096EBA" w:rsidRPr="00085FBA" w:rsidRDefault="00096EBA" w:rsidP="0036552E">
            <w:pPr>
              <w:pStyle w:val="Textoindependiente2"/>
              <w:spacing w:before="0"/>
              <w:jc w:val="center"/>
              <w:rPr>
                <w:rFonts w:cs="Arial"/>
                <w:sz w:val="20"/>
              </w:rPr>
            </w:pPr>
            <w:r w:rsidRPr="00085FBA">
              <w:rPr>
                <w:rFonts w:cs="Arial"/>
                <w:sz w:val="20"/>
              </w:rPr>
              <w:t>20:00 a 22:30</w:t>
            </w:r>
          </w:p>
        </w:tc>
      </w:tr>
    </w:tbl>
    <w:p w14:paraId="5E61D188" w14:textId="77777777" w:rsidR="00096EBA" w:rsidRPr="00085FBA" w:rsidRDefault="00096EBA" w:rsidP="00096EBA">
      <w:pPr>
        <w:jc w:val="both"/>
        <w:rPr>
          <w:rFonts w:ascii="Arial" w:hAnsi="Arial" w:cs="Arial"/>
          <w:lang w:val="es-ES_tradnl" w:eastAsia="x-none"/>
        </w:rPr>
      </w:pPr>
    </w:p>
    <w:p w14:paraId="69B02E89" w14:textId="77777777" w:rsidR="00096EBA" w:rsidRPr="00085FBA" w:rsidRDefault="00096EBA" w:rsidP="00096EBA">
      <w:pPr>
        <w:jc w:val="both"/>
        <w:rPr>
          <w:rFonts w:ascii="Arial" w:hAnsi="Arial" w:cs="Arial"/>
          <w:lang w:val="es-ES_tradnl" w:eastAsia="x-none"/>
        </w:rPr>
      </w:pPr>
    </w:p>
    <w:p w14:paraId="26F63FB2" w14:textId="77777777" w:rsidR="00096EBA" w:rsidRPr="00085FBA" w:rsidRDefault="00096EBA" w:rsidP="00096EBA">
      <w:pPr>
        <w:jc w:val="both"/>
        <w:rPr>
          <w:rFonts w:ascii="Arial" w:hAnsi="Arial" w:cs="Arial"/>
          <w:lang w:val="es-ES_tradnl" w:eastAsia="x-none"/>
        </w:rPr>
      </w:pPr>
    </w:p>
    <w:p w14:paraId="4FF66827" w14:textId="77777777" w:rsidR="00096EBA" w:rsidRPr="00085FBA" w:rsidRDefault="00096EBA" w:rsidP="00096EBA">
      <w:pPr>
        <w:jc w:val="both"/>
        <w:rPr>
          <w:rFonts w:ascii="Arial" w:hAnsi="Arial" w:cs="Arial"/>
          <w:lang w:val="es-ES_tradnl" w:eastAsia="x-none"/>
        </w:rPr>
      </w:pPr>
    </w:p>
    <w:p w14:paraId="3B068DDD" w14:textId="77777777" w:rsidR="00096EBA" w:rsidRPr="00085FBA" w:rsidRDefault="00096EBA" w:rsidP="00096EBA">
      <w:pPr>
        <w:jc w:val="both"/>
        <w:rPr>
          <w:rFonts w:ascii="Arial" w:hAnsi="Arial" w:cs="Arial"/>
          <w:lang w:val="es-ES_tradnl" w:eastAsia="x-none"/>
        </w:rPr>
      </w:pPr>
    </w:p>
    <w:p w14:paraId="057D2E22"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El “PROVEEDOR” deberá tener todos los materiales y alimentos listos para su servicio con 20 (veinte) minutos de anticipación al horario de inicio de operación del comedor. </w:t>
      </w:r>
    </w:p>
    <w:p w14:paraId="2E5F6F79" w14:textId="77777777" w:rsidR="00096EBA" w:rsidRPr="00085FBA" w:rsidRDefault="00096EBA" w:rsidP="00096EBA">
      <w:pPr>
        <w:jc w:val="both"/>
        <w:rPr>
          <w:rFonts w:ascii="Arial" w:hAnsi="Arial" w:cs="Arial"/>
          <w:lang w:val="es-ES_tradnl" w:eastAsia="x-none"/>
        </w:rPr>
      </w:pPr>
    </w:p>
    <w:p w14:paraId="1E44336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“PROVEEDOR” deberá contemplar durante la vigencia de la prestación del servicio, un mesero por cada 20 personas de aforo en el comedor, así como 8 garroteros encargados de retirar el plaque y loza sucia, para que ésta sea lavada y secada conforme a los procedimientos de sanidad e higiene correspondientes.</w:t>
      </w:r>
    </w:p>
    <w:p w14:paraId="3973A91D" w14:textId="77777777" w:rsidR="00096EBA" w:rsidRPr="00085FBA" w:rsidRDefault="00096EBA" w:rsidP="00096EBA">
      <w:pPr>
        <w:jc w:val="both"/>
        <w:rPr>
          <w:rFonts w:ascii="Arial" w:hAnsi="Arial" w:cs="Arial"/>
          <w:lang w:val="es-ES_tradnl" w:eastAsia="x-none"/>
        </w:rPr>
      </w:pPr>
    </w:p>
    <w:p w14:paraId="252BA311"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Queda estrictamente prohibido que las figuras antes mencionadas, soliciten a los usuarios del comedor, propina o cuota por el servicio que estos brinden. En caso de detectar un caso como el antes mencionado, el Supervisor del Contrato, solicitará el cambio de ese personal, por lo que el “PROVEEDOR” contará con un máximo de 12 horas para realizar el cambio necesario y contar con la plantilla completa, de acuerdo a lo solicitado en el párrafo anterior.</w:t>
      </w:r>
    </w:p>
    <w:p w14:paraId="161B7B60" w14:textId="77777777" w:rsidR="00096EBA" w:rsidRPr="00085FBA" w:rsidRDefault="00096EBA" w:rsidP="00096EBA">
      <w:pPr>
        <w:jc w:val="both"/>
        <w:rPr>
          <w:rFonts w:ascii="Arial" w:hAnsi="Arial" w:cs="Arial"/>
          <w:lang w:val="es-ES_tradnl" w:eastAsia="x-none"/>
        </w:rPr>
      </w:pPr>
    </w:p>
    <w:p w14:paraId="3758CE31" w14:textId="77777777" w:rsidR="00096EBA" w:rsidRPr="00085FBA" w:rsidRDefault="00096EBA" w:rsidP="00096EBA">
      <w:pPr>
        <w:pStyle w:val="Textoindependiente2"/>
        <w:spacing w:before="0"/>
        <w:jc w:val="both"/>
        <w:rPr>
          <w:rFonts w:cs="Arial"/>
          <w:sz w:val="20"/>
        </w:rPr>
      </w:pPr>
      <w:r w:rsidRPr="00085FBA">
        <w:rPr>
          <w:rFonts w:cs="Arial"/>
          <w:sz w:val="20"/>
        </w:rPr>
        <w:lastRenderedPageBreak/>
        <w:t xml:space="preserve">El “INSTITUTO” suministrará para la prestación de los servicios energía eléctrica, servicio de agua corriente y servicio telefónico, dichos servicios serán para el uso exclusivo del servicio. </w:t>
      </w:r>
    </w:p>
    <w:p w14:paraId="64EB101B" w14:textId="77777777" w:rsidR="00096EBA" w:rsidRPr="00085FBA" w:rsidRDefault="00096EBA" w:rsidP="00096EBA">
      <w:pPr>
        <w:jc w:val="both"/>
        <w:rPr>
          <w:rFonts w:ascii="Arial" w:hAnsi="Arial" w:cs="Arial"/>
          <w:lang w:val="es-ES_tradnl" w:eastAsia="x-none"/>
        </w:rPr>
      </w:pPr>
    </w:p>
    <w:p w14:paraId="28D5C1A3" w14:textId="77777777" w:rsidR="00096EBA" w:rsidRPr="00E00F52" w:rsidRDefault="00096EBA" w:rsidP="00096EBA">
      <w:pPr>
        <w:pStyle w:val="Ttulo1"/>
        <w:numPr>
          <w:ilvl w:val="0"/>
          <w:numId w:val="136"/>
        </w:numPr>
        <w:ind w:left="284" w:hanging="284"/>
        <w:jc w:val="both"/>
        <w:rPr>
          <w:rFonts w:cs="Arial"/>
          <w:bCs/>
          <w:sz w:val="20"/>
          <w:lang w:val="es-MX"/>
        </w:rPr>
      </w:pPr>
      <w:r w:rsidRPr="00E00F52">
        <w:rPr>
          <w:rFonts w:cs="Arial"/>
          <w:bCs/>
          <w:sz w:val="20"/>
          <w:lang w:val="es-MX"/>
        </w:rPr>
        <w:t xml:space="preserve">Manejo higiénico de alimentos y control de calidad </w:t>
      </w:r>
    </w:p>
    <w:p w14:paraId="2B725E49" w14:textId="77777777" w:rsidR="00096EBA" w:rsidRPr="00085FBA" w:rsidRDefault="00096EBA" w:rsidP="00096EBA">
      <w:pPr>
        <w:pStyle w:val="Textoindependiente2"/>
        <w:widowControl/>
        <w:spacing w:before="0"/>
        <w:jc w:val="both"/>
        <w:rPr>
          <w:rFonts w:cs="Arial"/>
          <w:b/>
          <w:bCs/>
          <w:sz w:val="20"/>
          <w:lang w:val="es-MX"/>
        </w:rPr>
      </w:pPr>
    </w:p>
    <w:p w14:paraId="5D97E8B7" w14:textId="77777777" w:rsidR="00096EBA" w:rsidRPr="00085FBA" w:rsidRDefault="00096EBA" w:rsidP="00096EBA">
      <w:pPr>
        <w:pStyle w:val="Textoindependiente2"/>
        <w:widowControl/>
        <w:numPr>
          <w:ilvl w:val="0"/>
          <w:numId w:val="98"/>
        </w:numPr>
        <w:autoSpaceDN w:val="0"/>
        <w:spacing w:before="0"/>
        <w:ind w:left="284" w:hanging="284"/>
        <w:jc w:val="both"/>
        <w:rPr>
          <w:rFonts w:cs="Arial"/>
          <w:sz w:val="20"/>
        </w:rPr>
      </w:pPr>
      <w:r w:rsidRPr="00085FBA">
        <w:rPr>
          <w:rFonts w:cs="Arial"/>
          <w:sz w:val="20"/>
        </w:rPr>
        <w:t>El “LICITANTE” deberá demostrar que mantiene mecanismos de control de calidad en higiene en todos los alimentos que se ofrecen en la prestación del servicio, para lo cual debe integrar en su propuesta técnica un Programa de control de calidad y seguridad en la higiene y manejo de los alimentos, debiendo integrar en el mismo, los siguientes documentos:</w:t>
      </w:r>
    </w:p>
    <w:p w14:paraId="27C79849" w14:textId="77777777" w:rsidR="00096EBA" w:rsidRPr="00085FBA" w:rsidRDefault="00096EBA" w:rsidP="00096EBA">
      <w:pPr>
        <w:pStyle w:val="Textoindependiente2"/>
        <w:widowControl/>
        <w:spacing w:before="0"/>
        <w:jc w:val="both"/>
        <w:rPr>
          <w:rFonts w:cs="Arial"/>
          <w:bCs/>
          <w:sz w:val="20"/>
          <w:lang w:val="es-MX"/>
        </w:rPr>
      </w:pPr>
    </w:p>
    <w:p w14:paraId="2F2A0043" w14:textId="77777777" w:rsidR="00096EBA" w:rsidRPr="00085FBA" w:rsidRDefault="00096EBA" w:rsidP="00096EBA">
      <w:pPr>
        <w:pStyle w:val="Textoindependiente2"/>
        <w:widowControl/>
        <w:numPr>
          <w:ilvl w:val="0"/>
          <w:numId w:val="120"/>
        </w:numPr>
        <w:autoSpaceDN w:val="0"/>
        <w:spacing w:before="0"/>
        <w:ind w:right="448"/>
        <w:jc w:val="both"/>
        <w:rPr>
          <w:rFonts w:cs="Arial"/>
          <w:sz w:val="20"/>
        </w:rPr>
      </w:pPr>
      <w:r w:rsidRPr="00085FBA">
        <w:rPr>
          <w:rFonts w:cs="Arial"/>
          <w:sz w:val="20"/>
        </w:rPr>
        <w:t>Manual de desinfección de superficies inertes, donde el “LICITANTE” establecerá los procedimientos de desinfección de verduras, tablas, colores, utensilios y mesas de trabajo, indicando los productos químicos que utilizará y sus fichas técnicas de cada uno de ellos.</w:t>
      </w:r>
    </w:p>
    <w:p w14:paraId="7958D8B6" w14:textId="77777777" w:rsidR="00096EBA" w:rsidRPr="00085FBA" w:rsidRDefault="00096EBA" w:rsidP="00096EBA">
      <w:pPr>
        <w:pStyle w:val="Textoindependiente2"/>
        <w:widowControl/>
        <w:autoSpaceDN w:val="0"/>
        <w:spacing w:before="0"/>
        <w:ind w:left="720" w:right="448"/>
        <w:jc w:val="both"/>
        <w:rPr>
          <w:rFonts w:cs="Arial"/>
          <w:sz w:val="20"/>
        </w:rPr>
      </w:pPr>
    </w:p>
    <w:p w14:paraId="607EBE2B" w14:textId="77777777" w:rsidR="00096EBA" w:rsidRPr="00085FBA" w:rsidRDefault="00096EBA" w:rsidP="00096EBA">
      <w:pPr>
        <w:pStyle w:val="Textoindependiente2"/>
        <w:widowControl/>
        <w:numPr>
          <w:ilvl w:val="0"/>
          <w:numId w:val="120"/>
        </w:numPr>
        <w:autoSpaceDN w:val="0"/>
        <w:spacing w:before="0"/>
        <w:ind w:right="448"/>
        <w:jc w:val="both"/>
        <w:rPr>
          <w:rFonts w:cs="Arial"/>
          <w:sz w:val="20"/>
        </w:rPr>
      </w:pPr>
      <w:r w:rsidRPr="00085FBA">
        <w:rPr>
          <w:rFonts w:cs="Arial"/>
          <w:sz w:val="20"/>
        </w:rPr>
        <w:t>Manual de desinfección de superficies vivas, donde el “LICITANTE” establecerá la técnica de lavado y desinfección de manos de su personal.</w:t>
      </w:r>
    </w:p>
    <w:p w14:paraId="795261CB" w14:textId="77777777" w:rsidR="00096EBA" w:rsidRPr="00085FBA" w:rsidRDefault="00096EBA" w:rsidP="00096EBA">
      <w:pPr>
        <w:pStyle w:val="Textoindependiente2"/>
        <w:widowControl/>
        <w:autoSpaceDN w:val="0"/>
        <w:spacing w:before="0"/>
        <w:ind w:left="720" w:right="448"/>
        <w:jc w:val="both"/>
        <w:rPr>
          <w:rFonts w:cs="Arial"/>
          <w:sz w:val="20"/>
        </w:rPr>
      </w:pPr>
    </w:p>
    <w:p w14:paraId="687E9158" w14:textId="77777777" w:rsidR="00096EBA" w:rsidRPr="00085FBA" w:rsidRDefault="00096EBA" w:rsidP="00096EBA">
      <w:pPr>
        <w:pStyle w:val="Textoindependiente2"/>
        <w:widowControl/>
        <w:numPr>
          <w:ilvl w:val="0"/>
          <w:numId w:val="120"/>
        </w:numPr>
        <w:autoSpaceDN w:val="0"/>
        <w:spacing w:before="0"/>
        <w:ind w:right="448"/>
        <w:jc w:val="both"/>
        <w:rPr>
          <w:rFonts w:cs="Arial"/>
          <w:sz w:val="20"/>
        </w:rPr>
      </w:pPr>
      <w:r w:rsidRPr="00085FBA">
        <w:rPr>
          <w:rFonts w:cs="Arial"/>
          <w:sz w:val="20"/>
        </w:rPr>
        <w:t>Manual de lavado y desinfección de alimentos, así como incluir una relación y ficha técnica de los productos químicos que se utilizarán en cualquiera de los procesos de desinfección durante las etapas de su producción.</w:t>
      </w:r>
    </w:p>
    <w:p w14:paraId="5A9ACCAF" w14:textId="77777777" w:rsidR="00096EBA" w:rsidRPr="00085FBA" w:rsidRDefault="00096EBA" w:rsidP="00096EBA">
      <w:pPr>
        <w:pStyle w:val="Textoindependiente2"/>
        <w:widowControl/>
        <w:tabs>
          <w:tab w:val="num" w:pos="426"/>
        </w:tabs>
        <w:spacing w:before="0"/>
        <w:jc w:val="both"/>
        <w:rPr>
          <w:rFonts w:cs="Arial"/>
          <w:bCs/>
          <w:sz w:val="20"/>
          <w:lang w:val="es-MX"/>
        </w:rPr>
      </w:pPr>
    </w:p>
    <w:p w14:paraId="7FAB4F1B" w14:textId="77777777" w:rsidR="00096EBA" w:rsidRPr="00085FBA" w:rsidRDefault="00096EBA" w:rsidP="00096EBA">
      <w:pPr>
        <w:pStyle w:val="Textoindependiente2"/>
        <w:widowControl/>
        <w:spacing w:before="0"/>
        <w:ind w:left="644" w:right="448"/>
        <w:jc w:val="both"/>
        <w:rPr>
          <w:rFonts w:cs="Arial"/>
          <w:sz w:val="20"/>
        </w:rPr>
      </w:pPr>
      <w:r w:rsidRPr="00085FBA">
        <w:rPr>
          <w:rFonts w:cs="Arial"/>
          <w:b/>
          <w:bCs/>
          <w:sz w:val="20"/>
          <w:lang w:val="es-MX"/>
        </w:rPr>
        <w:t>NOTA:</w:t>
      </w:r>
      <w:r w:rsidRPr="00085FBA">
        <w:rPr>
          <w:rFonts w:cs="Arial"/>
          <w:bCs/>
          <w:sz w:val="20"/>
          <w:lang w:val="es-MX"/>
        </w:rPr>
        <w:t xml:space="preserve"> </w:t>
      </w:r>
      <w:r w:rsidRPr="00085FBA">
        <w:rPr>
          <w:rFonts w:cs="Arial"/>
          <w:sz w:val="20"/>
        </w:rPr>
        <w:t>Para la desinfección de frutas y verduras se deberá utilizar el desinfectante tipo Citrus 21, para la fruta o verdura con alto índice o riesgo de contaminación de cisticerco o triquina utilizar cloro de acuerdo con las indicaciones de desinfección en el envase.</w:t>
      </w:r>
    </w:p>
    <w:p w14:paraId="6A06B079" w14:textId="77777777" w:rsidR="00096EBA" w:rsidRPr="00085FBA" w:rsidRDefault="00096EBA" w:rsidP="00096EBA">
      <w:pPr>
        <w:pStyle w:val="Textoindependiente2"/>
        <w:widowControl/>
        <w:spacing w:before="0"/>
        <w:ind w:left="644" w:right="448"/>
        <w:jc w:val="both"/>
        <w:rPr>
          <w:rFonts w:cs="Arial"/>
          <w:sz w:val="20"/>
        </w:rPr>
      </w:pPr>
    </w:p>
    <w:p w14:paraId="1DAD00EE" w14:textId="77777777" w:rsidR="00096EBA" w:rsidRPr="00085FBA" w:rsidRDefault="00096EBA" w:rsidP="00096EBA">
      <w:pPr>
        <w:pStyle w:val="Textoindependiente2"/>
        <w:widowControl/>
        <w:spacing w:before="0"/>
        <w:ind w:left="644" w:right="448"/>
        <w:jc w:val="both"/>
        <w:rPr>
          <w:rFonts w:cs="Arial"/>
          <w:bCs/>
          <w:sz w:val="20"/>
          <w:lang w:val="es-MX"/>
        </w:rPr>
      </w:pPr>
      <w:r w:rsidRPr="00085FBA">
        <w:rPr>
          <w:rFonts w:cs="Arial"/>
          <w:sz w:val="20"/>
        </w:rPr>
        <w:t>Asimismo, deberá seguir las recomendaciones de la PROFECO (Procuraduría Federal del Consumidor), en cuanto al uso del cloro.</w:t>
      </w:r>
      <w:r w:rsidRPr="00085FBA">
        <w:rPr>
          <w:rFonts w:cs="Arial"/>
          <w:bCs/>
          <w:sz w:val="20"/>
          <w:lang w:val="es-MX"/>
        </w:rPr>
        <w:t xml:space="preserve"> </w:t>
      </w:r>
    </w:p>
    <w:p w14:paraId="11095E51" w14:textId="77777777" w:rsidR="00096EBA" w:rsidRPr="00085FBA" w:rsidRDefault="00096EBA" w:rsidP="00096EBA">
      <w:pPr>
        <w:pStyle w:val="Textoindependiente2"/>
        <w:widowControl/>
        <w:spacing w:before="0"/>
        <w:ind w:left="284"/>
        <w:jc w:val="both"/>
        <w:rPr>
          <w:rFonts w:cs="Arial"/>
          <w:bCs/>
          <w:sz w:val="20"/>
          <w:lang w:val="es-MX"/>
        </w:rPr>
      </w:pPr>
    </w:p>
    <w:p w14:paraId="2F73F137" w14:textId="77777777" w:rsidR="00096EBA" w:rsidRPr="00085FBA" w:rsidRDefault="00096EBA" w:rsidP="00096EBA">
      <w:pPr>
        <w:pStyle w:val="Textoindependiente2"/>
        <w:widowControl/>
        <w:tabs>
          <w:tab w:val="num" w:pos="426"/>
        </w:tabs>
        <w:spacing w:before="0"/>
        <w:ind w:left="708"/>
        <w:jc w:val="both"/>
        <w:rPr>
          <w:rFonts w:cs="Arial"/>
          <w:bCs/>
          <w:sz w:val="20"/>
          <w:lang w:val="es-MX"/>
        </w:rPr>
      </w:pPr>
    </w:p>
    <w:p w14:paraId="0DF98FC5" w14:textId="432E0AD2"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“PROVEEDOR” deberá recabar diariamente la información antes señalada, debiendo utilizarlos como herramientas de trabajo durante la prestación del servicio, así como, demostrar su implementación al momento en que el personal de supervisión por parte del “INSTITUTO” así se lo solicite. Es importante señalar que durante la vigencia del contrato, el “INSTITUTO” supervisará el cumplimiento de lo antes mencionado, en caso de no cumplir con lo solicitado por el “INSTITUTO” y presentado por parte del ““PROVEEDOR”” en su Programa de control de calidad y seguridad en la higiene para el manejo de los alimentos, se levantará el reporte correspondiente y se aplicarán las penalizaciones correspondientes.</w:t>
      </w:r>
    </w:p>
    <w:p w14:paraId="3A0D224D" w14:textId="77777777" w:rsidR="00096EBA" w:rsidRPr="00085FBA" w:rsidRDefault="00096EBA" w:rsidP="00096EBA">
      <w:pPr>
        <w:pStyle w:val="Textoindependiente2"/>
        <w:widowControl/>
        <w:tabs>
          <w:tab w:val="num" w:pos="426"/>
        </w:tabs>
        <w:spacing w:before="0"/>
        <w:ind w:left="708"/>
        <w:jc w:val="both"/>
        <w:rPr>
          <w:rFonts w:cs="Arial"/>
          <w:bCs/>
          <w:sz w:val="20"/>
          <w:lang w:val="es-MX"/>
        </w:rPr>
      </w:pPr>
    </w:p>
    <w:p w14:paraId="24E9C47B" w14:textId="77777777" w:rsidR="00096EBA" w:rsidRPr="00085FBA" w:rsidRDefault="00096EBA" w:rsidP="00096EBA">
      <w:pPr>
        <w:pStyle w:val="Textoindependiente2"/>
        <w:widowControl/>
        <w:numPr>
          <w:ilvl w:val="0"/>
          <w:numId w:val="98"/>
        </w:numPr>
        <w:tabs>
          <w:tab w:val="left" w:pos="284"/>
          <w:tab w:val="left" w:pos="426"/>
        </w:tabs>
        <w:autoSpaceDN w:val="0"/>
        <w:spacing w:before="0"/>
        <w:jc w:val="both"/>
        <w:rPr>
          <w:rFonts w:cs="Arial"/>
          <w:b/>
          <w:sz w:val="20"/>
        </w:rPr>
      </w:pPr>
      <w:r w:rsidRPr="00085FBA">
        <w:rPr>
          <w:rFonts w:cs="Arial"/>
          <w:b/>
          <w:sz w:val="20"/>
        </w:rPr>
        <w:t>Conservación de alimentos y monitoreo de temperaturas en cocina instalada por el “PROVEEDOR”.</w:t>
      </w:r>
    </w:p>
    <w:p w14:paraId="37237ABA" w14:textId="77777777" w:rsidR="00096EBA" w:rsidRPr="00085FBA" w:rsidRDefault="00096EBA" w:rsidP="00096EBA">
      <w:pPr>
        <w:ind w:left="720"/>
        <w:jc w:val="both"/>
        <w:rPr>
          <w:rFonts w:ascii="Arial" w:hAnsi="Arial" w:cs="Arial"/>
          <w:b/>
          <w:bCs/>
        </w:rPr>
      </w:pPr>
    </w:p>
    <w:p w14:paraId="6727F574"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A fin de mantener</w:t>
      </w:r>
      <w:r w:rsidRPr="00085FBA">
        <w:rPr>
          <w:rFonts w:ascii="Arial" w:hAnsi="Arial" w:cs="Arial"/>
          <w:color w:val="FF0000"/>
          <w:lang w:val="es-ES_tradnl" w:eastAsia="x-none"/>
        </w:rPr>
        <w:t xml:space="preserve"> </w:t>
      </w:r>
      <w:r w:rsidRPr="00085FBA">
        <w:rPr>
          <w:rFonts w:ascii="Arial" w:hAnsi="Arial" w:cs="Arial"/>
          <w:lang w:val="es-ES_tradnl" w:eastAsia="x-none"/>
        </w:rPr>
        <w:t>la cadena de temperatura correcta y garantizar la inocuidad de los alimentos, el “PROVEEDOR” deberá mantener la temperatura de los alimentos de conformidad a lo siguiente:</w:t>
      </w:r>
    </w:p>
    <w:p w14:paraId="030052B7" w14:textId="77777777" w:rsidR="00096EBA" w:rsidRPr="00085FBA" w:rsidRDefault="00096EBA" w:rsidP="00096EBA">
      <w:pPr>
        <w:jc w:val="both"/>
        <w:rPr>
          <w:rFonts w:ascii="Arial" w:hAnsi="Arial" w:cs="Arial"/>
        </w:rPr>
      </w:pPr>
    </w:p>
    <w:p w14:paraId="3E71D55A" w14:textId="77777777" w:rsidR="00096EBA" w:rsidRPr="00085FBA" w:rsidRDefault="00096EBA" w:rsidP="00096EBA">
      <w:pPr>
        <w:pStyle w:val="Prrafodelista"/>
        <w:numPr>
          <w:ilvl w:val="0"/>
          <w:numId w:val="99"/>
        </w:numPr>
        <w:autoSpaceDN w:val="0"/>
        <w:snapToGrid w:val="0"/>
        <w:ind w:left="709" w:hanging="425"/>
        <w:jc w:val="both"/>
        <w:rPr>
          <w:rFonts w:ascii="Arial" w:hAnsi="Arial" w:cs="Arial"/>
          <w:b/>
          <w:snapToGrid/>
          <w:lang w:eastAsia="x-none"/>
        </w:rPr>
      </w:pPr>
      <w:r w:rsidRPr="00085FBA">
        <w:rPr>
          <w:rFonts w:ascii="Arial" w:hAnsi="Arial" w:cs="Arial"/>
          <w:b/>
          <w:snapToGrid/>
          <w:lang w:eastAsia="x-none"/>
        </w:rPr>
        <w:t xml:space="preserve">Alimentos fríos: </w:t>
      </w:r>
    </w:p>
    <w:p w14:paraId="3012B13E" w14:textId="77777777" w:rsidR="00096EBA" w:rsidRPr="00085FBA" w:rsidRDefault="00096EBA" w:rsidP="00096EBA">
      <w:pPr>
        <w:ind w:left="709" w:right="448"/>
        <w:jc w:val="both"/>
        <w:rPr>
          <w:rFonts w:ascii="Arial" w:hAnsi="Arial" w:cs="Arial"/>
          <w:lang w:val="es-ES_tradnl" w:eastAsia="x-none"/>
        </w:rPr>
      </w:pPr>
      <w:r w:rsidRPr="00085FBA">
        <w:rPr>
          <w:rFonts w:ascii="Arial" w:hAnsi="Arial" w:cs="Arial"/>
          <w:lang w:val="es-ES_tradnl" w:eastAsia="x-none"/>
        </w:rPr>
        <w:t xml:space="preserve">Conservación de la temperatura a 7° C o menos, en refrigeradores, barra de ensaladas, postres y en todo aquel alimento que se sirva frío. </w:t>
      </w:r>
    </w:p>
    <w:p w14:paraId="5826764E" w14:textId="77777777" w:rsidR="00096EBA" w:rsidRPr="00085FBA" w:rsidRDefault="00096EBA" w:rsidP="00096EBA">
      <w:pPr>
        <w:ind w:left="709"/>
        <w:jc w:val="both"/>
        <w:rPr>
          <w:rFonts w:ascii="Arial" w:hAnsi="Arial" w:cs="Arial"/>
        </w:rPr>
      </w:pPr>
    </w:p>
    <w:p w14:paraId="569585EC" w14:textId="77777777" w:rsidR="00096EBA" w:rsidRPr="00085FBA" w:rsidRDefault="00096EBA" w:rsidP="00096EBA">
      <w:pPr>
        <w:pStyle w:val="Prrafodelista"/>
        <w:numPr>
          <w:ilvl w:val="0"/>
          <w:numId w:val="99"/>
        </w:numPr>
        <w:autoSpaceDN w:val="0"/>
        <w:snapToGrid w:val="0"/>
        <w:ind w:left="709" w:hanging="425"/>
        <w:jc w:val="both"/>
        <w:rPr>
          <w:rFonts w:ascii="Arial" w:hAnsi="Arial" w:cs="Arial"/>
          <w:b/>
          <w:snapToGrid/>
          <w:lang w:eastAsia="x-none"/>
        </w:rPr>
      </w:pPr>
      <w:r w:rsidRPr="00085FBA">
        <w:rPr>
          <w:rFonts w:ascii="Arial" w:hAnsi="Arial" w:cs="Arial"/>
          <w:b/>
          <w:snapToGrid/>
          <w:lang w:eastAsia="x-none"/>
        </w:rPr>
        <w:t>Alimentos calientes:</w:t>
      </w:r>
    </w:p>
    <w:p w14:paraId="413F84AD" w14:textId="77777777" w:rsidR="00096EBA" w:rsidRPr="00085FBA" w:rsidRDefault="00096EBA" w:rsidP="00096EBA">
      <w:pPr>
        <w:ind w:left="709"/>
        <w:jc w:val="both"/>
        <w:rPr>
          <w:rFonts w:ascii="Arial" w:hAnsi="Arial" w:cs="Arial"/>
          <w:lang w:val="es-ES_tradnl" w:eastAsia="x-none"/>
        </w:rPr>
      </w:pPr>
      <w:r w:rsidRPr="00085FBA">
        <w:rPr>
          <w:rFonts w:ascii="Arial" w:hAnsi="Arial" w:cs="Arial"/>
          <w:lang w:val="es-ES_tradnl" w:eastAsia="x-none"/>
        </w:rPr>
        <w:t>Conservación a 60° C de temperatura interna o más, en el área de cocción, barra caliente de servicio y todos aquellos alimentos que se requiera servir calientes.</w:t>
      </w:r>
    </w:p>
    <w:p w14:paraId="3CD1C7CD" w14:textId="77777777" w:rsidR="00096EBA" w:rsidRPr="00085FBA" w:rsidRDefault="00096EBA" w:rsidP="00096EBA">
      <w:pPr>
        <w:ind w:left="709"/>
        <w:jc w:val="both"/>
        <w:rPr>
          <w:rFonts w:ascii="Arial" w:hAnsi="Arial" w:cs="Arial"/>
        </w:rPr>
      </w:pPr>
    </w:p>
    <w:p w14:paraId="56EACCFA"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Asimismo, si el “PROVEEDOR” considera necesario colocar registros de temperatura en otras áreas del servicio, quedará bajo su criterio y sin costo adicional para el “INSTITUTO”. Finalmente, el “PROVEEDOR”, deberá mantener la temperatura de los alimentos durante todo el servicio, de tal suerte que los alimentos deberán conservar la temperatura hasta el momento que son servidos en platos o tazones y ofrecidos a los comensales.</w:t>
      </w:r>
    </w:p>
    <w:p w14:paraId="08C673EE" w14:textId="77777777" w:rsidR="00096EBA" w:rsidRPr="00085FBA" w:rsidRDefault="00096EBA" w:rsidP="00096EBA">
      <w:pPr>
        <w:jc w:val="both"/>
        <w:rPr>
          <w:rFonts w:ascii="Arial" w:hAnsi="Arial" w:cs="Arial"/>
        </w:rPr>
      </w:pPr>
    </w:p>
    <w:p w14:paraId="405A3486"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Es importante señalar que durante la vigencia del contrato, el “INSTITUTO” supervisará el cumplimiento del </w:t>
      </w:r>
      <w:r w:rsidRPr="00085FBA">
        <w:rPr>
          <w:rFonts w:ascii="Arial" w:hAnsi="Arial" w:cs="Arial"/>
        </w:rPr>
        <w:t>Programa de control de calidad y seguridad en la higiene y manejo de los alimentos</w:t>
      </w:r>
      <w:r w:rsidRPr="00085FBA">
        <w:rPr>
          <w:rFonts w:ascii="Arial" w:hAnsi="Arial" w:cs="Arial"/>
          <w:lang w:val="es-ES_tradnl" w:eastAsia="x-none"/>
        </w:rPr>
        <w:t xml:space="preserve">, por lo que en caso de no cumplir con lo solicitado por el “INSTITUTO” y presentado por parte del “PROVEEDOR” se levantará el reporte correspondiente y se aplicarán las penalizaciones pertinentes. </w:t>
      </w:r>
    </w:p>
    <w:p w14:paraId="5F9DC1F5" w14:textId="77777777" w:rsidR="00096EBA" w:rsidRPr="00085FBA" w:rsidRDefault="00096EBA" w:rsidP="00096EBA">
      <w:pPr>
        <w:jc w:val="both"/>
        <w:rPr>
          <w:rFonts w:ascii="Arial" w:hAnsi="Arial" w:cs="Arial"/>
        </w:rPr>
      </w:pPr>
    </w:p>
    <w:p w14:paraId="4226C692" w14:textId="786244F6" w:rsidR="00096EBA" w:rsidRPr="00E00F52" w:rsidRDefault="00096EBA" w:rsidP="00096EBA">
      <w:pPr>
        <w:pStyle w:val="Ttulo1"/>
        <w:numPr>
          <w:ilvl w:val="0"/>
          <w:numId w:val="136"/>
        </w:numPr>
        <w:ind w:left="284" w:hanging="284"/>
        <w:jc w:val="both"/>
        <w:rPr>
          <w:rFonts w:cs="Arial"/>
          <w:bCs/>
          <w:sz w:val="20"/>
          <w:lang w:val="es-MX"/>
        </w:rPr>
      </w:pPr>
      <w:r w:rsidRPr="00085FBA">
        <w:rPr>
          <w:rFonts w:cs="Arial"/>
          <w:b w:val="0"/>
          <w:bCs/>
          <w:sz w:val="20"/>
          <w:lang w:val="es-MX"/>
        </w:rPr>
        <w:t xml:space="preserve"> </w:t>
      </w:r>
      <w:r w:rsidRPr="00E00F52">
        <w:rPr>
          <w:rFonts w:cs="Arial"/>
          <w:bCs/>
          <w:sz w:val="20"/>
          <w:lang w:val="es-MX"/>
        </w:rPr>
        <w:t>Equipo, accesorios e implementos mínimos requeridos para el otorgamien</w:t>
      </w:r>
      <w:r w:rsidR="00E00F52">
        <w:rPr>
          <w:rFonts w:cs="Arial"/>
          <w:bCs/>
          <w:sz w:val="20"/>
          <w:lang w:val="es-MX"/>
        </w:rPr>
        <w:t>to del servicio extraordinario</w:t>
      </w:r>
    </w:p>
    <w:p w14:paraId="649C9E76" w14:textId="77777777" w:rsidR="00096EBA" w:rsidRPr="00085FBA" w:rsidRDefault="00096EBA" w:rsidP="00096EBA">
      <w:pPr>
        <w:pStyle w:val="Textoindependiente2"/>
        <w:widowControl/>
        <w:spacing w:before="0"/>
        <w:jc w:val="both"/>
        <w:rPr>
          <w:rFonts w:cs="Arial"/>
          <w:b/>
          <w:bCs/>
          <w:sz w:val="20"/>
          <w:lang w:val="es-MX"/>
        </w:rPr>
      </w:pPr>
    </w:p>
    <w:p w14:paraId="67780362" w14:textId="77777777" w:rsidR="00096EBA" w:rsidRPr="00085FBA" w:rsidRDefault="00096EBA" w:rsidP="00096EBA">
      <w:pPr>
        <w:pStyle w:val="Textoindependiente2"/>
        <w:widowControl/>
        <w:spacing w:before="0"/>
        <w:jc w:val="both"/>
        <w:rPr>
          <w:rFonts w:cs="Arial"/>
          <w:sz w:val="20"/>
        </w:rPr>
      </w:pPr>
      <w:r w:rsidRPr="00085FBA">
        <w:rPr>
          <w:rFonts w:cs="Arial"/>
          <w:sz w:val="20"/>
        </w:rPr>
        <w:t xml:space="preserve">Para el uso del servicio, el “PROVEEDOR”, deberá proporcionar un juego de loza para que el comensal pueda consumir sus alimentos, el cual debe estar integrado por: </w:t>
      </w:r>
    </w:p>
    <w:p w14:paraId="0226C3BC" w14:textId="77777777" w:rsidR="00096EBA" w:rsidRPr="00085FBA" w:rsidRDefault="00096EBA" w:rsidP="00096EBA">
      <w:pPr>
        <w:pStyle w:val="Textoindependiente2"/>
        <w:widowControl/>
        <w:spacing w:before="0"/>
        <w:jc w:val="both"/>
        <w:rPr>
          <w:rFonts w:cs="Arial"/>
          <w:bCs/>
          <w:sz w:val="20"/>
          <w:lang w:val="es-MX"/>
        </w:rPr>
      </w:pPr>
    </w:p>
    <w:p w14:paraId="242FC3D0" w14:textId="77777777" w:rsidR="00096EBA" w:rsidRPr="00085FBA" w:rsidRDefault="00096EBA" w:rsidP="00096EBA">
      <w:pPr>
        <w:pStyle w:val="Textoindependiente2"/>
        <w:widowControl/>
        <w:numPr>
          <w:ilvl w:val="3"/>
          <w:numId w:val="98"/>
        </w:numPr>
        <w:spacing w:before="0"/>
        <w:ind w:left="851" w:hanging="284"/>
        <w:rPr>
          <w:rFonts w:cs="Arial"/>
          <w:sz w:val="20"/>
        </w:rPr>
      </w:pPr>
      <w:r w:rsidRPr="00085FBA">
        <w:rPr>
          <w:rFonts w:cs="Arial"/>
          <w:sz w:val="20"/>
        </w:rPr>
        <w:t>Loza (plato trinche, tazón, plato arrocero o para pasta, tazón frijolero, plato para ensalada, plato o tazón para postre)</w:t>
      </w:r>
    </w:p>
    <w:p w14:paraId="5777C51A" w14:textId="77777777" w:rsidR="00096EBA" w:rsidRPr="00085FBA" w:rsidRDefault="00096EBA" w:rsidP="00096EBA">
      <w:pPr>
        <w:pStyle w:val="Textoindependiente2"/>
        <w:widowControl/>
        <w:numPr>
          <w:ilvl w:val="3"/>
          <w:numId w:val="98"/>
        </w:numPr>
        <w:spacing w:before="0"/>
        <w:ind w:left="851" w:hanging="284"/>
        <w:rPr>
          <w:rFonts w:cs="Arial"/>
          <w:sz w:val="20"/>
        </w:rPr>
      </w:pPr>
      <w:r w:rsidRPr="00085FBA">
        <w:rPr>
          <w:rFonts w:cs="Arial"/>
          <w:sz w:val="20"/>
        </w:rPr>
        <w:t>Juego de plaque (cuchara para sopa, tenedor, cuchillo, cuchara para postre)</w:t>
      </w:r>
    </w:p>
    <w:p w14:paraId="28D14C51" w14:textId="77777777" w:rsidR="00096EBA" w:rsidRPr="00085FBA" w:rsidRDefault="00096EBA" w:rsidP="00096EBA">
      <w:pPr>
        <w:pStyle w:val="Textoindependiente2"/>
        <w:widowControl/>
        <w:numPr>
          <w:ilvl w:val="3"/>
          <w:numId w:val="98"/>
        </w:numPr>
        <w:spacing w:before="0"/>
        <w:ind w:left="851" w:hanging="284"/>
        <w:rPr>
          <w:rFonts w:cs="Arial"/>
          <w:sz w:val="20"/>
        </w:rPr>
      </w:pPr>
      <w:r w:rsidRPr="00085FBA">
        <w:rPr>
          <w:rFonts w:cs="Arial"/>
          <w:sz w:val="20"/>
        </w:rPr>
        <w:t xml:space="preserve">Vaso de vidrio o policarbonato de alta resistencia al impacto de 200 a 300 mililitros. </w:t>
      </w:r>
    </w:p>
    <w:p w14:paraId="0069790D" w14:textId="77777777" w:rsidR="00096EBA" w:rsidRPr="00085FBA" w:rsidRDefault="00096EBA" w:rsidP="00096EBA">
      <w:pPr>
        <w:pStyle w:val="Textoindependiente2"/>
        <w:widowControl/>
        <w:spacing w:before="0"/>
        <w:jc w:val="both"/>
        <w:rPr>
          <w:rFonts w:cs="Arial"/>
          <w:b/>
          <w:bCs/>
          <w:sz w:val="20"/>
          <w:lang w:val="es-MX"/>
        </w:rPr>
      </w:pPr>
    </w:p>
    <w:p w14:paraId="69558EFC" w14:textId="77777777" w:rsidR="00096EBA" w:rsidRPr="00085FBA" w:rsidRDefault="00096EBA" w:rsidP="00096EBA">
      <w:pPr>
        <w:pStyle w:val="Textoindependiente2"/>
        <w:widowControl/>
        <w:spacing w:before="0"/>
        <w:jc w:val="both"/>
        <w:rPr>
          <w:rFonts w:cs="Arial"/>
          <w:sz w:val="20"/>
        </w:rPr>
      </w:pPr>
      <w:r w:rsidRPr="00085FBA">
        <w:rPr>
          <w:rFonts w:cs="Arial"/>
          <w:sz w:val="20"/>
        </w:rPr>
        <w:t>El “PROVEEDOR” deberá presentar los juegos de cubierto de buena calidad y en condiciones físicas adecuadas para su uso, empaquetado individualmente en bolsa de plástico, cuidando que los cubiertos estén libres de humedad e impurezas.</w:t>
      </w:r>
    </w:p>
    <w:p w14:paraId="125B3A49" w14:textId="77777777" w:rsidR="00096EBA" w:rsidRPr="00085FBA" w:rsidRDefault="00096EBA" w:rsidP="00096EBA">
      <w:pPr>
        <w:pStyle w:val="Textoindependiente2"/>
        <w:widowControl/>
        <w:spacing w:before="0"/>
        <w:jc w:val="both"/>
        <w:rPr>
          <w:rFonts w:cs="Arial"/>
          <w:b/>
          <w:bCs/>
          <w:sz w:val="20"/>
          <w:lang w:val="es-MX"/>
        </w:rPr>
      </w:pPr>
    </w:p>
    <w:p w14:paraId="50D7B12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El “LICITANTE” se compromete a proporcionar por cada 5 asientos de aforo un juego de servicio para mesa integrado por: </w:t>
      </w:r>
    </w:p>
    <w:p w14:paraId="7DB2F1B6" w14:textId="77777777" w:rsidR="00096EBA" w:rsidRPr="00085FBA" w:rsidRDefault="00096EBA" w:rsidP="00096EBA">
      <w:pPr>
        <w:jc w:val="both"/>
        <w:rPr>
          <w:rFonts w:ascii="Arial" w:hAnsi="Arial" w:cs="Arial"/>
          <w:lang w:val="es-ES_tradnl" w:eastAsia="x-none"/>
        </w:rPr>
      </w:pPr>
    </w:p>
    <w:p w14:paraId="54EFD232" w14:textId="77777777" w:rsidR="00096EBA" w:rsidRPr="00085FBA" w:rsidRDefault="00096EBA" w:rsidP="00096EBA">
      <w:pPr>
        <w:numPr>
          <w:ilvl w:val="0"/>
          <w:numId w:val="101"/>
        </w:numPr>
        <w:tabs>
          <w:tab w:val="left" w:pos="709"/>
          <w:tab w:val="left" w:pos="1134"/>
        </w:tabs>
        <w:autoSpaceDN w:val="0"/>
        <w:ind w:left="567" w:hanging="141"/>
        <w:jc w:val="both"/>
        <w:rPr>
          <w:rFonts w:ascii="Arial" w:hAnsi="Arial" w:cs="Arial"/>
          <w:lang w:val="es-ES_tradnl" w:eastAsia="x-none"/>
        </w:rPr>
      </w:pPr>
      <w:r w:rsidRPr="00085FBA">
        <w:rPr>
          <w:rFonts w:ascii="Arial" w:hAnsi="Arial" w:cs="Arial"/>
          <w:lang w:val="es-ES_tradnl" w:eastAsia="x-none"/>
        </w:rPr>
        <w:t xml:space="preserve">Jarra de policarbonato blanca. </w:t>
      </w:r>
    </w:p>
    <w:p w14:paraId="0F5FA467" w14:textId="77777777" w:rsidR="00096EBA" w:rsidRPr="00085FBA" w:rsidRDefault="00096EBA" w:rsidP="00096EBA">
      <w:pPr>
        <w:numPr>
          <w:ilvl w:val="0"/>
          <w:numId w:val="101"/>
        </w:numPr>
        <w:tabs>
          <w:tab w:val="left" w:pos="709"/>
          <w:tab w:val="left" w:pos="1134"/>
        </w:tabs>
        <w:autoSpaceDN w:val="0"/>
        <w:ind w:left="567" w:hanging="141"/>
        <w:jc w:val="both"/>
        <w:rPr>
          <w:rFonts w:ascii="Arial" w:hAnsi="Arial" w:cs="Arial"/>
          <w:lang w:val="es-ES_tradnl" w:eastAsia="x-none"/>
        </w:rPr>
      </w:pPr>
      <w:r w:rsidRPr="00085FBA">
        <w:rPr>
          <w:rFonts w:ascii="Arial" w:hAnsi="Arial" w:cs="Arial"/>
          <w:lang w:val="es-ES_tradnl" w:eastAsia="x-none"/>
        </w:rPr>
        <w:t>Servilletero de acero inoxidable.</w:t>
      </w:r>
    </w:p>
    <w:p w14:paraId="6332CDE5" w14:textId="77777777" w:rsidR="00096EBA" w:rsidRPr="00085FBA" w:rsidRDefault="00096EBA" w:rsidP="00096EBA">
      <w:pPr>
        <w:numPr>
          <w:ilvl w:val="0"/>
          <w:numId w:val="101"/>
        </w:numPr>
        <w:tabs>
          <w:tab w:val="left" w:pos="709"/>
          <w:tab w:val="left" w:pos="1134"/>
        </w:tabs>
        <w:autoSpaceDN w:val="0"/>
        <w:ind w:left="567" w:hanging="141"/>
        <w:jc w:val="both"/>
        <w:rPr>
          <w:rFonts w:ascii="Arial" w:hAnsi="Arial" w:cs="Arial"/>
          <w:lang w:val="es-ES_tradnl" w:eastAsia="x-none"/>
        </w:rPr>
      </w:pPr>
      <w:r w:rsidRPr="00085FBA">
        <w:rPr>
          <w:rFonts w:ascii="Arial" w:hAnsi="Arial" w:cs="Arial"/>
          <w:lang w:val="es-ES_tradnl" w:eastAsia="x-none"/>
        </w:rPr>
        <w:t>Salsera de acero inoxidable.</w:t>
      </w:r>
    </w:p>
    <w:p w14:paraId="2F11B929" w14:textId="77777777" w:rsidR="00096EBA" w:rsidRPr="00085FBA" w:rsidRDefault="00096EBA" w:rsidP="00096EBA">
      <w:pPr>
        <w:jc w:val="both"/>
        <w:rPr>
          <w:rFonts w:ascii="Arial" w:hAnsi="Arial" w:cs="Arial"/>
        </w:rPr>
      </w:pPr>
    </w:p>
    <w:p w14:paraId="55F9341B"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Para el comedor anexo, el “PROVEEDOR” deberá proveer del personal necesario y abastecer el equipo necesario para el montaje de mesas, sillas y mantelería en mesas, la elección de mesas y sillas serán a decisión del “PROVEEDOR”, sin embargo, el “INSTITUTO” considera como mínimo que se contemplen mesas con capacidad mínima para 8 personas redondas o rectangulares y sillas metálicas acolchonadas, así como, todo aquel equipo e implementos adicionales que considere necesario para el otorgamiento e imagen del servicio, que deberá ser acorde al espacio en que se brindará el servicio, el cual puede contemplar observabdi las medidas que se detallan en el apéndice “J” del presente Anexo Técnico.</w:t>
      </w:r>
    </w:p>
    <w:p w14:paraId="5450E452" w14:textId="77777777" w:rsidR="00096EBA" w:rsidRPr="00085FBA" w:rsidRDefault="00096EBA" w:rsidP="00096EBA">
      <w:pPr>
        <w:jc w:val="both"/>
        <w:rPr>
          <w:rFonts w:ascii="Arial" w:hAnsi="Arial" w:cs="Arial"/>
          <w:lang w:val="es-ES_tradnl" w:eastAsia="x-none"/>
        </w:rPr>
      </w:pPr>
    </w:p>
    <w:p w14:paraId="3E5408F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Del mismo modo, se obliga a sustituir los mismos en el momento en que los supervisores del “INSTITUTO” así lo requieran, por no considerarlos adecuados para el servicio.</w:t>
      </w:r>
    </w:p>
    <w:p w14:paraId="38E7AF49" w14:textId="77777777" w:rsidR="00096EBA" w:rsidRPr="00085FBA" w:rsidRDefault="00096EBA" w:rsidP="00096EBA">
      <w:pPr>
        <w:jc w:val="both"/>
        <w:rPr>
          <w:rFonts w:ascii="Arial" w:hAnsi="Arial" w:cs="Arial"/>
          <w:lang w:val="es-ES_tradnl" w:eastAsia="x-none"/>
        </w:rPr>
      </w:pPr>
    </w:p>
    <w:p w14:paraId="2B3C6407"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Es importante señalar que durante la vigencia del contrato el “INSTITUTO” supervisará el cumplimiento, en caso de no cumplir con lo solicitado y presentado por parte del “PROVEEDOR, se levantará el reporte correspondiente y se aplicarán las penalizaciones que correspondan.</w:t>
      </w:r>
    </w:p>
    <w:p w14:paraId="46D63895" w14:textId="77777777" w:rsidR="00096EBA" w:rsidRPr="00085FBA" w:rsidRDefault="00096EBA" w:rsidP="00096EBA">
      <w:pPr>
        <w:jc w:val="both"/>
        <w:rPr>
          <w:rFonts w:ascii="Arial" w:hAnsi="Arial" w:cs="Arial"/>
          <w:lang w:val="es-ES_tradnl" w:eastAsia="x-none"/>
        </w:rPr>
      </w:pPr>
    </w:p>
    <w:p w14:paraId="23459661" w14:textId="77777777" w:rsidR="00096EBA" w:rsidRPr="00085FBA" w:rsidRDefault="00096EBA" w:rsidP="00096EBA">
      <w:pPr>
        <w:jc w:val="both"/>
        <w:rPr>
          <w:rFonts w:ascii="Arial" w:hAnsi="Arial" w:cs="Arial"/>
          <w:lang w:val="es-ES_tradnl" w:eastAsia="x-none"/>
        </w:rPr>
      </w:pPr>
    </w:p>
    <w:p w14:paraId="3FA6D072" w14:textId="77777777" w:rsidR="00096EBA" w:rsidRPr="00E00F52" w:rsidRDefault="00096EBA" w:rsidP="00096EBA">
      <w:pPr>
        <w:pStyle w:val="Ttulo1"/>
        <w:numPr>
          <w:ilvl w:val="0"/>
          <w:numId w:val="136"/>
        </w:numPr>
        <w:ind w:left="284" w:hanging="284"/>
        <w:jc w:val="both"/>
        <w:rPr>
          <w:rFonts w:cs="Arial"/>
          <w:bCs/>
          <w:sz w:val="20"/>
          <w:lang w:val="es-MX"/>
        </w:rPr>
      </w:pPr>
      <w:r w:rsidRPr="00E00F52">
        <w:rPr>
          <w:rFonts w:cs="Arial"/>
          <w:bCs/>
          <w:sz w:val="20"/>
          <w:lang w:val="es-MX"/>
        </w:rPr>
        <w:t>Equipamiento y/o reposición</w:t>
      </w:r>
    </w:p>
    <w:p w14:paraId="7D976AA5" w14:textId="77777777" w:rsidR="00096EBA" w:rsidRPr="00085FBA" w:rsidRDefault="00096EBA" w:rsidP="00096EBA">
      <w:pPr>
        <w:pStyle w:val="Textoindependiente2"/>
        <w:spacing w:before="0"/>
        <w:jc w:val="both"/>
        <w:rPr>
          <w:rFonts w:cs="Arial"/>
          <w:sz w:val="20"/>
          <w:u w:val="single"/>
          <w:lang w:val="es-MX"/>
        </w:rPr>
      </w:pPr>
    </w:p>
    <w:p w14:paraId="34E335DA" w14:textId="77777777" w:rsidR="00096EBA" w:rsidRPr="00085FBA" w:rsidRDefault="00096EBA" w:rsidP="00096EBA">
      <w:pPr>
        <w:pStyle w:val="Textoindependiente2"/>
        <w:numPr>
          <w:ilvl w:val="0"/>
          <w:numId w:val="102"/>
        </w:numPr>
        <w:autoSpaceDN w:val="0"/>
        <w:spacing w:before="0"/>
        <w:ind w:left="567" w:hanging="283"/>
        <w:jc w:val="both"/>
        <w:rPr>
          <w:rFonts w:cs="Arial"/>
          <w:b/>
          <w:sz w:val="20"/>
        </w:rPr>
      </w:pPr>
      <w:r w:rsidRPr="00085FBA">
        <w:rPr>
          <w:rFonts w:cs="Arial"/>
          <w:b/>
          <w:sz w:val="20"/>
        </w:rPr>
        <w:t xml:space="preserve">Propiedad del “PROVEEDOR” </w:t>
      </w:r>
    </w:p>
    <w:p w14:paraId="0B95B40E" w14:textId="77777777" w:rsidR="00096EBA" w:rsidRPr="00085FBA" w:rsidRDefault="00096EBA" w:rsidP="00096EBA">
      <w:pPr>
        <w:pStyle w:val="Textoindependiente2"/>
        <w:spacing w:before="0"/>
        <w:jc w:val="both"/>
        <w:rPr>
          <w:rFonts w:cs="Arial"/>
          <w:sz w:val="20"/>
          <w:lang w:val="es-MX"/>
        </w:rPr>
      </w:pPr>
    </w:p>
    <w:p w14:paraId="092937FC" w14:textId="77777777" w:rsidR="00096EBA" w:rsidRPr="00085FBA" w:rsidRDefault="00096EBA" w:rsidP="00096EBA">
      <w:pPr>
        <w:pStyle w:val="Textoindependiente2"/>
        <w:spacing w:before="0"/>
        <w:jc w:val="both"/>
        <w:rPr>
          <w:rFonts w:cs="Arial"/>
          <w:sz w:val="20"/>
        </w:rPr>
      </w:pPr>
      <w:r w:rsidRPr="00085FBA">
        <w:rPr>
          <w:rFonts w:cs="Arial"/>
          <w:sz w:val="20"/>
        </w:rPr>
        <w:t>El “PROVEEDOR” deberá abastecer de juegos de loza de alta resistencia al impacto, cubiertos en acero inoxidable como mínimo de un calibre 2.5 mm y vasos de vidrio de alta resistencia al impacto o de policarbonato con una capacidad de 200 o 300 mililitros, como mínimo el 70% de los servicios solicitados en el comedor. Asimismo, el “INSTITUTO” verificará al inicio del contrato el número de juegos de servicio para el comedor anexo.</w:t>
      </w:r>
    </w:p>
    <w:p w14:paraId="0D55692F" w14:textId="5398ED40" w:rsidR="00096EBA" w:rsidRDefault="00096EBA" w:rsidP="00096EBA">
      <w:pPr>
        <w:pStyle w:val="Textoindependiente2"/>
        <w:spacing w:before="0"/>
        <w:jc w:val="both"/>
        <w:rPr>
          <w:rFonts w:cs="Arial"/>
          <w:sz w:val="20"/>
        </w:rPr>
      </w:pPr>
    </w:p>
    <w:p w14:paraId="2CD29721" w14:textId="77777777" w:rsidR="00E00F52" w:rsidRPr="00085FBA" w:rsidRDefault="00E00F52" w:rsidP="00096EBA">
      <w:pPr>
        <w:pStyle w:val="Textoindependiente2"/>
        <w:spacing w:before="0"/>
        <w:jc w:val="both"/>
        <w:rPr>
          <w:rFonts w:cs="Arial"/>
          <w:sz w:val="20"/>
        </w:rPr>
      </w:pPr>
    </w:p>
    <w:p w14:paraId="20B0F11D" w14:textId="77777777" w:rsidR="00096EBA" w:rsidRPr="00E00F52" w:rsidRDefault="00096EBA" w:rsidP="00096EBA">
      <w:pPr>
        <w:pStyle w:val="Ttulo1"/>
        <w:numPr>
          <w:ilvl w:val="0"/>
          <w:numId w:val="136"/>
        </w:numPr>
        <w:ind w:left="284" w:hanging="284"/>
        <w:jc w:val="both"/>
        <w:rPr>
          <w:rFonts w:cs="Arial"/>
          <w:sz w:val="20"/>
        </w:rPr>
      </w:pPr>
      <w:r w:rsidRPr="00E00F52">
        <w:rPr>
          <w:rFonts w:cs="Arial"/>
          <w:sz w:val="20"/>
        </w:rPr>
        <w:lastRenderedPageBreak/>
        <w:t xml:space="preserve">Supervisión </w:t>
      </w:r>
    </w:p>
    <w:p w14:paraId="3F1EB27D" w14:textId="77777777" w:rsidR="00096EBA" w:rsidRPr="00085FBA" w:rsidRDefault="00096EBA" w:rsidP="00096EBA">
      <w:pPr>
        <w:rPr>
          <w:rFonts w:ascii="Arial" w:hAnsi="Arial" w:cs="Arial"/>
          <w:b/>
          <w:bCs/>
        </w:rPr>
      </w:pPr>
    </w:p>
    <w:p w14:paraId="17B22DCB" w14:textId="77777777" w:rsidR="00096EBA" w:rsidRPr="00085FBA" w:rsidRDefault="00096EBA" w:rsidP="00096EBA">
      <w:pPr>
        <w:pStyle w:val="Textoindependiente"/>
        <w:rPr>
          <w:rFonts w:cs="Arial"/>
          <w:sz w:val="20"/>
          <w:lang w:val="es-ES_tradnl"/>
        </w:rPr>
      </w:pPr>
      <w:r w:rsidRPr="00085FBA">
        <w:rPr>
          <w:rFonts w:cs="Arial"/>
          <w:sz w:val="20"/>
          <w:lang w:val="es-ES_tradnl"/>
        </w:rPr>
        <w:t>El “Supervisor del contrato”, designará un supervisor o supervisores para que lo asistan en el comedor anexo donde se llevará a cabo la prestación del servicio extraordinario de comedor para la Jornada Electoral 2017-2018, los cuales supervisarán desde la llegada de materia prima, preparación de alimentos, prestación del servicio y limpieza de las áreas del comedor, a fin de dar cumplimiento a lo establecido en el contrato; antes, durante y después del servicio, para que se ejecuten todos y cada uno de los aspectos del servicio.</w:t>
      </w:r>
    </w:p>
    <w:p w14:paraId="29938A0E" w14:textId="77777777" w:rsidR="00096EBA" w:rsidRPr="00085FBA" w:rsidRDefault="00096EBA" w:rsidP="00096EBA">
      <w:pPr>
        <w:pStyle w:val="Textoindependiente"/>
        <w:rPr>
          <w:rFonts w:cs="Arial"/>
          <w:sz w:val="20"/>
          <w:lang w:val="es-ES_tradnl"/>
        </w:rPr>
      </w:pPr>
    </w:p>
    <w:p w14:paraId="1C24159A" w14:textId="77777777" w:rsidR="00096EBA" w:rsidRPr="00085FBA" w:rsidRDefault="00096EBA" w:rsidP="00096EBA">
      <w:pPr>
        <w:pStyle w:val="Textoindependiente"/>
        <w:rPr>
          <w:rFonts w:cs="Arial"/>
          <w:sz w:val="20"/>
          <w:lang w:val="es-ES_tradnl"/>
        </w:rPr>
      </w:pPr>
      <w:r w:rsidRPr="00085FBA">
        <w:rPr>
          <w:rFonts w:cs="Arial"/>
          <w:sz w:val="20"/>
          <w:lang w:val="es-ES_tradnl"/>
        </w:rPr>
        <w:t xml:space="preserve">Se pondrá particular énfasis en lo siguiente: </w:t>
      </w:r>
    </w:p>
    <w:p w14:paraId="2F5D789B" w14:textId="77777777" w:rsidR="00096EBA" w:rsidRPr="00085FBA" w:rsidRDefault="00096EBA" w:rsidP="00096EBA">
      <w:pPr>
        <w:pStyle w:val="Textoindependiente"/>
        <w:rPr>
          <w:rFonts w:cs="Arial"/>
          <w:sz w:val="20"/>
          <w:lang w:val="es-ES_tradnl"/>
        </w:rPr>
      </w:pPr>
    </w:p>
    <w:p w14:paraId="2FE8ACF9" w14:textId="77777777" w:rsidR="00096EBA" w:rsidRPr="00085FBA" w:rsidRDefault="00096EBA" w:rsidP="00096EBA">
      <w:pPr>
        <w:pStyle w:val="Textoindependiente"/>
        <w:numPr>
          <w:ilvl w:val="0"/>
          <w:numId w:val="135"/>
        </w:numPr>
        <w:rPr>
          <w:rFonts w:cs="Arial"/>
          <w:sz w:val="20"/>
          <w:lang w:val="es-ES_tradnl"/>
        </w:rPr>
      </w:pPr>
      <w:r w:rsidRPr="00085FBA">
        <w:rPr>
          <w:rFonts w:cs="Arial"/>
          <w:sz w:val="20"/>
          <w:lang w:val="es-ES_tradnl"/>
        </w:rPr>
        <w:t xml:space="preserve">Gramaje de porciones </w:t>
      </w:r>
    </w:p>
    <w:p w14:paraId="0C409E0F" w14:textId="77777777" w:rsidR="00096EBA" w:rsidRPr="00085FBA" w:rsidRDefault="00096EBA" w:rsidP="00096EBA">
      <w:pPr>
        <w:pStyle w:val="Textoindependiente"/>
        <w:numPr>
          <w:ilvl w:val="0"/>
          <w:numId w:val="135"/>
        </w:numPr>
        <w:rPr>
          <w:rFonts w:cs="Arial"/>
          <w:sz w:val="20"/>
          <w:lang w:val="es-ES_tradnl"/>
        </w:rPr>
      </w:pPr>
      <w:r w:rsidRPr="00085FBA">
        <w:rPr>
          <w:rFonts w:cs="Arial"/>
          <w:sz w:val="20"/>
          <w:lang w:val="es-ES_tradnl"/>
        </w:rPr>
        <w:t xml:space="preserve">Plantilla de personal </w:t>
      </w:r>
    </w:p>
    <w:p w14:paraId="25FC5182" w14:textId="77777777" w:rsidR="00096EBA" w:rsidRPr="00085FBA" w:rsidRDefault="00096EBA" w:rsidP="00096EBA">
      <w:pPr>
        <w:pStyle w:val="Textoindependiente"/>
        <w:numPr>
          <w:ilvl w:val="0"/>
          <w:numId w:val="135"/>
        </w:numPr>
        <w:rPr>
          <w:rFonts w:cs="Arial"/>
          <w:sz w:val="20"/>
          <w:lang w:val="es-ES_tradnl"/>
        </w:rPr>
      </w:pPr>
      <w:r w:rsidRPr="00085FBA">
        <w:rPr>
          <w:rFonts w:cs="Arial"/>
          <w:sz w:val="20"/>
          <w:lang w:val="es-ES_tradnl"/>
        </w:rPr>
        <w:t>Uniforme completo y accesorios de higiene y seguridad del personal</w:t>
      </w:r>
    </w:p>
    <w:p w14:paraId="5BCFBA92" w14:textId="7857321B" w:rsidR="00096EBA" w:rsidRPr="00085FBA" w:rsidRDefault="00096EBA" w:rsidP="00096EBA">
      <w:pPr>
        <w:pStyle w:val="Textoindependiente"/>
        <w:numPr>
          <w:ilvl w:val="0"/>
          <w:numId w:val="135"/>
        </w:numPr>
        <w:rPr>
          <w:rFonts w:cs="Arial"/>
          <w:sz w:val="20"/>
          <w:lang w:val="es-ES_tradnl"/>
        </w:rPr>
      </w:pPr>
      <w:r w:rsidRPr="00085FBA">
        <w:rPr>
          <w:rFonts w:cs="Arial"/>
          <w:sz w:val="20"/>
          <w:lang w:val="es-ES_tradnl"/>
        </w:rPr>
        <w:t xml:space="preserve">Manipulación e higiene en los alimentos de conformidad con </w:t>
      </w:r>
      <w:r w:rsidR="003A5785" w:rsidRPr="00085FBA">
        <w:rPr>
          <w:rFonts w:cs="Arial"/>
          <w:sz w:val="20"/>
          <w:lang w:val="es-ES_tradnl"/>
        </w:rPr>
        <w:t>las normas</w:t>
      </w:r>
      <w:r w:rsidRPr="00085FBA">
        <w:rPr>
          <w:rFonts w:cs="Arial"/>
          <w:sz w:val="20"/>
          <w:lang w:val="es-ES_tradnl"/>
        </w:rPr>
        <w:t xml:space="preserve"> de higiene solicitadas por el “INSTITUTO” </w:t>
      </w:r>
    </w:p>
    <w:p w14:paraId="4B3564C8" w14:textId="77777777" w:rsidR="00096EBA" w:rsidRPr="00085FBA" w:rsidRDefault="00096EBA" w:rsidP="00096EBA">
      <w:pPr>
        <w:pStyle w:val="Textoindependiente"/>
        <w:numPr>
          <w:ilvl w:val="0"/>
          <w:numId w:val="135"/>
        </w:numPr>
        <w:rPr>
          <w:rFonts w:cs="Arial"/>
          <w:sz w:val="20"/>
          <w:lang w:val="es-ES_tradnl"/>
        </w:rPr>
      </w:pPr>
      <w:r w:rsidRPr="00085FBA">
        <w:rPr>
          <w:rFonts w:cs="Arial"/>
          <w:sz w:val="20"/>
          <w:lang w:val="es-ES_tradnl"/>
        </w:rPr>
        <w:t xml:space="preserve">Registro de temperatura </w:t>
      </w:r>
    </w:p>
    <w:p w14:paraId="5A681C27" w14:textId="77777777" w:rsidR="00096EBA" w:rsidRPr="00085FBA" w:rsidRDefault="00096EBA" w:rsidP="00096EBA">
      <w:pPr>
        <w:pStyle w:val="Textoindependiente"/>
        <w:numPr>
          <w:ilvl w:val="0"/>
          <w:numId w:val="135"/>
        </w:numPr>
        <w:rPr>
          <w:rFonts w:cs="Arial"/>
          <w:sz w:val="20"/>
          <w:lang w:val="es-ES_tradnl"/>
        </w:rPr>
      </w:pPr>
      <w:r w:rsidRPr="00085FBA">
        <w:rPr>
          <w:rFonts w:cs="Arial"/>
          <w:sz w:val="20"/>
          <w:lang w:val="es-ES_tradnl"/>
        </w:rPr>
        <w:t xml:space="preserve">Recepción de materias primas y traslado de alimentos </w:t>
      </w:r>
    </w:p>
    <w:p w14:paraId="670CF9A7" w14:textId="77777777" w:rsidR="00096EBA" w:rsidRPr="00085FBA" w:rsidRDefault="00096EBA" w:rsidP="00096EBA">
      <w:pPr>
        <w:pStyle w:val="Textoindependiente"/>
        <w:numPr>
          <w:ilvl w:val="0"/>
          <w:numId w:val="135"/>
        </w:numPr>
        <w:rPr>
          <w:rFonts w:cs="Arial"/>
          <w:sz w:val="20"/>
          <w:lang w:val="es-ES_tradnl"/>
        </w:rPr>
      </w:pPr>
      <w:r w:rsidRPr="00085FBA">
        <w:rPr>
          <w:rFonts w:cs="Arial"/>
          <w:sz w:val="20"/>
          <w:lang w:val="es-ES_tradnl"/>
        </w:rPr>
        <w:t>Abastecimiento de materia prima</w:t>
      </w:r>
    </w:p>
    <w:p w14:paraId="77D274AD" w14:textId="77777777" w:rsidR="00096EBA" w:rsidRPr="00085FBA" w:rsidRDefault="00096EBA" w:rsidP="00096EBA">
      <w:pPr>
        <w:pStyle w:val="Textoindependiente"/>
        <w:numPr>
          <w:ilvl w:val="0"/>
          <w:numId w:val="135"/>
        </w:numPr>
        <w:rPr>
          <w:rFonts w:cs="Arial"/>
          <w:sz w:val="20"/>
          <w:lang w:val="es-ES_tradnl"/>
        </w:rPr>
      </w:pPr>
      <w:r w:rsidRPr="00085FBA">
        <w:rPr>
          <w:rFonts w:cs="Arial"/>
          <w:sz w:val="20"/>
          <w:lang w:val="es-ES_tradnl"/>
        </w:rPr>
        <w:t>Horarios para la prestación del servicio</w:t>
      </w:r>
    </w:p>
    <w:p w14:paraId="5FD2F819" w14:textId="77777777" w:rsidR="00096EBA" w:rsidRPr="00085FBA" w:rsidRDefault="00096EBA" w:rsidP="00096EBA">
      <w:pPr>
        <w:pStyle w:val="Textoindependiente"/>
        <w:rPr>
          <w:rFonts w:cs="Arial"/>
          <w:sz w:val="20"/>
          <w:lang w:val="es-ES_tradnl"/>
        </w:rPr>
      </w:pPr>
    </w:p>
    <w:p w14:paraId="3B84BC9C" w14:textId="77777777" w:rsidR="00096EBA" w:rsidRPr="00085FBA" w:rsidRDefault="00096EBA" w:rsidP="00096EBA">
      <w:pPr>
        <w:pStyle w:val="Textoindependiente"/>
        <w:rPr>
          <w:rFonts w:cs="Arial"/>
          <w:sz w:val="20"/>
          <w:lang w:val="es-ES_tradnl"/>
        </w:rPr>
      </w:pPr>
      <w:r w:rsidRPr="00085FBA">
        <w:rPr>
          <w:rFonts w:cs="Arial"/>
          <w:sz w:val="20"/>
          <w:lang w:val="es-ES_tradnl"/>
        </w:rPr>
        <w:t xml:space="preserve">La supervisión se realizará desde la recepción y almacenamiento de insumos, pre-elaboración, producción de alimentos y servicio de alimentos, con el propósito de detectar desviaciones en los procesos para recomendar y atender acciones preventivas y correctivas. </w:t>
      </w:r>
    </w:p>
    <w:p w14:paraId="6E448B3B" w14:textId="77777777" w:rsidR="00096EBA" w:rsidRPr="00085FBA" w:rsidRDefault="00096EBA" w:rsidP="00096EBA">
      <w:pPr>
        <w:pStyle w:val="Textoindependiente"/>
        <w:rPr>
          <w:rFonts w:cs="Arial"/>
          <w:sz w:val="20"/>
          <w:lang w:val="es-ES_tradnl"/>
        </w:rPr>
      </w:pPr>
    </w:p>
    <w:p w14:paraId="569E391D" w14:textId="77777777" w:rsidR="00096EBA" w:rsidRPr="00E00F52" w:rsidRDefault="00096EBA" w:rsidP="00096EBA">
      <w:pPr>
        <w:pStyle w:val="Ttulo1"/>
        <w:numPr>
          <w:ilvl w:val="0"/>
          <w:numId w:val="136"/>
        </w:numPr>
        <w:ind w:left="284" w:hanging="284"/>
        <w:jc w:val="both"/>
        <w:rPr>
          <w:rFonts w:cs="Arial"/>
          <w:bCs/>
          <w:sz w:val="20"/>
        </w:rPr>
      </w:pPr>
      <w:r w:rsidRPr="00E00F52">
        <w:rPr>
          <w:rFonts w:cs="Arial"/>
          <w:bCs/>
          <w:sz w:val="20"/>
        </w:rPr>
        <w:t>Evaluación y seguimiento a los alimentos</w:t>
      </w:r>
    </w:p>
    <w:p w14:paraId="0F01EFEB" w14:textId="77777777" w:rsidR="00096EBA" w:rsidRPr="00085FBA" w:rsidRDefault="00096EBA" w:rsidP="00096EBA">
      <w:pPr>
        <w:ind w:left="284" w:hanging="284"/>
        <w:jc w:val="both"/>
        <w:rPr>
          <w:rFonts w:ascii="Arial" w:hAnsi="Arial" w:cs="Arial"/>
        </w:rPr>
      </w:pPr>
    </w:p>
    <w:p w14:paraId="585DD0CD" w14:textId="77777777" w:rsidR="00096EBA" w:rsidRPr="00085FBA" w:rsidRDefault="00096EBA" w:rsidP="00096EBA">
      <w:pPr>
        <w:pStyle w:val="Ttulo5"/>
        <w:numPr>
          <w:ilvl w:val="0"/>
          <w:numId w:val="125"/>
        </w:numPr>
        <w:autoSpaceDN w:val="0"/>
        <w:ind w:left="851" w:hanging="284"/>
        <w:jc w:val="both"/>
        <w:rPr>
          <w:rFonts w:cs="Arial"/>
          <w:sz w:val="20"/>
          <w:lang w:val="es-ES_tradnl"/>
        </w:rPr>
      </w:pPr>
      <w:r w:rsidRPr="00085FBA">
        <w:rPr>
          <w:rFonts w:cs="Arial"/>
          <w:sz w:val="20"/>
          <w:lang w:val="es-ES_tradnl"/>
        </w:rPr>
        <w:t>Higiene en los alimentos.</w:t>
      </w:r>
    </w:p>
    <w:p w14:paraId="22203EC9" w14:textId="77777777" w:rsidR="00096EBA" w:rsidRPr="00085FBA" w:rsidRDefault="00096EBA" w:rsidP="00096EBA">
      <w:pPr>
        <w:ind w:left="426"/>
        <w:jc w:val="both"/>
        <w:rPr>
          <w:rFonts w:ascii="Arial" w:hAnsi="Arial" w:cs="Arial"/>
          <w:b/>
        </w:rPr>
      </w:pPr>
    </w:p>
    <w:p w14:paraId="4A157797"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El “PROVEEDOR” durante cualquiera de los procesos de entrega - recepción, almacenamiento, pre-elaboración, elaboración y producción de los alimentos; así como, durante el otorgamiento del servicio, deberá llevar a cabo las acciones correspondientes a fin de evitar cualquier factor, que pudiera ser atribuible a aspectos </w:t>
      </w:r>
      <w:r w:rsidRPr="00085FBA">
        <w:rPr>
          <w:rFonts w:ascii="Arial" w:hAnsi="Arial" w:cs="Arial"/>
          <w:b/>
          <w:lang w:val="es-ES_tradnl" w:eastAsia="x-none"/>
        </w:rPr>
        <w:t>Físicos, Químicos o Biológicos</w:t>
      </w:r>
      <w:r w:rsidRPr="00085FBA">
        <w:rPr>
          <w:rFonts w:ascii="Arial" w:hAnsi="Arial" w:cs="Arial"/>
          <w:lang w:val="es-ES_tradnl" w:eastAsia="x-none"/>
        </w:rPr>
        <w:t>, que deriven o se presenten por error, o se asocien con los alimentos y puedan generar una contaminación, considerando a estos como:</w:t>
      </w:r>
    </w:p>
    <w:p w14:paraId="3499BC24" w14:textId="77777777" w:rsidR="00096EBA" w:rsidRPr="00085FBA" w:rsidRDefault="00096EBA" w:rsidP="00096EBA">
      <w:pPr>
        <w:pStyle w:val="Ttulo5"/>
        <w:ind w:left="1418" w:right="335"/>
        <w:jc w:val="both"/>
        <w:rPr>
          <w:rFonts w:cs="Arial"/>
          <w:b w:val="0"/>
          <w:sz w:val="20"/>
        </w:rPr>
      </w:pPr>
    </w:p>
    <w:p w14:paraId="08D37438" w14:textId="77777777" w:rsidR="00096EBA" w:rsidRPr="00085FBA" w:rsidRDefault="00096EBA" w:rsidP="00096EBA">
      <w:pPr>
        <w:pStyle w:val="Ttulo5"/>
        <w:pBdr>
          <w:top w:val="single" w:sz="4" w:space="1" w:color="auto"/>
          <w:left w:val="single" w:sz="4" w:space="0" w:color="auto"/>
          <w:bottom w:val="single" w:sz="4" w:space="1" w:color="auto"/>
          <w:right w:val="single" w:sz="4" w:space="0" w:color="auto"/>
          <w:between w:val="single" w:sz="4" w:space="1" w:color="auto"/>
        </w:pBdr>
        <w:ind w:left="1418" w:right="335" w:hanging="1276"/>
        <w:jc w:val="both"/>
        <w:rPr>
          <w:rFonts w:cs="Arial"/>
          <w:b w:val="0"/>
          <w:sz w:val="20"/>
          <w:lang w:val="es-ES_tradnl"/>
        </w:rPr>
      </w:pPr>
      <w:r w:rsidRPr="00085FBA">
        <w:rPr>
          <w:rFonts w:cs="Arial"/>
          <w:sz w:val="20"/>
          <w:lang w:val="es-ES_tradnl"/>
        </w:rPr>
        <w:t>Física.</w:t>
      </w:r>
      <w:r w:rsidRPr="00085FBA">
        <w:rPr>
          <w:rFonts w:cs="Arial"/>
          <w:b w:val="0"/>
          <w:sz w:val="20"/>
        </w:rPr>
        <w:t xml:space="preserve"> </w:t>
      </w:r>
      <w:r w:rsidRPr="00085FBA">
        <w:rPr>
          <w:rFonts w:cs="Arial"/>
          <w:b w:val="0"/>
          <w:sz w:val="20"/>
        </w:rPr>
        <w:tab/>
      </w:r>
      <w:r w:rsidRPr="00085FBA">
        <w:rPr>
          <w:rFonts w:cs="Arial"/>
          <w:b w:val="0"/>
          <w:sz w:val="20"/>
          <w:lang w:val="es-ES_tradnl"/>
        </w:rPr>
        <w:t xml:space="preserve">Que se asocian con los alimentos contaminados con objetos tales como: insectos, plásticos, piedras, cartón, vidrios, pedazos de metal, barniz de uñas, cabellos y cualquier tipo de joyería u otro material ajeno al alimento. </w:t>
      </w:r>
    </w:p>
    <w:p w14:paraId="331E323B" w14:textId="6AD18E05" w:rsidR="00096EBA" w:rsidRPr="00085FBA" w:rsidRDefault="00096EBA" w:rsidP="00096EBA">
      <w:pPr>
        <w:pStyle w:val="Ttulo5"/>
        <w:pBdr>
          <w:top w:val="single" w:sz="4" w:space="1" w:color="auto"/>
          <w:left w:val="single" w:sz="4" w:space="0" w:color="auto"/>
          <w:bottom w:val="single" w:sz="4" w:space="1" w:color="auto"/>
          <w:right w:val="single" w:sz="4" w:space="0" w:color="auto"/>
          <w:between w:val="single" w:sz="4" w:space="1" w:color="auto"/>
        </w:pBdr>
        <w:ind w:left="1418" w:right="335" w:hanging="1276"/>
        <w:jc w:val="both"/>
        <w:rPr>
          <w:rFonts w:cs="Arial"/>
          <w:b w:val="0"/>
          <w:sz w:val="20"/>
          <w:lang w:val="es-ES_tradnl"/>
        </w:rPr>
      </w:pPr>
      <w:r w:rsidRPr="00085FBA">
        <w:rPr>
          <w:rFonts w:cs="Arial"/>
          <w:sz w:val="20"/>
          <w:lang w:val="es-ES_tradnl"/>
        </w:rPr>
        <w:t>Química.</w:t>
      </w:r>
      <w:r w:rsidRPr="00085FBA">
        <w:rPr>
          <w:rFonts w:cs="Arial"/>
          <w:b w:val="0"/>
          <w:sz w:val="20"/>
        </w:rPr>
        <w:t xml:space="preserve"> </w:t>
      </w:r>
      <w:r w:rsidRPr="00085FBA">
        <w:rPr>
          <w:rFonts w:cs="Arial"/>
          <w:b w:val="0"/>
          <w:sz w:val="20"/>
        </w:rPr>
        <w:tab/>
      </w:r>
      <w:r w:rsidRPr="00085FBA">
        <w:rPr>
          <w:rFonts w:cs="Arial"/>
          <w:b w:val="0"/>
          <w:sz w:val="20"/>
          <w:lang w:val="es-ES_tradnl"/>
        </w:rPr>
        <w:t>Cuando por error lleguen a los alimentos sustancias tóxicas como: detergente, insecticidas, cloro, o cualquier otra sustancia ajena a los ingredientes del alimento.</w:t>
      </w:r>
    </w:p>
    <w:p w14:paraId="2879C984" w14:textId="77777777" w:rsidR="00096EBA" w:rsidRPr="00085FBA" w:rsidRDefault="00096EBA" w:rsidP="00096EBA">
      <w:pPr>
        <w:pStyle w:val="Ttulo5"/>
        <w:pBdr>
          <w:top w:val="single" w:sz="4" w:space="1" w:color="auto"/>
          <w:left w:val="single" w:sz="4" w:space="0" w:color="auto"/>
          <w:bottom w:val="single" w:sz="4" w:space="1" w:color="auto"/>
          <w:right w:val="single" w:sz="4" w:space="0" w:color="auto"/>
          <w:between w:val="single" w:sz="4" w:space="1" w:color="auto"/>
        </w:pBdr>
        <w:ind w:left="1418" w:right="335" w:hanging="1276"/>
        <w:jc w:val="both"/>
        <w:rPr>
          <w:rFonts w:cs="Arial"/>
          <w:b w:val="0"/>
          <w:sz w:val="20"/>
          <w:lang w:val="es-ES_tradnl"/>
        </w:rPr>
      </w:pPr>
      <w:r w:rsidRPr="00085FBA">
        <w:rPr>
          <w:rFonts w:cs="Arial"/>
          <w:sz w:val="20"/>
          <w:lang w:val="es-ES_tradnl"/>
        </w:rPr>
        <w:t>Biológica.</w:t>
      </w:r>
      <w:r w:rsidRPr="00085FBA">
        <w:rPr>
          <w:rFonts w:cs="Arial"/>
          <w:b w:val="0"/>
          <w:sz w:val="20"/>
        </w:rPr>
        <w:t xml:space="preserve"> </w:t>
      </w:r>
      <w:r w:rsidRPr="00085FBA">
        <w:rPr>
          <w:rFonts w:cs="Arial"/>
          <w:b w:val="0"/>
          <w:sz w:val="20"/>
        </w:rPr>
        <w:tab/>
      </w:r>
      <w:r w:rsidRPr="00085FBA">
        <w:rPr>
          <w:rFonts w:cs="Arial"/>
          <w:b w:val="0"/>
          <w:sz w:val="20"/>
          <w:lang w:val="es-ES_tradnl"/>
        </w:rPr>
        <w:t>Se refiere a la contaminación de alimentos que pudieran ser atribuibles a varias razones entre ellas: bacterias patógenas, virus o parásitos, así como toxinas de algunos peces o plantas. La contaminación puede ser causada por sustancias dañinas o microbios que no necesariamente pueden alterar las características organolépticas del alimento; sin embargo, dependiendo del tipo de bacteria, al alcanzar el tiempo de incubación, se presenta un cuadro clínico con síntomas derivados de una intoxicación alimenticia o enfermedad derivada por la ingesta de alimentos del menú.</w:t>
      </w:r>
    </w:p>
    <w:p w14:paraId="63349CC0" w14:textId="77777777" w:rsidR="00096EBA" w:rsidRPr="00085FBA" w:rsidRDefault="00096EBA" w:rsidP="00096EBA">
      <w:pPr>
        <w:tabs>
          <w:tab w:val="left" w:pos="284"/>
        </w:tabs>
        <w:jc w:val="both"/>
        <w:rPr>
          <w:rFonts w:ascii="Arial" w:hAnsi="Arial" w:cs="Arial"/>
        </w:rPr>
      </w:pPr>
    </w:p>
    <w:p w14:paraId="746E5CBF" w14:textId="77777777" w:rsidR="00096EBA" w:rsidRPr="00085FBA" w:rsidRDefault="00096EBA" w:rsidP="00096EBA">
      <w:pPr>
        <w:numPr>
          <w:ilvl w:val="0"/>
          <w:numId w:val="125"/>
        </w:numPr>
        <w:jc w:val="both"/>
        <w:rPr>
          <w:rFonts w:ascii="Arial" w:hAnsi="Arial" w:cs="Arial"/>
          <w:b/>
          <w:lang w:val="es-ES_tradnl" w:eastAsia="x-none"/>
        </w:rPr>
      </w:pPr>
      <w:r w:rsidRPr="00085FBA">
        <w:rPr>
          <w:rFonts w:ascii="Arial" w:hAnsi="Arial" w:cs="Arial"/>
          <w:b/>
          <w:lang w:val="es-ES_tradnl" w:eastAsia="x-none"/>
        </w:rPr>
        <w:t>Responsabilidad Civil.</w:t>
      </w:r>
    </w:p>
    <w:p w14:paraId="48E8F3E9" w14:textId="77777777" w:rsidR="00096EBA" w:rsidRPr="00085FBA" w:rsidRDefault="00096EBA" w:rsidP="00096EBA">
      <w:pPr>
        <w:ind w:left="426"/>
        <w:jc w:val="both"/>
        <w:rPr>
          <w:rFonts w:ascii="Arial" w:hAnsi="Arial" w:cs="Arial"/>
          <w:b/>
        </w:rPr>
      </w:pPr>
    </w:p>
    <w:p w14:paraId="2BE21A79"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En caso de que algún comensal presente alguna enfermedad o daño derivado del consumo de los alimentos, previa comprobación por el médico de éste “INSTITUTO” o de una Institución pública o privada, los gastos que se generen correrán por cuenta del “PROVEEDOR”, ya sean éstos de laboratorio u hospitalarios, hasta que el afectado haya recuperado por completo su salud.</w:t>
      </w:r>
    </w:p>
    <w:p w14:paraId="1C1E4BDB" w14:textId="77777777" w:rsidR="00096EBA" w:rsidRPr="00085FBA" w:rsidRDefault="00096EBA" w:rsidP="00096EBA">
      <w:pPr>
        <w:jc w:val="both"/>
        <w:rPr>
          <w:rFonts w:ascii="Arial" w:hAnsi="Arial" w:cs="Arial"/>
        </w:rPr>
      </w:pPr>
    </w:p>
    <w:p w14:paraId="5150D75D" w14:textId="139ACE9B"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Asimismo, el “PROVEEDOR” deberá presentar dentro de los 10 días hábiles siguientes a la firma del contrato, póliza de responsabilidad civil de daños a terceros con cobertura a actividades e inmuebles para empresas de alimentos (daños a terceros), a favor del Instituto Nacional Electoral, expedida por una compañía aseguradora establecida en territorio nacional, por un monto de $2´000,000.00 (dos millones de pesos 00/100 MN), la cual deberá tener una vigencia igual a la del contrato. Asimismo, el “PROVEEDOR” será responsable en caso de muerte de algún comensal cuya causa se acredite que fue derivado de la prestación del servicio por el manejo y procesamiento de los alimentos. Haciéndose responsable de los gastos que se generen por tal motivo, independientemente de las sanciones legales a que haya lugar.</w:t>
      </w:r>
    </w:p>
    <w:p w14:paraId="2562FD94" w14:textId="77777777" w:rsidR="00096EBA" w:rsidRPr="00085FBA" w:rsidRDefault="00096EBA" w:rsidP="00096EBA">
      <w:pPr>
        <w:jc w:val="both"/>
        <w:rPr>
          <w:rFonts w:ascii="Arial" w:hAnsi="Arial" w:cs="Arial"/>
          <w:lang w:val="es-ES_tradnl" w:eastAsia="x-none"/>
        </w:rPr>
      </w:pPr>
    </w:p>
    <w:p w14:paraId="61A6D4BB" w14:textId="77777777" w:rsidR="00096EBA" w:rsidRPr="00085FBA" w:rsidRDefault="00096EBA" w:rsidP="00096EBA">
      <w:pPr>
        <w:numPr>
          <w:ilvl w:val="0"/>
          <w:numId w:val="125"/>
        </w:numPr>
        <w:jc w:val="both"/>
        <w:rPr>
          <w:rFonts w:ascii="Arial" w:hAnsi="Arial" w:cs="Arial"/>
          <w:b/>
          <w:lang w:val="es-ES_tradnl" w:eastAsia="x-none"/>
        </w:rPr>
      </w:pPr>
      <w:r w:rsidRPr="00085FBA">
        <w:rPr>
          <w:rFonts w:ascii="Arial" w:hAnsi="Arial" w:cs="Arial"/>
          <w:b/>
          <w:lang w:val="es-ES_tradnl" w:eastAsia="x-none"/>
        </w:rPr>
        <w:t>Muestreo Bacteriológico.</w:t>
      </w:r>
    </w:p>
    <w:p w14:paraId="583BEC17" w14:textId="77777777" w:rsidR="00096EBA" w:rsidRPr="00085FBA" w:rsidRDefault="00096EBA" w:rsidP="00096EBA">
      <w:pPr>
        <w:rPr>
          <w:rFonts w:ascii="Arial" w:hAnsi="Arial" w:cs="Arial"/>
        </w:rPr>
      </w:pPr>
    </w:p>
    <w:p w14:paraId="0DDD064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“PROVEEDOR”, estará obligado a conservar las muestras testigo del menú del día del comedor, mismas que deberá conservar en refrigeración por un lapso de 48 horas posteriores al día en que se sirvió el menú, a efecto de aclararse y/o despejar cualquier sospecha en caso de alguna contingencia.</w:t>
      </w:r>
    </w:p>
    <w:p w14:paraId="73457B32" w14:textId="77777777" w:rsidR="00096EBA" w:rsidRPr="00085FBA" w:rsidRDefault="00096EBA" w:rsidP="00096EBA">
      <w:pPr>
        <w:jc w:val="both"/>
        <w:rPr>
          <w:rFonts w:ascii="Arial" w:hAnsi="Arial" w:cs="Arial"/>
          <w:lang w:val="es-ES_tradnl" w:eastAsia="x-none"/>
        </w:rPr>
      </w:pPr>
    </w:p>
    <w:p w14:paraId="4B9424F9" w14:textId="5B60D449"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El “PROVEEDOR” entregará dentro de los primeros 2 días posteriores a la firma del contrato, una relación de 2 laboratorios que se encuentren acreditados ante la Entidad Mexicana de Acreditación (EMA), debiendo incluir razón social, dirección, teléfono y responsable a quien contactar. El “INSTITUTO” podrá determinar con que laboratorio </w:t>
      </w:r>
      <w:r w:rsidR="003A5785" w:rsidRPr="00085FBA">
        <w:rPr>
          <w:rFonts w:ascii="Arial" w:hAnsi="Arial" w:cs="Arial"/>
          <w:lang w:val="es-ES_tradnl" w:eastAsia="x-none"/>
        </w:rPr>
        <w:t>enviará</w:t>
      </w:r>
      <w:r w:rsidRPr="00085FBA">
        <w:rPr>
          <w:rFonts w:ascii="Arial" w:hAnsi="Arial" w:cs="Arial"/>
          <w:lang w:val="es-ES_tradnl" w:eastAsia="x-none"/>
        </w:rPr>
        <w:t xml:space="preserve"> las muestras testigo del menú, a fin de que se realicen los análisis clínicos o microbiológicos, en los casos siguientes: </w:t>
      </w:r>
    </w:p>
    <w:p w14:paraId="0D5B4F62" w14:textId="77777777" w:rsidR="00096EBA" w:rsidRPr="00085FBA" w:rsidRDefault="00096EBA" w:rsidP="00096EBA">
      <w:pPr>
        <w:jc w:val="both"/>
        <w:rPr>
          <w:rFonts w:ascii="Arial" w:hAnsi="Arial" w:cs="Arial"/>
          <w:lang w:val="es-ES_tradnl" w:eastAsia="x-none"/>
        </w:rPr>
      </w:pPr>
    </w:p>
    <w:p w14:paraId="03011DCD" w14:textId="77777777" w:rsidR="00096EBA" w:rsidRPr="00085FBA" w:rsidRDefault="00096EBA" w:rsidP="00096EBA">
      <w:pPr>
        <w:pStyle w:val="Prrafodelista"/>
        <w:numPr>
          <w:ilvl w:val="0"/>
          <w:numId w:val="126"/>
        </w:numPr>
        <w:autoSpaceDN w:val="0"/>
        <w:snapToGrid w:val="0"/>
        <w:jc w:val="both"/>
        <w:rPr>
          <w:rFonts w:ascii="Arial" w:hAnsi="Arial" w:cs="Arial"/>
          <w:snapToGrid/>
          <w:lang w:eastAsia="x-none"/>
        </w:rPr>
      </w:pPr>
      <w:r w:rsidRPr="00085FBA">
        <w:rPr>
          <w:rFonts w:ascii="Arial" w:hAnsi="Arial" w:cs="Arial"/>
          <w:snapToGrid/>
          <w:lang w:eastAsia="x-none"/>
        </w:rPr>
        <w:t>Caso clínico de infección estomacal y/o</w:t>
      </w:r>
    </w:p>
    <w:p w14:paraId="5CE0E19E" w14:textId="77777777" w:rsidR="00096EBA" w:rsidRPr="00085FBA" w:rsidRDefault="00096EBA" w:rsidP="00096EBA">
      <w:pPr>
        <w:pStyle w:val="Prrafodelista"/>
        <w:numPr>
          <w:ilvl w:val="0"/>
          <w:numId w:val="126"/>
        </w:numPr>
        <w:autoSpaceDN w:val="0"/>
        <w:snapToGrid w:val="0"/>
        <w:jc w:val="both"/>
        <w:rPr>
          <w:rFonts w:ascii="Arial" w:hAnsi="Arial" w:cs="Arial"/>
          <w:snapToGrid/>
          <w:lang w:eastAsia="x-none"/>
        </w:rPr>
      </w:pPr>
      <w:r w:rsidRPr="00085FBA">
        <w:rPr>
          <w:rFonts w:ascii="Arial" w:hAnsi="Arial" w:cs="Arial"/>
          <w:snapToGrid/>
          <w:lang w:eastAsia="x-none"/>
        </w:rPr>
        <w:t xml:space="preserve">Brote de intoxicación alimentaria. </w:t>
      </w:r>
    </w:p>
    <w:p w14:paraId="3A3C4151" w14:textId="77777777" w:rsidR="00096EBA" w:rsidRPr="00085FBA" w:rsidRDefault="00096EBA" w:rsidP="00096EBA">
      <w:pPr>
        <w:pStyle w:val="Prrafodelista"/>
        <w:autoSpaceDN w:val="0"/>
        <w:snapToGrid w:val="0"/>
        <w:jc w:val="both"/>
        <w:rPr>
          <w:rFonts w:ascii="Arial" w:hAnsi="Arial" w:cs="Arial"/>
          <w:b/>
          <w:lang w:val="es-MX"/>
        </w:rPr>
      </w:pPr>
    </w:p>
    <w:p w14:paraId="34A2A5E1"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“INSTITUTO” podrá enviar al laboratorio para Análisis clínico (microbiología de alimentos) las muestras testigo, invariablemente al recibir el número de quejas recibidas equivalente entre el 1% (uno por ciento) y 2% (dos por ciento) de la asistencia diaria en el comedor anexo, de acuerdo al ejemplo siguiente:</w:t>
      </w:r>
    </w:p>
    <w:p w14:paraId="5EC28054" w14:textId="77777777" w:rsidR="00096EBA" w:rsidRPr="00085FBA" w:rsidRDefault="00096EBA" w:rsidP="00096EBA">
      <w:pPr>
        <w:jc w:val="both"/>
        <w:rPr>
          <w:rFonts w:ascii="Arial" w:hAnsi="Arial" w:cs="Arial"/>
          <w:lang w:val="es-ES_tradnl" w:eastAsia="x-non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4"/>
        <w:gridCol w:w="1845"/>
      </w:tblGrid>
      <w:tr w:rsidR="00096EBA" w:rsidRPr="00085FBA" w14:paraId="53080268" w14:textId="77777777" w:rsidTr="0036552E">
        <w:trPr>
          <w:jc w:val="center"/>
        </w:trPr>
        <w:tc>
          <w:tcPr>
            <w:tcW w:w="5524" w:type="dxa"/>
            <w:shd w:val="clear" w:color="auto" w:fill="A6A6A6"/>
          </w:tcPr>
          <w:p w14:paraId="66C1FD51" w14:textId="77777777" w:rsidR="00096EBA" w:rsidRPr="00085FBA" w:rsidRDefault="00096EBA" w:rsidP="0036552E">
            <w:pPr>
              <w:jc w:val="center"/>
              <w:rPr>
                <w:rFonts w:ascii="Arial" w:hAnsi="Arial" w:cs="Arial"/>
                <w:b/>
              </w:rPr>
            </w:pPr>
            <w:r w:rsidRPr="00085FBA">
              <w:rPr>
                <w:rFonts w:ascii="Arial" w:hAnsi="Arial" w:cs="Arial"/>
                <w:b/>
              </w:rPr>
              <w:t>Comedor Anexo</w:t>
            </w:r>
          </w:p>
        </w:tc>
        <w:tc>
          <w:tcPr>
            <w:tcW w:w="1845" w:type="dxa"/>
            <w:shd w:val="clear" w:color="auto" w:fill="A6A6A6"/>
          </w:tcPr>
          <w:p w14:paraId="3B1FEE5C" w14:textId="77777777" w:rsidR="00096EBA" w:rsidRPr="00085FBA" w:rsidRDefault="00096EBA" w:rsidP="0036552E">
            <w:pPr>
              <w:jc w:val="center"/>
              <w:rPr>
                <w:rFonts w:ascii="Arial" w:hAnsi="Arial" w:cs="Arial"/>
                <w:b/>
              </w:rPr>
            </w:pPr>
            <w:r w:rsidRPr="00085FBA">
              <w:rPr>
                <w:rFonts w:ascii="Arial" w:hAnsi="Arial" w:cs="Arial"/>
                <w:b/>
              </w:rPr>
              <w:t xml:space="preserve">Ejemplo </w:t>
            </w:r>
          </w:p>
        </w:tc>
      </w:tr>
      <w:tr w:rsidR="00096EBA" w:rsidRPr="00085FBA" w14:paraId="515F8410" w14:textId="77777777" w:rsidTr="0036552E">
        <w:trPr>
          <w:jc w:val="center"/>
        </w:trPr>
        <w:tc>
          <w:tcPr>
            <w:tcW w:w="5524" w:type="dxa"/>
          </w:tcPr>
          <w:p w14:paraId="75513874"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Número de reportes en el comedor anexo Tlalpan </w:t>
            </w:r>
          </w:p>
        </w:tc>
        <w:tc>
          <w:tcPr>
            <w:tcW w:w="1845" w:type="dxa"/>
          </w:tcPr>
          <w:p w14:paraId="47EFB0D4"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7</w:t>
            </w:r>
          </w:p>
        </w:tc>
      </w:tr>
      <w:tr w:rsidR="00096EBA" w:rsidRPr="00085FBA" w14:paraId="3C3A00AE" w14:textId="77777777" w:rsidTr="0036552E">
        <w:trPr>
          <w:jc w:val="center"/>
        </w:trPr>
        <w:tc>
          <w:tcPr>
            <w:tcW w:w="5524" w:type="dxa"/>
          </w:tcPr>
          <w:p w14:paraId="585A4BDA"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Número de asistencia por día en el comedor anexo Tlalpan</w:t>
            </w:r>
          </w:p>
        </w:tc>
        <w:tc>
          <w:tcPr>
            <w:tcW w:w="1845" w:type="dxa"/>
          </w:tcPr>
          <w:p w14:paraId="1B1CD592"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600</w:t>
            </w:r>
          </w:p>
        </w:tc>
      </w:tr>
      <w:tr w:rsidR="00096EBA" w:rsidRPr="00085FBA" w14:paraId="4254D564" w14:textId="77777777" w:rsidTr="0036552E">
        <w:trPr>
          <w:jc w:val="center"/>
        </w:trPr>
        <w:tc>
          <w:tcPr>
            <w:tcW w:w="5524" w:type="dxa"/>
          </w:tcPr>
          <w:p w14:paraId="1838E75C"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Porcentaje de reportes recibidos. </w:t>
            </w:r>
          </w:p>
        </w:tc>
        <w:tc>
          <w:tcPr>
            <w:tcW w:w="1845" w:type="dxa"/>
          </w:tcPr>
          <w:p w14:paraId="5A106739"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1.16 %</w:t>
            </w:r>
          </w:p>
        </w:tc>
      </w:tr>
      <w:tr w:rsidR="00096EBA" w:rsidRPr="00085FBA" w14:paraId="059F1927" w14:textId="77777777" w:rsidTr="0036552E">
        <w:trPr>
          <w:jc w:val="center"/>
        </w:trPr>
        <w:tc>
          <w:tcPr>
            <w:tcW w:w="5524" w:type="dxa"/>
          </w:tcPr>
          <w:p w14:paraId="4B8B3572"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Procede para llevar a cabo el análisis de muestras </w:t>
            </w:r>
          </w:p>
        </w:tc>
        <w:tc>
          <w:tcPr>
            <w:tcW w:w="1845" w:type="dxa"/>
          </w:tcPr>
          <w:p w14:paraId="368E2145"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 xml:space="preserve">SI </w:t>
            </w:r>
          </w:p>
        </w:tc>
      </w:tr>
    </w:tbl>
    <w:p w14:paraId="4394B2C7" w14:textId="77777777" w:rsidR="00096EBA" w:rsidRPr="00085FBA" w:rsidRDefault="00096EBA" w:rsidP="00096EBA">
      <w:pPr>
        <w:jc w:val="both"/>
        <w:rPr>
          <w:rFonts w:ascii="Arial" w:hAnsi="Arial" w:cs="Arial"/>
        </w:rPr>
      </w:pPr>
    </w:p>
    <w:p w14:paraId="3A9B4C51"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Los porcentajes deberán ser calculados en razón de la asistencia que se tenga en el comedor anexo. </w:t>
      </w:r>
    </w:p>
    <w:p w14:paraId="72CB98F6" w14:textId="77777777" w:rsidR="00096EBA" w:rsidRPr="00085FBA" w:rsidRDefault="00096EBA" w:rsidP="00096EBA">
      <w:pPr>
        <w:jc w:val="both"/>
        <w:rPr>
          <w:rFonts w:ascii="Arial" w:hAnsi="Arial" w:cs="Arial"/>
          <w:lang w:val="es-ES_tradnl" w:eastAsia="x-none"/>
        </w:rPr>
      </w:pPr>
    </w:p>
    <w:p w14:paraId="07B817E5"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El tipo de análisis clínico a realizar deberán ser:  </w:t>
      </w:r>
    </w:p>
    <w:p w14:paraId="3C796FDA" w14:textId="77777777" w:rsidR="00096EBA" w:rsidRPr="00085FBA" w:rsidRDefault="00096EBA" w:rsidP="00096EBA">
      <w:pPr>
        <w:jc w:val="both"/>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6"/>
        <w:gridCol w:w="5528"/>
      </w:tblGrid>
      <w:tr w:rsidR="00096EBA" w:rsidRPr="00085FBA" w14:paraId="7D9E5DBC" w14:textId="77777777" w:rsidTr="0036552E">
        <w:trPr>
          <w:jc w:val="center"/>
        </w:trPr>
        <w:tc>
          <w:tcPr>
            <w:tcW w:w="2606"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19C4D8DC" w14:textId="77777777" w:rsidR="00096EBA" w:rsidRPr="00085FBA" w:rsidRDefault="00096EBA" w:rsidP="0036552E">
            <w:pPr>
              <w:autoSpaceDN w:val="0"/>
              <w:jc w:val="center"/>
              <w:rPr>
                <w:rFonts w:ascii="Arial" w:hAnsi="Arial" w:cs="Arial"/>
                <w:b/>
              </w:rPr>
            </w:pPr>
            <w:r w:rsidRPr="00085FBA">
              <w:rPr>
                <w:rFonts w:ascii="Arial" w:hAnsi="Arial" w:cs="Arial"/>
                <w:b/>
              </w:rPr>
              <w:t>Parámetro</w:t>
            </w:r>
          </w:p>
        </w:tc>
        <w:tc>
          <w:tcPr>
            <w:tcW w:w="5528"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2FC04185" w14:textId="77777777" w:rsidR="00096EBA" w:rsidRPr="00085FBA" w:rsidRDefault="00096EBA" w:rsidP="0036552E">
            <w:pPr>
              <w:autoSpaceDN w:val="0"/>
              <w:jc w:val="center"/>
              <w:rPr>
                <w:rFonts w:ascii="Arial" w:hAnsi="Arial" w:cs="Arial"/>
                <w:b/>
              </w:rPr>
            </w:pPr>
            <w:r w:rsidRPr="00085FBA">
              <w:rPr>
                <w:rFonts w:ascii="Arial" w:hAnsi="Arial" w:cs="Arial"/>
                <w:b/>
              </w:rPr>
              <w:t>Microbiológicos a realizar a la muestra testigo</w:t>
            </w:r>
          </w:p>
        </w:tc>
      </w:tr>
      <w:tr w:rsidR="00096EBA" w:rsidRPr="00085FBA" w14:paraId="3509EA9B" w14:textId="77777777" w:rsidTr="0036552E">
        <w:trPr>
          <w:jc w:val="center"/>
        </w:trPr>
        <w:tc>
          <w:tcPr>
            <w:tcW w:w="2606" w:type="dxa"/>
            <w:tcBorders>
              <w:top w:val="single" w:sz="4" w:space="0" w:color="000000"/>
              <w:left w:val="single" w:sz="4" w:space="0" w:color="000000"/>
              <w:bottom w:val="single" w:sz="4" w:space="0" w:color="000000"/>
              <w:right w:val="single" w:sz="4" w:space="0" w:color="000000"/>
            </w:tcBorders>
            <w:vAlign w:val="center"/>
            <w:hideMark/>
          </w:tcPr>
          <w:p w14:paraId="3F7EEE02"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Alimentos preparados.</w:t>
            </w:r>
          </w:p>
        </w:tc>
        <w:tc>
          <w:tcPr>
            <w:tcW w:w="5528" w:type="dxa"/>
            <w:tcBorders>
              <w:top w:val="single" w:sz="4" w:space="0" w:color="000000"/>
              <w:left w:val="single" w:sz="4" w:space="0" w:color="000000"/>
              <w:bottom w:val="single" w:sz="4" w:space="0" w:color="000000"/>
              <w:right w:val="single" w:sz="4" w:space="0" w:color="000000"/>
            </w:tcBorders>
            <w:hideMark/>
          </w:tcPr>
          <w:p w14:paraId="037D8E2F"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Microbiológico básico:</w:t>
            </w:r>
          </w:p>
          <w:p w14:paraId="02C4512F" w14:textId="77777777" w:rsidR="00096EBA" w:rsidRPr="00085FBA" w:rsidRDefault="00096EBA" w:rsidP="00096EBA">
            <w:pPr>
              <w:numPr>
                <w:ilvl w:val="0"/>
                <w:numId w:val="132"/>
              </w:numPr>
              <w:jc w:val="both"/>
              <w:rPr>
                <w:rFonts w:ascii="Arial" w:hAnsi="Arial" w:cs="Arial"/>
                <w:lang w:val="es-ES_tradnl" w:eastAsia="x-none"/>
              </w:rPr>
            </w:pPr>
            <w:r w:rsidRPr="00085FBA">
              <w:rPr>
                <w:rFonts w:ascii="Arial" w:hAnsi="Arial" w:cs="Arial"/>
                <w:lang w:val="es-ES_tradnl" w:eastAsia="x-none"/>
              </w:rPr>
              <w:t>Cuenta de mesofílicos aerobios</w:t>
            </w:r>
          </w:p>
          <w:p w14:paraId="406B1CB7" w14:textId="77777777" w:rsidR="00096EBA" w:rsidRPr="00085FBA" w:rsidRDefault="00096EBA" w:rsidP="00096EBA">
            <w:pPr>
              <w:numPr>
                <w:ilvl w:val="0"/>
                <w:numId w:val="132"/>
              </w:numPr>
              <w:jc w:val="both"/>
              <w:rPr>
                <w:rFonts w:ascii="Arial" w:hAnsi="Arial" w:cs="Arial"/>
                <w:lang w:val="es-ES_tradnl" w:eastAsia="x-none"/>
              </w:rPr>
            </w:pPr>
            <w:r w:rsidRPr="00085FBA">
              <w:rPr>
                <w:rFonts w:ascii="Arial" w:hAnsi="Arial" w:cs="Arial"/>
                <w:lang w:val="es-ES_tradnl" w:eastAsia="x-none"/>
              </w:rPr>
              <w:t>Cuenta de coliformes totales</w:t>
            </w:r>
          </w:p>
          <w:p w14:paraId="68396B80" w14:textId="77777777" w:rsidR="00096EBA" w:rsidRPr="00085FBA" w:rsidRDefault="00096EBA" w:rsidP="00096EBA">
            <w:pPr>
              <w:numPr>
                <w:ilvl w:val="0"/>
                <w:numId w:val="132"/>
              </w:numPr>
              <w:jc w:val="both"/>
              <w:rPr>
                <w:rFonts w:ascii="Arial" w:hAnsi="Arial" w:cs="Arial"/>
                <w:lang w:val="es-ES_tradnl" w:eastAsia="x-none"/>
              </w:rPr>
            </w:pPr>
            <w:r w:rsidRPr="00085FBA">
              <w:rPr>
                <w:rFonts w:ascii="Arial" w:hAnsi="Arial" w:cs="Arial"/>
                <w:lang w:val="es-ES_tradnl" w:eastAsia="x-none"/>
              </w:rPr>
              <w:t>Cuenta de coliformes fecales</w:t>
            </w:r>
          </w:p>
          <w:p w14:paraId="7DDE083B" w14:textId="77777777" w:rsidR="00096EBA" w:rsidRPr="00085FBA" w:rsidRDefault="00096EBA" w:rsidP="00096EBA">
            <w:pPr>
              <w:numPr>
                <w:ilvl w:val="0"/>
                <w:numId w:val="132"/>
              </w:numPr>
              <w:jc w:val="both"/>
              <w:rPr>
                <w:rFonts w:ascii="Arial" w:hAnsi="Arial" w:cs="Arial"/>
                <w:lang w:val="es-ES_tradnl" w:eastAsia="x-none"/>
              </w:rPr>
            </w:pPr>
            <w:r w:rsidRPr="00085FBA">
              <w:rPr>
                <w:rFonts w:ascii="Arial" w:hAnsi="Arial" w:cs="Arial"/>
                <w:lang w:val="es-ES_tradnl" w:eastAsia="x-none"/>
              </w:rPr>
              <w:t>Staphylococcus aureus</w:t>
            </w:r>
          </w:p>
          <w:p w14:paraId="49EEAD81" w14:textId="77777777" w:rsidR="00096EBA" w:rsidRPr="00085FBA" w:rsidRDefault="00096EBA" w:rsidP="00096EBA">
            <w:pPr>
              <w:numPr>
                <w:ilvl w:val="0"/>
                <w:numId w:val="132"/>
              </w:numPr>
              <w:jc w:val="both"/>
              <w:rPr>
                <w:rFonts w:ascii="Arial" w:hAnsi="Arial" w:cs="Arial"/>
                <w:lang w:val="es-ES_tradnl" w:eastAsia="x-none"/>
              </w:rPr>
            </w:pPr>
            <w:r w:rsidRPr="00085FBA">
              <w:rPr>
                <w:rFonts w:ascii="Arial" w:hAnsi="Arial" w:cs="Arial"/>
                <w:lang w:val="es-ES_tradnl" w:eastAsia="x-none"/>
              </w:rPr>
              <w:t>Salmonella sp</w:t>
            </w:r>
          </w:p>
          <w:p w14:paraId="64830142" w14:textId="77777777" w:rsidR="00096EBA" w:rsidRPr="00085FBA" w:rsidRDefault="00096EBA" w:rsidP="00096EBA">
            <w:pPr>
              <w:numPr>
                <w:ilvl w:val="0"/>
                <w:numId w:val="132"/>
              </w:numPr>
              <w:jc w:val="both"/>
              <w:rPr>
                <w:rFonts w:ascii="Arial" w:hAnsi="Arial" w:cs="Arial"/>
                <w:lang w:val="es-ES_tradnl" w:eastAsia="x-none"/>
              </w:rPr>
            </w:pPr>
            <w:r w:rsidRPr="00085FBA">
              <w:rPr>
                <w:rFonts w:ascii="Arial" w:hAnsi="Arial" w:cs="Arial"/>
                <w:lang w:val="es-ES_tradnl" w:eastAsia="x-none"/>
              </w:rPr>
              <w:t>Escherichia coli</w:t>
            </w:r>
          </w:p>
          <w:p w14:paraId="10D42130" w14:textId="77777777" w:rsidR="00096EBA" w:rsidRPr="00085FBA" w:rsidRDefault="00096EBA" w:rsidP="00096EBA">
            <w:pPr>
              <w:numPr>
                <w:ilvl w:val="0"/>
                <w:numId w:val="132"/>
              </w:numPr>
              <w:jc w:val="both"/>
              <w:rPr>
                <w:rFonts w:ascii="Arial" w:hAnsi="Arial" w:cs="Arial"/>
                <w:lang w:val="es-ES_tradnl" w:eastAsia="x-none"/>
              </w:rPr>
            </w:pPr>
            <w:r w:rsidRPr="00085FBA">
              <w:rPr>
                <w:rFonts w:ascii="Arial" w:hAnsi="Arial" w:cs="Arial"/>
                <w:lang w:val="es-ES_tradnl" w:eastAsia="x-none"/>
              </w:rPr>
              <w:t>Algún otro que sea necesario según el reporte médico en su caso.</w:t>
            </w:r>
          </w:p>
        </w:tc>
      </w:tr>
    </w:tbl>
    <w:p w14:paraId="587A10AD" w14:textId="77777777" w:rsidR="00096EBA" w:rsidRPr="00085FBA" w:rsidRDefault="00096EBA" w:rsidP="00096EBA">
      <w:pPr>
        <w:jc w:val="both"/>
        <w:rPr>
          <w:rFonts w:ascii="Arial" w:hAnsi="Arial" w:cs="Arial"/>
          <w:b/>
        </w:rPr>
      </w:pPr>
    </w:p>
    <w:p w14:paraId="5DDEAAEA"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El “PROVEEDOR” como el “INSTITUTO”, de manera conjunta estarán obligados a verificar que la muestra testigo del alimento que se analizará, sea entregada al técnico del laboratorio que determine el “INSTITUTO”, para su posterior análisis. Asimismo, los resultados emitidos por el laboratorio, deberán ser entregados, al administrador del contrato del “INSTITUTO”. </w:t>
      </w:r>
    </w:p>
    <w:p w14:paraId="424FCCB1" w14:textId="77777777" w:rsidR="00096EBA" w:rsidRPr="00085FBA" w:rsidRDefault="00096EBA" w:rsidP="00096EBA">
      <w:pPr>
        <w:jc w:val="both"/>
        <w:rPr>
          <w:rFonts w:ascii="Arial" w:hAnsi="Arial" w:cs="Arial"/>
          <w:lang w:val="es-ES_tradnl" w:eastAsia="x-none"/>
        </w:rPr>
      </w:pPr>
    </w:p>
    <w:p w14:paraId="0A6C7B8B"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Los gastos del laboratorio correrán por cuenta y costo del “PROVEEDOR”.</w:t>
      </w:r>
    </w:p>
    <w:p w14:paraId="7ECC43C8" w14:textId="77777777" w:rsidR="00096EBA" w:rsidRPr="00085FBA" w:rsidRDefault="00096EBA" w:rsidP="00096EBA">
      <w:pPr>
        <w:pStyle w:val="Textoindependiente"/>
        <w:autoSpaceDN w:val="0"/>
        <w:rPr>
          <w:rFonts w:cs="Arial"/>
          <w:sz w:val="20"/>
        </w:rPr>
      </w:pPr>
    </w:p>
    <w:p w14:paraId="7D514A03" w14:textId="77777777" w:rsidR="00096EBA" w:rsidRPr="00085FBA" w:rsidRDefault="00096EBA" w:rsidP="00096EBA">
      <w:pPr>
        <w:pStyle w:val="Textoindependiente"/>
        <w:numPr>
          <w:ilvl w:val="0"/>
          <w:numId w:val="125"/>
        </w:numPr>
        <w:autoSpaceDN w:val="0"/>
        <w:rPr>
          <w:rFonts w:cs="Arial"/>
          <w:b/>
          <w:sz w:val="20"/>
          <w:lang w:val="es-ES_tradnl"/>
        </w:rPr>
      </w:pPr>
      <w:r w:rsidRPr="00085FBA">
        <w:rPr>
          <w:rFonts w:cs="Arial"/>
          <w:b/>
          <w:sz w:val="20"/>
          <w:lang w:val="es-ES_tradnl"/>
        </w:rPr>
        <w:t>Control de calidad en los diferentes procesos del “PROVEEDOR”.</w:t>
      </w:r>
    </w:p>
    <w:p w14:paraId="329146C2" w14:textId="77777777" w:rsidR="00096EBA" w:rsidRPr="00085FBA" w:rsidRDefault="00096EBA" w:rsidP="00096EBA">
      <w:pPr>
        <w:pStyle w:val="Textoindependiente"/>
        <w:rPr>
          <w:rFonts w:cs="Arial"/>
          <w:sz w:val="20"/>
        </w:rPr>
      </w:pPr>
    </w:p>
    <w:p w14:paraId="0A544916" w14:textId="00FC4CA0" w:rsidR="00096EBA" w:rsidRPr="00085FBA" w:rsidRDefault="00096EBA" w:rsidP="00096EBA">
      <w:pPr>
        <w:pStyle w:val="Textoindependiente"/>
        <w:rPr>
          <w:rFonts w:cs="Arial"/>
          <w:sz w:val="20"/>
          <w:lang w:val="es-ES_tradnl"/>
        </w:rPr>
      </w:pPr>
      <w:r w:rsidRPr="00085FBA">
        <w:rPr>
          <w:rFonts w:cs="Arial"/>
          <w:sz w:val="20"/>
          <w:lang w:val="es-ES_tradnl"/>
        </w:rPr>
        <w:t>El “PROVEEDOR” deberá conservar altos estándares de calidad e higiene en sus diferentes</w:t>
      </w:r>
      <w:r w:rsidRPr="00085FBA">
        <w:rPr>
          <w:rFonts w:cs="Arial"/>
          <w:color w:val="FF0000"/>
          <w:sz w:val="20"/>
          <w:lang w:val="es-ES_tradnl"/>
        </w:rPr>
        <w:t xml:space="preserve"> </w:t>
      </w:r>
      <w:r w:rsidRPr="00085FBA">
        <w:rPr>
          <w:rFonts w:cs="Arial"/>
          <w:sz w:val="20"/>
          <w:lang w:val="es-ES_tradnl"/>
        </w:rPr>
        <w:t xml:space="preserve">procesos, para ello es obligatorio qué realice el análisis a través de un laboratorio externo, acreditado ante la Entidad Mexicana de Acreditación EMA. </w:t>
      </w:r>
    </w:p>
    <w:p w14:paraId="5E8484D7" w14:textId="77777777" w:rsidR="00096EBA" w:rsidRPr="00085FBA" w:rsidRDefault="00096EBA" w:rsidP="00096EBA">
      <w:pPr>
        <w:jc w:val="both"/>
        <w:rPr>
          <w:rFonts w:ascii="Arial" w:hAnsi="Arial" w:cs="Arial"/>
          <w:lang w:val="es-ES_tradnl" w:eastAsia="x-none"/>
        </w:rPr>
      </w:pPr>
    </w:p>
    <w:p w14:paraId="1CE9209F"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Los análisis clínicos o microbiológicos que se realizarán deberán garantizar que los alimentos que consumen los usuarios del comedor, se encuentran libres de cualquier organismo patógeno, de acuerdo con los siguientes:</w:t>
      </w:r>
    </w:p>
    <w:p w14:paraId="15A722F6" w14:textId="140B81F1" w:rsidR="00096EBA" w:rsidRDefault="00096EBA" w:rsidP="00096EBA">
      <w:pPr>
        <w:jc w:val="both"/>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9"/>
        <w:gridCol w:w="6109"/>
      </w:tblGrid>
      <w:tr w:rsidR="00096EBA" w:rsidRPr="00085FBA" w14:paraId="6AFE73DD" w14:textId="77777777" w:rsidTr="0036552E">
        <w:trPr>
          <w:jc w:val="center"/>
        </w:trPr>
        <w:tc>
          <w:tcPr>
            <w:tcW w:w="219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AE206A2" w14:textId="77777777" w:rsidR="00096EBA" w:rsidRPr="00085FBA" w:rsidRDefault="00096EBA" w:rsidP="0036552E">
            <w:pPr>
              <w:autoSpaceDN w:val="0"/>
              <w:jc w:val="center"/>
              <w:rPr>
                <w:rFonts w:ascii="Arial" w:hAnsi="Arial" w:cs="Arial"/>
                <w:b/>
                <w:lang w:val="es-ES_tradnl" w:eastAsia="x-none"/>
              </w:rPr>
            </w:pPr>
            <w:r w:rsidRPr="00085FBA">
              <w:rPr>
                <w:rFonts w:ascii="Arial" w:hAnsi="Arial" w:cs="Arial"/>
                <w:b/>
                <w:lang w:val="es-ES_tradnl" w:eastAsia="x-none"/>
              </w:rPr>
              <w:t>Parámetro</w:t>
            </w:r>
          </w:p>
        </w:tc>
        <w:tc>
          <w:tcPr>
            <w:tcW w:w="61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2538BC" w14:textId="77777777" w:rsidR="00096EBA" w:rsidRPr="00085FBA" w:rsidRDefault="00096EBA" w:rsidP="0036552E">
            <w:pPr>
              <w:autoSpaceDN w:val="0"/>
              <w:jc w:val="center"/>
              <w:rPr>
                <w:rFonts w:ascii="Arial" w:hAnsi="Arial" w:cs="Arial"/>
                <w:b/>
                <w:lang w:val="es-ES_tradnl" w:eastAsia="x-none"/>
              </w:rPr>
            </w:pPr>
            <w:r w:rsidRPr="00085FBA">
              <w:rPr>
                <w:rFonts w:ascii="Arial" w:hAnsi="Arial" w:cs="Arial"/>
                <w:b/>
                <w:lang w:val="es-ES_tradnl" w:eastAsia="x-none"/>
              </w:rPr>
              <w:t>Análisis clínicos y/o microbiológicos a realizar</w:t>
            </w:r>
          </w:p>
        </w:tc>
      </w:tr>
      <w:tr w:rsidR="00096EBA" w:rsidRPr="00085FBA" w14:paraId="0C458EDA" w14:textId="77777777" w:rsidTr="0036552E">
        <w:trPr>
          <w:jc w:val="center"/>
        </w:trPr>
        <w:tc>
          <w:tcPr>
            <w:tcW w:w="2199" w:type="dxa"/>
            <w:tcBorders>
              <w:top w:val="single" w:sz="4" w:space="0" w:color="000000"/>
              <w:left w:val="single" w:sz="4" w:space="0" w:color="000000"/>
              <w:bottom w:val="single" w:sz="4" w:space="0" w:color="000000"/>
              <w:right w:val="single" w:sz="4" w:space="0" w:color="000000"/>
            </w:tcBorders>
            <w:hideMark/>
          </w:tcPr>
          <w:p w14:paraId="3EAFD0F5" w14:textId="77777777" w:rsidR="00096EBA" w:rsidRPr="00085FBA" w:rsidRDefault="00096EBA" w:rsidP="0036552E">
            <w:pPr>
              <w:autoSpaceDN w:val="0"/>
              <w:jc w:val="both"/>
              <w:rPr>
                <w:rFonts w:ascii="Arial" w:hAnsi="Arial" w:cs="Arial"/>
                <w:lang w:val="es-ES_tradnl" w:eastAsia="x-none"/>
              </w:rPr>
            </w:pPr>
            <w:r w:rsidRPr="00085FBA">
              <w:rPr>
                <w:rFonts w:ascii="Arial" w:hAnsi="Arial" w:cs="Arial"/>
                <w:lang w:val="es-ES_tradnl" w:eastAsia="x-none"/>
              </w:rPr>
              <w:t>Plantilla de personal del “PROVEEDOR”.</w:t>
            </w:r>
          </w:p>
        </w:tc>
        <w:tc>
          <w:tcPr>
            <w:tcW w:w="6109" w:type="dxa"/>
            <w:tcBorders>
              <w:top w:val="single" w:sz="4" w:space="0" w:color="000000"/>
              <w:left w:val="single" w:sz="4" w:space="0" w:color="000000"/>
              <w:bottom w:val="single" w:sz="4" w:space="0" w:color="000000"/>
              <w:right w:val="single" w:sz="4" w:space="0" w:color="000000"/>
            </w:tcBorders>
            <w:hideMark/>
          </w:tcPr>
          <w:p w14:paraId="79F02197"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Coproparasitoscópico, exudado nasofaríngeo y frotis de manos.</w:t>
            </w:r>
          </w:p>
        </w:tc>
      </w:tr>
      <w:tr w:rsidR="00096EBA" w:rsidRPr="00085FBA" w14:paraId="6762485B" w14:textId="77777777" w:rsidTr="0036552E">
        <w:trPr>
          <w:jc w:val="center"/>
        </w:trPr>
        <w:tc>
          <w:tcPr>
            <w:tcW w:w="2199" w:type="dxa"/>
            <w:tcBorders>
              <w:top w:val="single" w:sz="4" w:space="0" w:color="000000"/>
              <w:left w:val="single" w:sz="4" w:space="0" w:color="000000"/>
              <w:bottom w:val="single" w:sz="4" w:space="0" w:color="000000"/>
              <w:right w:val="single" w:sz="4" w:space="0" w:color="000000"/>
            </w:tcBorders>
            <w:vAlign w:val="center"/>
            <w:hideMark/>
          </w:tcPr>
          <w:p w14:paraId="6385F15F" w14:textId="77777777" w:rsidR="00096EBA" w:rsidRPr="00085FBA" w:rsidRDefault="00096EBA" w:rsidP="0036552E">
            <w:pPr>
              <w:autoSpaceDN w:val="0"/>
              <w:jc w:val="both"/>
              <w:rPr>
                <w:rFonts w:ascii="Arial" w:hAnsi="Arial" w:cs="Arial"/>
                <w:lang w:val="es-ES_tradnl" w:eastAsia="x-none"/>
              </w:rPr>
            </w:pPr>
            <w:r w:rsidRPr="00085FBA">
              <w:rPr>
                <w:rFonts w:ascii="Arial" w:hAnsi="Arial" w:cs="Arial"/>
                <w:lang w:val="es-ES_tradnl" w:eastAsia="x-none"/>
              </w:rPr>
              <w:t>Alimentos preparados.</w:t>
            </w:r>
          </w:p>
        </w:tc>
        <w:tc>
          <w:tcPr>
            <w:tcW w:w="6109" w:type="dxa"/>
            <w:tcBorders>
              <w:top w:val="single" w:sz="4" w:space="0" w:color="000000"/>
              <w:left w:val="single" w:sz="4" w:space="0" w:color="000000"/>
              <w:bottom w:val="single" w:sz="4" w:space="0" w:color="000000"/>
              <w:right w:val="single" w:sz="4" w:space="0" w:color="000000"/>
            </w:tcBorders>
            <w:hideMark/>
          </w:tcPr>
          <w:p w14:paraId="2489C1D9"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Microbiológico básico:</w:t>
            </w:r>
          </w:p>
          <w:p w14:paraId="53DE70BB"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Cuenta de mesofílicos aerobios</w:t>
            </w:r>
          </w:p>
          <w:p w14:paraId="17979A0A"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Cuenta de coliformes totales </w:t>
            </w:r>
          </w:p>
          <w:p w14:paraId="2DFD3EE3"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Cuenta de coliformes fecales </w:t>
            </w:r>
          </w:p>
        </w:tc>
      </w:tr>
      <w:tr w:rsidR="00096EBA" w:rsidRPr="00085FBA" w14:paraId="25383A54" w14:textId="77777777" w:rsidTr="0036552E">
        <w:trPr>
          <w:jc w:val="center"/>
        </w:trPr>
        <w:tc>
          <w:tcPr>
            <w:tcW w:w="2199" w:type="dxa"/>
            <w:tcBorders>
              <w:top w:val="single" w:sz="4" w:space="0" w:color="000000"/>
              <w:left w:val="single" w:sz="4" w:space="0" w:color="000000"/>
              <w:bottom w:val="single" w:sz="4" w:space="0" w:color="000000"/>
              <w:right w:val="single" w:sz="4" w:space="0" w:color="000000"/>
            </w:tcBorders>
            <w:vAlign w:val="center"/>
            <w:hideMark/>
          </w:tcPr>
          <w:p w14:paraId="407EA63F" w14:textId="77777777" w:rsidR="00096EBA" w:rsidRPr="00085FBA" w:rsidRDefault="00096EBA" w:rsidP="0036552E">
            <w:pPr>
              <w:autoSpaceDN w:val="0"/>
              <w:jc w:val="both"/>
              <w:rPr>
                <w:rFonts w:ascii="Arial" w:hAnsi="Arial" w:cs="Arial"/>
                <w:lang w:val="es-ES_tradnl" w:eastAsia="x-none"/>
              </w:rPr>
            </w:pPr>
            <w:r w:rsidRPr="00085FBA">
              <w:rPr>
                <w:rFonts w:ascii="Arial" w:hAnsi="Arial" w:cs="Arial"/>
                <w:lang w:val="es-ES_tradnl" w:eastAsia="x-none"/>
              </w:rPr>
              <w:t>Superficies vivas e inertes.</w:t>
            </w:r>
          </w:p>
        </w:tc>
        <w:tc>
          <w:tcPr>
            <w:tcW w:w="6109" w:type="dxa"/>
            <w:tcBorders>
              <w:top w:val="single" w:sz="4" w:space="0" w:color="000000"/>
              <w:left w:val="single" w:sz="4" w:space="0" w:color="000000"/>
              <w:bottom w:val="single" w:sz="4" w:space="0" w:color="000000"/>
              <w:right w:val="single" w:sz="4" w:space="0" w:color="000000"/>
            </w:tcBorders>
            <w:hideMark/>
          </w:tcPr>
          <w:p w14:paraId="55BC9AE6"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Microbiológico básico:</w:t>
            </w:r>
          </w:p>
          <w:p w14:paraId="3F8F457E"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Cuenta de mesofílicos aerobios</w:t>
            </w:r>
          </w:p>
          <w:p w14:paraId="7669C7BD"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Cuenta de coliformes totales </w:t>
            </w:r>
          </w:p>
          <w:p w14:paraId="53209D1D"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Cuenta de coliformes fecales </w:t>
            </w:r>
          </w:p>
        </w:tc>
      </w:tr>
      <w:tr w:rsidR="00096EBA" w:rsidRPr="00085FBA" w14:paraId="1F98A2AA" w14:textId="77777777" w:rsidTr="0036552E">
        <w:trPr>
          <w:jc w:val="center"/>
        </w:trPr>
        <w:tc>
          <w:tcPr>
            <w:tcW w:w="2199" w:type="dxa"/>
            <w:tcBorders>
              <w:top w:val="single" w:sz="4" w:space="0" w:color="000000"/>
              <w:left w:val="single" w:sz="4" w:space="0" w:color="000000"/>
              <w:bottom w:val="single" w:sz="4" w:space="0" w:color="000000"/>
              <w:right w:val="single" w:sz="4" w:space="0" w:color="000000"/>
            </w:tcBorders>
            <w:hideMark/>
          </w:tcPr>
          <w:p w14:paraId="7922655B" w14:textId="77777777" w:rsidR="00096EBA" w:rsidRPr="00085FBA" w:rsidRDefault="00096EBA" w:rsidP="0036552E">
            <w:pPr>
              <w:autoSpaceDN w:val="0"/>
              <w:jc w:val="both"/>
              <w:rPr>
                <w:rFonts w:ascii="Arial" w:hAnsi="Arial" w:cs="Arial"/>
                <w:lang w:val="es-ES_tradnl" w:eastAsia="x-none"/>
              </w:rPr>
            </w:pPr>
            <w:r w:rsidRPr="00085FBA">
              <w:rPr>
                <w:rFonts w:ascii="Arial" w:hAnsi="Arial" w:cs="Arial"/>
                <w:lang w:val="es-ES_tradnl" w:eastAsia="x-none"/>
              </w:rPr>
              <w:t>Filtro de agua o toma de agua corriente que se encuentren en el interior de las instalaciones del comedor.</w:t>
            </w:r>
          </w:p>
        </w:tc>
        <w:tc>
          <w:tcPr>
            <w:tcW w:w="6109" w:type="dxa"/>
            <w:tcBorders>
              <w:top w:val="single" w:sz="4" w:space="0" w:color="000000"/>
              <w:left w:val="single" w:sz="4" w:space="0" w:color="000000"/>
              <w:bottom w:val="single" w:sz="4" w:space="0" w:color="000000"/>
              <w:right w:val="single" w:sz="4" w:space="0" w:color="000000"/>
            </w:tcBorders>
            <w:hideMark/>
          </w:tcPr>
          <w:p w14:paraId="379740C8"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Microbiológico básico:</w:t>
            </w:r>
          </w:p>
          <w:p w14:paraId="409D01B6"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Cuenta de coliformes totales </w:t>
            </w:r>
          </w:p>
          <w:p w14:paraId="625780C7"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Cuenta de coliformes fecales </w:t>
            </w:r>
          </w:p>
          <w:p w14:paraId="51F42E1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De conformidad con el apartado 5.8 de la Norma Oficial Mexicana NOM-251-SSA1-2009 (Prácticas de higiene para el proceso de alimentos, bebidas o suplementos alimenticios, (DOF. 01 03 2010)</w:t>
            </w:r>
          </w:p>
        </w:tc>
      </w:tr>
    </w:tbl>
    <w:p w14:paraId="3DA50EBA" w14:textId="77777777" w:rsidR="00096EBA" w:rsidRPr="00085FBA" w:rsidRDefault="00096EBA" w:rsidP="00096EBA">
      <w:pPr>
        <w:jc w:val="both"/>
        <w:rPr>
          <w:rFonts w:ascii="Arial" w:hAnsi="Arial" w:cs="Arial"/>
        </w:rPr>
      </w:pPr>
    </w:p>
    <w:p w14:paraId="0032CD8A"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“PROVEEDOR” estará obligado a entregar los resultados y la interpretación de los mismos, así como, las recomendaciones en caso de alguna desviación. Dicha documentación debe entregarse en copia simple al supervisor del contrato durante los 5 días posteriores a la realización del estudio.</w:t>
      </w:r>
    </w:p>
    <w:p w14:paraId="3803E40D" w14:textId="77777777" w:rsidR="00096EBA" w:rsidRPr="00085FBA" w:rsidRDefault="00096EBA" w:rsidP="00096EBA">
      <w:pPr>
        <w:jc w:val="both"/>
        <w:rPr>
          <w:rFonts w:ascii="Arial" w:hAnsi="Arial" w:cs="Arial"/>
        </w:rPr>
      </w:pPr>
    </w:p>
    <w:p w14:paraId="0850940E"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Estos exámenes correrán por cuenta y costo del “PROVEEDOR”.</w:t>
      </w:r>
    </w:p>
    <w:p w14:paraId="164C89F9" w14:textId="77777777" w:rsidR="00096EBA" w:rsidRPr="00085FBA" w:rsidRDefault="00096EBA" w:rsidP="00096EBA">
      <w:pPr>
        <w:jc w:val="both"/>
        <w:rPr>
          <w:rFonts w:ascii="Arial" w:hAnsi="Arial" w:cs="Arial"/>
        </w:rPr>
      </w:pPr>
    </w:p>
    <w:p w14:paraId="1155C15E" w14:textId="77777777" w:rsidR="00096EBA" w:rsidRPr="00E00F52" w:rsidRDefault="00096EBA" w:rsidP="00096EBA">
      <w:pPr>
        <w:pStyle w:val="Ttulo1"/>
        <w:numPr>
          <w:ilvl w:val="0"/>
          <w:numId w:val="136"/>
        </w:numPr>
        <w:ind w:left="284" w:hanging="284"/>
        <w:jc w:val="both"/>
        <w:rPr>
          <w:rFonts w:cs="Arial"/>
          <w:bCs/>
          <w:sz w:val="20"/>
          <w:lang w:val="es-MX"/>
        </w:rPr>
      </w:pPr>
      <w:r w:rsidRPr="00E00F52">
        <w:rPr>
          <w:rFonts w:cs="Arial"/>
          <w:bCs/>
          <w:sz w:val="20"/>
          <w:lang w:val="es-MX"/>
        </w:rPr>
        <w:t xml:space="preserve"> Control del personal del “PROVEEDOR”</w:t>
      </w:r>
    </w:p>
    <w:p w14:paraId="21E7F78F" w14:textId="77777777" w:rsidR="00096EBA" w:rsidRPr="00085FBA" w:rsidRDefault="00096EBA" w:rsidP="00096EBA">
      <w:pPr>
        <w:pStyle w:val="Prrafodelista"/>
        <w:ind w:left="644"/>
        <w:jc w:val="both"/>
        <w:rPr>
          <w:rFonts w:ascii="Arial" w:hAnsi="Arial" w:cs="Arial"/>
          <w:b/>
          <w:bCs/>
          <w:lang w:val="es-MX"/>
        </w:rPr>
      </w:pPr>
    </w:p>
    <w:p w14:paraId="5B10FC91" w14:textId="77777777" w:rsidR="00096EBA" w:rsidRPr="00085FBA" w:rsidRDefault="00096EBA" w:rsidP="00096EBA">
      <w:pPr>
        <w:pStyle w:val="Prrafodelista"/>
        <w:numPr>
          <w:ilvl w:val="0"/>
          <w:numId w:val="116"/>
        </w:numPr>
        <w:autoSpaceDN w:val="0"/>
        <w:snapToGrid w:val="0"/>
        <w:ind w:left="851" w:hanging="284"/>
        <w:jc w:val="both"/>
        <w:rPr>
          <w:rFonts w:ascii="Arial" w:hAnsi="Arial" w:cs="Arial"/>
          <w:b/>
          <w:snapToGrid/>
          <w:lang w:eastAsia="x-none"/>
        </w:rPr>
      </w:pPr>
      <w:r w:rsidRPr="00085FBA">
        <w:rPr>
          <w:rFonts w:ascii="Arial" w:hAnsi="Arial" w:cs="Arial"/>
          <w:b/>
          <w:snapToGrid/>
          <w:lang w:eastAsia="x-none"/>
        </w:rPr>
        <w:t xml:space="preserve">Perfiles y puestos. </w:t>
      </w:r>
    </w:p>
    <w:p w14:paraId="35B63BCA" w14:textId="77777777" w:rsidR="00096EBA" w:rsidRPr="00085FBA" w:rsidRDefault="00096EBA" w:rsidP="00096EBA">
      <w:pPr>
        <w:pStyle w:val="Prrafodelista"/>
        <w:jc w:val="both"/>
        <w:rPr>
          <w:rFonts w:ascii="Arial" w:hAnsi="Arial" w:cs="Arial"/>
          <w:bCs/>
          <w:lang w:val="es-MX"/>
        </w:rPr>
      </w:pPr>
    </w:p>
    <w:p w14:paraId="2B208A8D"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“LICITANTE” deberá presentar una relación de la plantilla del personal que utilizará para brindar el servicio, debiendo para tal efecto apegarse a lo siguiente:</w:t>
      </w:r>
    </w:p>
    <w:p w14:paraId="1A7018B8"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9"/>
        <w:gridCol w:w="7298"/>
      </w:tblGrid>
      <w:tr w:rsidR="00096EBA" w:rsidRPr="00085FBA" w14:paraId="65F82126" w14:textId="77777777" w:rsidTr="0036552E">
        <w:trPr>
          <w:jc w:val="center"/>
        </w:trPr>
        <w:tc>
          <w:tcPr>
            <w:tcW w:w="1951" w:type="dxa"/>
            <w:shd w:val="clear" w:color="auto" w:fill="BFBFBF"/>
          </w:tcPr>
          <w:p w14:paraId="597107FC" w14:textId="77777777" w:rsidR="00096EBA" w:rsidRPr="00085FBA" w:rsidRDefault="00096EBA" w:rsidP="0036552E">
            <w:pPr>
              <w:jc w:val="center"/>
              <w:rPr>
                <w:rFonts w:ascii="Arial" w:hAnsi="Arial" w:cs="Arial"/>
                <w:b/>
              </w:rPr>
            </w:pPr>
            <w:r w:rsidRPr="00085FBA">
              <w:rPr>
                <w:rFonts w:ascii="Arial" w:hAnsi="Arial" w:cs="Arial"/>
                <w:b/>
              </w:rPr>
              <w:t>Puesto</w:t>
            </w:r>
          </w:p>
        </w:tc>
        <w:tc>
          <w:tcPr>
            <w:tcW w:w="7502" w:type="dxa"/>
            <w:shd w:val="clear" w:color="auto" w:fill="BFBFBF"/>
          </w:tcPr>
          <w:p w14:paraId="604C30C7" w14:textId="77777777" w:rsidR="00096EBA" w:rsidRPr="00085FBA" w:rsidRDefault="00096EBA" w:rsidP="0036552E">
            <w:pPr>
              <w:jc w:val="center"/>
              <w:rPr>
                <w:rFonts w:ascii="Arial" w:hAnsi="Arial" w:cs="Arial"/>
                <w:b/>
              </w:rPr>
            </w:pPr>
            <w:r w:rsidRPr="00085FBA">
              <w:rPr>
                <w:rFonts w:ascii="Arial" w:hAnsi="Arial" w:cs="Arial"/>
                <w:b/>
              </w:rPr>
              <w:t>Requisitos</w:t>
            </w:r>
          </w:p>
        </w:tc>
      </w:tr>
      <w:tr w:rsidR="00096EBA" w:rsidRPr="00085FBA" w14:paraId="0C74C548" w14:textId="77777777" w:rsidTr="0036552E">
        <w:trPr>
          <w:jc w:val="center"/>
        </w:trPr>
        <w:tc>
          <w:tcPr>
            <w:tcW w:w="1951" w:type="dxa"/>
            <w:shd w:val="clear" w:color="auto" w:fill="auto"/>
          </w:tcPr>
          <w:p w14:paraId="7B1CAD5B"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Supervisor general de operaciones</w:t>
            </w:r>
          </w:p>
        </w:tc>
        <w:tc>
          <w:tcPr>
            <w:tcW w:w="7502" w:type="dxa"/>
            <w:shd w:val="clear" w:color="auto" w:fill="auto"/>
          </w:tcPr>
          <w:p w14:paraId="1633743F" w14:textId="4D342A05"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Profesionista con grado de licenciatura en Administración de Empresas, Nutrición, Ingeniería en alimentos o Químico en Alimentos o cualquier carrera relacionada en el ámbito gastronómico </w:t>
            </w:r>
          </w:p>
          <w:p w14:paraId="4EFF55D9" w14:textId="77777777" w:rsidR="00096EBA" w:rsidRPr="00085FBA" w:rsidRDefault="00096EBA" w:rsidP="0036552E">
            <w:pPr>
              <w:jc w:val="both"/>
              <w:rPr>
                <w:rFonts w:ascii="Arial" w:hAnsi="Arial" w:cs="Arial"/>
                <w:lang w:val="es-ES_tradnl" w:eastAsia="x-none"/>
              </w:rPr>
            </w:pPr>
          </w:p>
          <w:p w14:paraId="348D522E"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Debiendo acreditar por lo menos un año de experiencia, en actividades similares a lo solicitado.</w:t>
            </w:r>
          </w:p>
          <w:p w14:paraId="2C967B37" w14:textId="77777777" w:rsidR="00096EBA" w:rsidRPr="00085FBA" w:rsidRDefault="00096EBA" w:rsidP="0036552E">
            <w:pPr>
              <w:jc w:val="both"/>
              <w:rPr>
                <w:rFonts w:ascii="Arial" w:hAnsi="Arial" w:cs="Arial"/>
                <w:lang w:val="es-ES_tradnl" w:eastAsia="x-none"/>
              </w:rPr>
            </w:pPr>
          </w:p>
          <w:p w14:paraId="2401B1EB"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Adjuntar copia del título y/o cédula profesional y certificados o diplomas con validez oficial y currículo con datos personales y laborales.</w:t>
            </w:r>
          </w:p>
          <w:p w14:paraId="70133C0A" w14:textId="77777777" w:rsidR="00096EBA" w:rsidRPr="00085FBA" w:rsidRDefault="00096EBA" w:rsidP="0036552E">
            <w:pPr>
              <w:jc w:val="both"/>
              <w:rPr>
                <w:rFonts w:ascii="Arial" w:hAnsi="Arial" w:cs="Arial"/>
                <w:lang w:val="es-ES_tradnl" w:eastAsia="x-none"/>
              </w:rPr>
            </w:pPr>
          </w:p>
          <w:p w14:paraId="2CF34A43"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Adjuntar copia del o los certificados expedidos por los organismos autorizados como la Secretaría de Turismo, donde se compruebe que al menos ha tomado un curso de manejo higiénico de alimentos, para la obtención del Distintivo H, el cual debe tener fecha previa a este procedimiento.</w:t>
            </w:r>
          </w:p>
        </w:tc>
      </w:tr>
      <w:tr w:rsidR="00096EBA" w:rsidRPr="00085FBA" w14:paraId="0EBF7AFB" w14:textId="77777777" w:rsidTr="0036552E">
        <w:trPr>
          <w:jc w:val="center"/>
        </w:trPr>
        <w:tc>
          <w:tcPr>
            <w:tcW w:w="1951" w:type="dxa"/>
            <w:shd w:val="clear" w:color="auto" w:fill="auto"/>
          </w:tcPr>
          <w:p w14:paraId="76C125EF"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lastRenderedPageBreak/>
              <w:t>Nutriólogo</w:t>
            </w:r>
          </w:p>
        </w:tc>
        <w:tc>
          <w:tcPr>
            <w:tcW w:w="7502" w:type="dxa"/>
            <w:shd w:val="clear" w:color="auto" w:fill="auto"/>
          </w:tcPr>
          <w:p w14:paraId="6AD9264D"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Profesionista con grado de licenciatura en Nutrición, debiendo acreditar por lo menos un año de experiencia en actividades relacionadas a lo solicitado. </w:t>
            </w:r>
          </w:p>
          <w:p w14:paraId="279F4824" w14:textId="77777777" w:rsidR="00096EBA" w:rsidRPr="00085FBA" w:rsidRDefault="00096EBA" w:rsidP="0036552E">
            <w:pPr>
              <w:jc w:val="both"/>
              <w:rPr>
                <w:rFonts w:ascii="Arial" w:hAnsi="Arial" w:cs="Arial"/>
                <w:lang w:val="es-ES_tradnl" w:eastAsia="x-none"/>
              </w:rPr>
            </w:pPr>
          </w:p>
          <w:p w14:paraId="249F63C6"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Adjuntar copia del título y/o cédula profesional y certificados o diplomas con validez oficial, así como currículo con datos personales y laborales.</w:t>
            </w:r>
          </w:p>
          <w:p w14:paraId="11C35C7A"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Adjuntar copia del o los certificados expedidos por los organismos autorizados como la Secretaría de Turismo, donde se compruebe que al menos ha tomado un curso de manejo higiénico de alimentos para la obtención del Distintivo H, el cual debe tener fecha previa a este procedimiento.</w:t>
            </w:r>
          </w:p>
        </w:tc>
      </w:tr>
      <w:tr w:rsidR="00096EBA" w:rsidRPr="00085FBA" w14:paraId="1DC59CFE" w14:textId="77777777" w:rsidTr="0036552E">
        <w:trPr>
          <w:jc w:val="center"/>
        </w:trPr>
        <w:tc>
          <w:tcPr>
            <w:tcW w:w="1951" w:type="dxa"/>
            <w:shd w:val="clear" w:color="auto" w:fill="auto"/>
          </w:tcPr>
          <w:p w14:paraId="62DDADAC"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Supervisor auxiliar de operaciones</w:t>
            </w:r>
          </w:p>
        </w:tc>
        <w:tc>
          <w:tcPr>
            <w:tcW w:w="7502" w:type="dxa"/>
            <w:shd w:val="clear" w:color="auto" w:fill="auto"/>
          </w:tcPr>
          <w:p w14:paraId="6D5C8C0E" w14:textId="1FA955CC"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Profesionista de nivel licenciatura o ingeniería bioquímica, profesional técnico en alimentos y /o bebidas, gastronomía o administración.</w:t>
            </w:r>
          </w:p>
          <w:p w14:paraId="1275D67F" w14:textId="77777777" w:rsidR="00096EBA" w:rsidRPr="00085FBA" w:rsidRDefault="00096EBA" w:rsidP="0036552E">
            <w:pPr>
              <w:jc w:val="both"/>
              <w:rPr>
                <w:rFonts w:ascii="Arial" w:hAnsi="Arial" w:cs="Arial"/>
                <w:lang w:val="es-ES_tradnl" w:eastAsia="x-none"/>
              </w:rPr>
            </w:pPr>
          </w:p>
          <w:p w14:paraId="4DB27EB5"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Con experiencia de por lo menos un año en puesto similar, deberá contar con excelente actitud de servicio.</w:t>
            </w:r>
          </w:p>
          <w:p w14:paraId="53B3C4E9" w14:textId="77777777" w:rsidR="00096EBA" w:rsidRPr="00085FBA" w:rsidRDefault="00096EBA" w:rsidP="0036552E">
            <w:pPr>
              <w:jc w:val="both"/>
              <w:rPr>
                <w:rFonts w:ascii="Arial" w:hAnsi="Arial" w:cs="Arial"/>
                <w:lang w:val="es-ES_tradnl" w:eastAsia="x-none"/>
              </w:rPr>
            </w:pPr>
          </w:p>
          <w:p w14:paraId="329612B6"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Adjuntar copia del título y/o cédula profesional y certificados o diplomas con validez oficial y currículo con datos personales y laborales.</w:t>
            </w:r>
          </w:p>
          <w:p w14:paraId="42589174" w14:textId="77777777" w:rsidR="00096EBA" w:rsidRPr="00085FBA" w:rsidRDefault="00096EBA" w:rsidP="0036552E">
            <w:pPr>
              <w:jc w:val="both"/>
              <w:rPr>
                <w:rFonts w:ascii="Arial" w:hAnsi="Arial" w:cs="Arial"/>
                <w:lang w:val="es-ES_tradnl" w:eastAsia="x-none"/>
              </w:rPr>
            </w:pPr>
          </w:p>
          <w:p w14:paraId="5AD0F7F7"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Adjuntar copia del o los certificados expedidos por los organismos autorizados como la Secretaría de Turismo, donde se compruebe que al menos ha tomado un curso de manejo higiénico de alimentos, para la obtención del Distintivo H, el cual debe tener fecha previa a este procedimiento.</w:t>
            </w:r>
          </w:p>
        </w:tc>
      </w:tr>
      <w:tr w:rsidR="00096EBA" w:rsidRPr="00085FBA" w14:paraId="3CD7A563" w14:textId="77777777" w:rsidTr="0036552E">
        <w:trPr>
          <w:jc w:val="center"/>
        </w:trPr>
        <w:tc>
          <w:tcPr>
            <w:tcW w:w="1951" w:type="dxa"/>
            <w:shd w:val="clear" w:color="auto" w:fill="auto"/>
          </w:tcPr>
          <w:p w14:paraId="41248315"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Chef </w:t>
            </w:r>
          </w:p>
        </w:tc>
        <w:tc>
          <w:tcPr>
            <w:tcW w:w="7502" w:type="dxa"/>
            <w:shd w:val="clear" w:color="auto" w:fill="auto"/>
          </w:tcPr>
          <w:p w14:paraId="30C5890F" w14:textId="6A018924"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Licenciado en Nutrición Humana y/o cont</w:t>
            </w:r>
            <w:r w:rsidR="003A5785">
              <w:rPr>
                <w:rFonts w:ascii="Arial" w:hAnsi="Arial" w:cs="Arial"/>
                <w:lang w:val="es-ES_tradnl" w:eastAsia="x-none"/>
              </w:rPr>
              <w:t xml:space="preserve">ar con estudios de Gastronomía </w:t>
            </w:r>
            <w:r w:rsidRPr="00085FBA">
              <w:rPr>
                <w:rFonts w:ascii="Arial" w:hAnsi="Arial" w:cs="Arial"/>
                <w:lang w:val="es-ES_tradnl" w:eastAsia="x-none"/>
              </w:rPr>
              <w:t>comprobables.</w:t>
            </w:r>
          </w:p>
          <w:p w14:paraId="2527C26B" w14:textId="77777777" w:rsidR="00096EBA" w:rsidRPr="00085FBA" w:rsidRDefault="00096EBA" w:rsidP="0036552E">
            <w:pPr>
              <w:rPr>
                <w:rFonts w:ascii="Arial" w:hAnsi="Arial" w:cs="Arial"/>
                <w:lang w:val="es-ES_tradnl" w:eastAsia="x-none"/>
              </w:rPr>
            </w:pPr>
          </w:p>
          <w:p w14:paraId="015A3EAB"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Adjuntar copia del título y/o cédula profesional y certificados o diplomas con validez oficial y currículo con datos personales y laborales.</w:t>
            </w:r>
          </w:p>
          <w:p w14:paraId="7E22D7A5" w14:textId="77777777" w:rsidR="00096EBA" w:rsidRPr="00085FBA" w:rsidRDefault="00096EBA" w:rsidP="0036552E">
            <w:pPr>
              <w:jc w:val="both"/>
              <w:rPr>
                <w:rFonts w:ascii="Arial" w:hAnsi="Arial" w:cs="Arial"/>
                <w:lang w:val="es-ES_tradnl" w:eastAsia="x-none"/>
              </w:rPr>
            </w:pPr>
          </w:p>
          <w:p w14:paraId="19B7D79F"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Adjuntar copia del o los certificados expedidos por los organismos autorizados como la Secretaría de Turismo, donde se compruebe que al menos ha tomado un curso de manejo higiénico de alimentos, para la obtención del Distintivo H, el cual debe tener fecha previa a este procedimiento.</w:t>
            </w:r>
          </w:p>
        </w:tc>
      </w:tr>
      <w:tr w:rsidR="00096EBA" w:rsidRPr="00085FBA" w14:paraId="4329A2FF" w14:textId="77777777" w:rsidTr="0036552E">
        <w:trPr>
          <w:trHeight w:val="526"/>
          <w:jc w:val="center"/>
        </w:trPr>
        <w:tc>
          <w:tcPr>
            <w:tcW w:w="1951" w:type="dxa"/>
            <w:shd w:val="clear" w:color="auto" w:fill="auto"/>
          </w:tcPr>
          <w:p w14:paraId="37F08A67"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Ayudantes de cocina</w:t>
            </w:r>
          </w:p>
        </w:tc>
        <w:tc>
          <w:tcPr>
            <w:tcW w:w="7502" w:type="dxa"/>
            <w:shd w:val="clear" w:color="auto" w:fill="auto"/>
          </w:tcPr>
          <w:p w14:paraId="21FA572E"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Experiencia comprobable de por lo menos un año en puesto similar.</w:t>
            </w:r>
          </w:p>
          <w:p w14:paraId="1BEF374F"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Adjuntar currículo con datos personales y laborales.</w:t>
            </w:r>
          </w:p>
        </w:tc>
      </w:tr>
      <w:tr w:rsidR="00096EBA" w:rsidRPr="00085FBA" w14:paraId="16C3AE2F" w14:textId="77777777" w:rsidTr="0036552E">
        <w:trPr>
          <w:jc w:val="center"/>
        </w:trPr>
        <w:tc>
          <w:tcPr>
            <w:tcW w:w="1951" w:type="dxa"/>
            <w:shd w:val="clear" w:color="auto" w:fill="auto"/>
          </w:tcPr>
          <w:p w14:paraId="2F5EED8D"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Cajero (a)</w:t>
            </w:r>
          </w:p>
        </w:tc>
        <w:tc>
          <w:tcPr>
            <w:tcW w:w="7502" w:type="dxa"/>
            <w:shd w:val="clear" w:color="auto" w:fill="auto"/>
          </w:tcPr>
          <w:p w14:paraId="67CBF6B0"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Currículo donde compruebe experiencia mínima de un año en puesto similar.</w:t>
            </w:r>
          </w:p>
        </w:tc>
      </w:tr>
      <w:tr w:rsidR="00096EBA" w:rsidRPr="00085FBA" w14:paraId="5DB9571D" w14:textId="77777777" w:rsidTr="0036552E">
        <w:trPr>
          <w:jc w:val="center"/>
        </w:trPr>
        <w:tc>
          <w:tcPr>
            <w:tcW w:w="1951" w:type="dxa"/>
            <w:shd w:val="clear" w:color="auto" w:fill="auto"/>
          </w:tcPr>
          <w:p w14:paraId="6BFDF84B"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Almacenista</w:t>
            </w:r>
          </w:p>
        </w:tc>
        <w:tc>
          <w:tcPr>
            <w:tcW w:w="7502" w:type="dxa"/>
            <w:shd w:val="clear" w:color="auto" w:fill="auto"/>
          </w:tcPr>
          <w:p w14:paraId="092B506F"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Currículo donde compruebe experiencia mínima de un año en puesto similar.</w:t>
            </w:r>
          </w:p>
        </w:tc>
      </w:tr>
      <w:tr w:rsidR="00096EBA" w:rsidRPr="00085FBA" w14:paraId="7FDDF8DC" w14:textId="77777777" w:rsidTr="0036552E">
        <w:trPr>
          <w:jc w:val="center"/>
        </w:trPr>
        <w:tc>
          <w:tcPr>
            <w:tcW w:w="1951" w:type="dxa"/>
            <w:shd w:val="clear" w:color="auto" w:fill="auto"/>
          </w:tcPr>
          <w:p w14:paraId="2A4FD47E"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Personal de servicio</w:t>
            </w:r>
          </w:p>
        </w:tc>
        <w:tc>
          <w:tcPr>
            <w:tcW w:w="7502" w:type="dxa"/>
            <w:shd w:val="clear" w:color="auto" w:fill="auto"/>
          </w:tcPr>
          <w:p w14:paraId="5397C143"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Currículo donde compruebe experiencia mínima de un año en puesto similar.</w:t>
            </w:r>
          </w:p>
        </w:tc>
      </w:tr>
      <w:tr w:rsidR="00096EBA" w:rsidRPr="00085FBA" w14:paraId="79454ADC" w14:textId="77777777" w:rsidTr="0036552E">
        <w:trPr>
          <w:jc w:val="center"/>
        </w:trPr>
        <w:tc>
          <w:tcPr>
            <w:tcW w:w="1951" w:type="dxa"/>
            <w:shd w:val="clear" w:color="auto" w:fill="auto"/>
          </w:tcPr>
          <w:p w14:paraId="01A101BE"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Ayudante General</w:t>
            </w:r>
          </w:p>
        </w:tc>
        <w:tc>
          <w:tcPr>
            <w:tcW w:w="7502" w:type="dxa"/>
            <w:shd w:val="clear" w:color="auto" w:fill="auto"/>
          </w:tcPr>
          <w:p w14:paraId="18CC8634"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Currículo donde compruebe experiencia mínima de un año en puesto similar.</w:t>
            </w:r>
          </w:p>
        </w:tc>
      </w:tr>
      <w:tr w:rsidR="00096EBA" w:rsidRPr="00085FBA" w14:paraId="163ADA10" w14:textId="77777777" w:rsidTr="0036552E">
        <w:trPr>
          <w:jc w:val="center"/>
        </w:trPr>
        <w:tc>
          <w:tcPr>
            <w:tcW w:w="1951" w:type="dxa"/>
            <w:shd w:val="clear" w:color="auto" w:fill="auto"/>
          </w:tcPr>
          <w:p w14:paraId="7255DAAF"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Personal de Servicio en Línea </w:t>
            </w:r>
          </w:p>
        </w:tc>
        <w:tc>
          <w:tcPr>
            <w:tcW w:w="7502" w:type="dxa"/>
            <w:shd w:val="clear" w:color="auto" w:fill="auto"/>
          </w:tcPr>
          <w:p w14:paraId="62B35E70"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Currículo donde compruebe experiencia mínima de un año en puesto similar.</w:t>
            </w:r>
          </w:p>
        </w:tc>
      </w:tr>
      <w:tr w:rsidR="00096EBA" w:rsidRPr="00085FBA" w14:paraId="5102EDC2" w14:textId="77777777" w:rsidTr="0036552E">
        <w:trPr>
          <w:jc w:val="center"/>
        </w:trPr>
        <w:tc>
          <w:tcPr>
            <w:tcW w:w="1951" w:type="dxa"/>
            <w:shd w:val="clear" w:color="auto" w:fill="auto"/>
          </w:tcPr>
          <w:p w14:paraId="6ACC5673"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Meseros</w:t>
            </w:r>
          </w:p>
        </w:tc>
        <w:tc>
          <w:tcPr>
            <w:tcW w:w="7502" w:type="dxa"/>
            <w:shd w:val="clear" w:color="auto" w:fill="auto"/>
          </w:tcPr>
          <w:p w14:paraId="3C1D7449"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Currículo donde compruebe experiencia mínima de un año en puesto similar.</w:t>
            </w:r>
          </w:p>
        </w:tc>
      </w:tr>
    </w:tbl>
    <w:p w14:paraId="78681220" w14:textId="77777777" w:rsidR="00096EBA" w:rsidRPr="00085FBA" w:rsidRDefault="00096EBA" w:rsidP="00096EBA">
      <w:pPr>
        <w:jc w:val="both"/>
        <w:rPr>
          <w:rFonts w:ascii="Arial" w:hAnsi="Arial" w:cs="Arial"/>
          <w:lang w:val="es-ES_tradnl" w:eastAsia="x-none"/>
        </w:rPr>
      </w:pPr>
    </w:p>
    <w:p w14:paraId="4B8C4FFC"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A fin de que el “INSTITUTO” compruebe las habilidades y conocimientos del personal que será destinado para llevar a cabo la prestación del servicio, el “LICITANTE” deberá anexar el currículum e información que demuestre que su personal cuenta con al menos (1) un año de experiencia en el ramo y de acuerdo a su perfil del puesto, por lo que la información proporcionada del personal candidato a cada puesto deberá ser comprobable.</w:t>
      </w:r>
    </w:p>
    <w:p w14:paraId="60E541D9" w14:textId="77777777" w:rsidR="00096EBA" w:rsidRPr="00085FBA" w:rsidRDefault="00096EBA" w:rsidP="00096EBA">
      <w:pPr>
        <w:jc w:val="both"/>
        <w:rPr>
          <w:rFonts w:ascii="Arial" w:hAnsi="Arial" w:cs="Arial"/>
          <w:lang w:val="es-ES_tradnl" w:eastAsia="x-none"/>
        </w:rPr>
      </w:pPr>
    </w:p>
    <w:p w14:paraId="561C10BA"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lastRenderedPageBreak/>
        <w:t>Respecto al comportamiento del personal del “PROVEEDOR”, deberá ejecutar todas y cada una de sus funciones con responsabilidad, puntualidad, disciplina, cortesía y honradez. Asimismo, queda estrictamente prohibido al personal del “PROVEEDOR” deambular por áreas administrativas ajenas al servicio de comedor.</w:t>
      </w:r>
    </w:p>
    <w:p w14:paraId="0DBA82D2" w14:textId="77777777" w:rsidR="00096EBA" w:rsidRPr="00085FBA" w:rsidRDefault="00096EBA" w:rsidP="00096EBA">
      <w:pPr>
        <w:jc w:val="both"/>
        <w:rPr>
          <w:rFonts w:ascii="Arial" w:hAnsi="Arial" w:cs="Arial"/>
          <w:lang w:val="es-ES_tradnl" w:eastAsia="x-none"/>
        </w:rPr>
      </w:pPr>
    </w:p>
    <w:p w14:paraId="47395E32"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Supervisor del Contrato, a través de los supervisores del servicio, verificarán que el “PROVEEDOR” cumpla con la plantilla mínima de personal requerida por el “INSTITUTO”, la cual no sufrirá cambios en su estructura bajo ninguna circunstancia, debiendo corresponder el perfil del personal a las actividades que realice, cuando algún integrante de la misma no desarrolle sus actividades eficaz y eficientemente, por ausencias, abandono de trabajo o por razones que a su derecho convenga, se levantará el reporte correspondiente, el cual servirá para la aplicación de sanciones económicas que correspondan.</w:t>
      </w:r>
    </w:p>
    <w:p w14:paraId="7EDF8EEF" w14:textId="77777777" w:rsidR="00096EBA" w:rsidRPr="00085FBA" w:rsidRDefault="00096EBA" w:rsidP="00096EBA">
      <w:pPr>
        <w:jc w:val="both"/>
        <w:rPr>
          <w:rFonts w:ascii="Arial" w:hAnsi="Arial" w:cs="Arial"/>
          <w:lang w:val="es-ES_tradnl" w:eastAsia="x-none"/>
        </w:rPr>
      </w:pPr>
    </w:p>
    <w:p w14:paraId="617B60CE"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La alimentación del personal de la plantilla del “PROVEEDOR” será con cargo y costo del mismo “PROVEEDOR”.</w:t>
      </w:r>
      <w:r w:rsidRPr="00085FBA">
        <w:rPr>
          <w:rFonts w:ascii="Arial" w:hAnsi="Arial" w:cs="Arial"/>
          <w:lang w:val="es-ES_tradnl" w:eastAsia="x-none"/>
        </w:rPr>
        <w:tab/>
      </w:r>
    </w:p>
    <w:p w14:paraId="553DB3F3" w14:textId="77777777" w:rsidR="00096EBA" w:rsidRPr="00085FBA" w:rsidRDefault="00096EBA" w:rsidP="00096EBA">
      <w:pPr>
        <w:jc w:val="both"/>
        <w:rPr>
          <w:rFonts w:ascii="Arial" w:hAnsi="Arial" w:cs="Arial"/>
          <w:lang w:val="es-ES_tradnl" w:eastAsia="x-none"/>
        </w:rPr>
      </w:pPr>
    </w:p>
    <w:p w14:paraId="3B2D4772" w14:textId="77777777" w:rsidR="00096EBA" w:rsidRPr="00085FBA" w:rsidRDefault="00096EBA" w:rsidP="00096EBA">
      <w:pPr>
        <w:pStyle w:val="Prrafodelista"/>
        <w:numPr>
          <w:ilvl w:val="0"/>
          <w:numId w:val="116"/>
        </w:numPr>
        <w:autoSpaceDN w:val="0"/>
        <w:snapToGrid w:val="0"/>
        <w:ind w:left="851" w:hanging="284"/>
        <w:jc w:val="both"/>
        <w:rPr>
          <w:rFonts w:ascii="Arial" w:hAnsi="Arial" w:cs="Arial"/>
          <w:b/>
          <w:snapToGrid/>
          <w:lang w:eastAsia="x-none"/>
        </w:rPr>
      </w:pPr>
      <w:r w:rsidRPr="00085FBA">
        <w:rPr>
          <w:rFonts w:ascii="Arial" w:hAnsi="Arial" w:cs="Arial"/>
          <w:b/>
          <w:snapToGrid/>
          <w:lang w:eastAsia="x-none"/>
        </w:rPr>
        <w:t xml:space="preserve">Personal para la elaboración de los menús. </w:t>
      </w:r>
    </w:p>
    <w:p w14:paraId="531AB5E8" w14:textId="77777777" w:rsidR="00096EBA" w:rsidRPr="00085FBA" w:rsidRDefault="00096EBA" w:rsidP="00096EBA">
      <w:pPr>
        <w:jc w:val="both"/>
        <w:rPr>
          <w:rFonts w:ascii="Arial" w:hAnsi="Arial" w:cs="Arial"/>
          <w:b/>
          <w:bCs/>
        </w:rPr>
      </w:pPr>
    </w:p>
    <w:p w14:paraId="42C168C9"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El personal responsable de diseñar los menús conforme a lo solicitado en la “Guía básica general para la integración de menús”, que se describe en el Apéndice A, no será considerado como parte de la plantilla del personal para la prestación del servicio, toda vez que, dicho personal no se encontrará físicamente en el comedor, sino, únicamente será el contacto con el personal de este “INSTITUTO”, para la programación de menús, debiendo tener la siguiente capacitación y presentar la evidencia profesional (cédula Profesional y Título) a la Dirección de Recursos Materiales y Servicios que lo avale como tal.  </w:t>
      </w:r>
    </w:p>
    <w:p w14:paraId="10DDC941" w14:textId="77777777" w:rsidR="00096EBA" w:rsidRPr="00085FBA" w:rsidRDefault="00096EBA" w:rsidP="00096EBA">
      <w:pPr>
        <w:jc w:val="both"/>
        <w:rPr>
          <w:rFonts w:ascii="Arial" w:hAnsi="Arial" w:cs="Arial"/>
          <w:b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98"/>
        <w:gridCol w:w="3979"/>
      </w:tblGrid>
      <w:tr w:rsidR="00096EBA" w:rsidRPr="00085FBA" w14:paraId="1FE4F69C" w14:textId="77777777" w:rsidTr="0036552E">
        <w:trPr>
          <w:jc w:val="center"/>
        </w:trPr>
        <w:tc>
          <w:tcPr>
            <w:tcW w:w="3898" w:type="dxa"/>
            <w:shd w:val="clear" w:color="auto" w:fill="A6A6A6"/>
          </w:tcPr>
          <w:p w14:paraId="277E7B1C" w14:textId="77777777" w:rsidR="00096EBA" w:rsidRPr="00085FBA" w:rsidRDefault="00096EBA" w:rsidP="0036552E">
            <w:pPr>
              <w:tabs>
                <w:tab w:val="left" w:pos="-74"/>
                <w:tab w:val="left" w:pos="1385"/>
              </w:tabs>
              <w:ind w:left="360" w:hanging="434"/>
              <w:jc w:val="center"/>
              <w:rPr>
                <w:rFonts w:ascii="Arial" w:hAnsi="Arial" w:cs="Arial"/>
                <w:b/>
              </w:rPr>
            </w:pPr>
            <w:r w:rsidRPr="00085FBA">
              <w:rPr>
                <w:rFonts w:ascii="Arial" w:hAnsi="Arial" w:cs="Arial"/>
                <w:b/>
              </w:rPr>
              <w:t>Responsabilidades</w:t>
            </w:r>
          </w:p>
        </w:tc>
        <w:tc>
          <w:tcPr>
            <w:tcW w:w="3979" w:type="dxa"/>
            <w:shd w:val="clear" w:color="auto" w:fill="A6A6A6"/>
          </w:tcPr>
          <w:p w14:paraId="3A45B95D" w14:textId="77777777" w:rsidR="00096EBA" w:rsidRPr="00085FBA" w:rsidRDefault="00096EBA" w:rsidP="0036552E">
            <w:pPr>
              <w:tabs>
                <w:tab w:val="left" w:pos="-74"/>
                <w:tab w:val="left" w:pos="1385"/>
              </w:tabs>
              <w:ind w:left="360" w:hanging="434"/>
              <w:jc w:val="center"/>
              <w:rPr>
                <w:rFonts w:ascii="Arial" w:hAnsi="Arial" w:cs="Arial"/>
                <w:b/>
              </w:rPr>
            </w:pPr>
            <w:r w:rsidRPr="00085FBA">
              <w:rPr>
                <w:rFonts w:ascii="Arial" w:hAnsi="Arial" w:cs="Arial"/>
                <w:b/>
              </w:rPr>
              <w:t>Requisitos que deberá acreditar</w:t>
            </w:r>
          </w:p>
        </w:tc>
      </w:tr>
      <w:tr w:rsidR="00096EBA" w:rsidRPr="00085FBA" w14:paraId="360B7A0A" w14:textId="77777777" w:rsidTr="0036552E">
        <w:trPr>
          <w:jc w:val="center"/>
        </w:trPr>
        <w:tc>
          <w:tcPr>
            <w:tcW w:w="3898" w:type="dxa"/>
            <w:vAlign w:val="center"/>
          </w:tcPr>
          <w:p w14:paraId="2DD57FA3" w14:textId="77777777" w:rsidR="00096EBA" w:rsidRPr="00085FBA" w:rsidRDefault="00096EBA" w:rsidP="0036552E">
            <w:pPr>
              <w:tabs>
                <w:tab w:val="left" w:pos="426"/>
                <w:tab w:val="left" w:pos="1385"/>
              </w:tabs>
              <w:jc w:val="both"/>
              <w:rPr>
                <w:rFonts w:ascii="Arial" w:hAnsi="Arial" w:cs="Arial"/>
                <w:lang w:val="es-ES_tradnl" w:eastAsia="x-none"/>
              </w:rPr>
            </w:pPr>
            <w:r w:rsidRPr="00085FBA">
              <w:rPr>
                <w:rFonts w:ascii="Arial" w:hAnsi="Arial" w:cs="Arial"/>
                <w:lang w:val="es-ES_tradnl" w:eastAsia="x-none"/>
              </w:rPr>
              <w:t>Deberá estar facultado ampliamente para que diseñe los menús a servir, apegándose a lo establecido en la “Guía básica general para la integración de menús”. Con amplia experiencia en el diseño de menús.</w:t>
            </w:r>
          </w:p>
          <w:p w14:paraId="728E5632" w14:textId="77777777" w:rsidR="00096EBA" w:rsidRPr="00085FBA" w:rsidRDefault="00096EBA" w:rsidP="0036552E">
            <w:pPr>
              <w:tabs>
                <w:tab w:val="left" w:pos="317"/>
                <w:tab w:val="left" w:pos="1385"/>
              </w:tabs>
              <w:ind w:left="34"/>
              <w:jc w:val="both"/>
              <w:rPr>
                <w:rFonts w:ascii="Arial" w:hAnsi="Arial" w:cs="Arial"/>
                <w:lang w:val="es-ES_tradnl" w:eastAsia="x-none"/>
              </w:rPr>
            </w:pPr>
          </w:p>
        </w:tc>
        <w:tc>
          <w:tcPr>
            <w:tcW w:w="3979" w:type="dxa"/>
          </w:tcPr>
          <w:p w14:paraId="598DAF07" w14:textId="77777777" w:rsidR="00096EBA" w:rsidRPr="00085FBA" w:rsidRDefault="00096EBA" w:rsidP="0036552E">
            <w:pPr>
              <w:tabs>
                <w:tab w:val="left" w:pos="426"/>
                <w:tab w:val="left" w:pos="1385"/>
              </w:tabs>
              <w:jc w:val="both"/>
              <w:rPr>
                <w:rFonts w:ascii="Arial" w:hAnsi="Arial" w:cs="Arial"/>
                <w:lang w:val="es-ES_tradnl" w:eastAsia="x-none"/>
              </w:rPr>
            </w:pPr>
            <w:r w:rsidRPr="00085FBA">
              <w:rPr>
                <w:rFonts w:ascii="Arial" w:hAnsi="Arial" w:cs="Arial"/>
                <w:lang w:val="es-ES_tradnl" w:eastAsia="x-none"/>
              </w:rPr>
              <w:t>Deberá ser un profesionista con grado de Licenciatura en Nutrición</w:t>
            </w:r>
          </w:p>
          <w:p w14:paraId="2B808AEB" w14:textId="77777777" w:rsidR="00096EBA" w:rsidRPr="00085FBA" w:rsidRDefault="00096EBA" w:rsidP="0036552E">
            <w:pPr>
              <w:tabs>
                <w:tab w:val="left" w:pos="426"/>
                <w:tab w:val="left" w:pos="1385"/>
              </w:tabs>
              <w:jc w:val="both"/>
              <w:rPr>
                <w:rFonts w:ascii="Arial" w:hAnsi="Arial" w:cs="Arial"/>
                <w:lang w:val="es-ES_tradnl" w:eastAsia="x-none"/>
              </w:rPr>
            </w:pPr>
            <w:r w:rsidRPr="00085FBA">
              <w:rPr>
                <w:rFonts w:ascii="Arial" w:hAnsi="Arial" w:cs="Arial"/>
                <w:lang w:val="es-ES_tradnl" w:eastAsia="x-none"/>
              </w:rPr>
              <w:t xml:space="preserve">Debiendo acreditar por lo menos 1 (un) año de experiencia, en actividades similares a lo solicitado. </w:t>
            </w:r>
          </w:p>
          <w:p w14:paraId="7D5E1802" w14:textId="77777777" w:rsidR="00096EBA" w:rsidRPr="00085FBA" w:rsidRDefault="00096EBA" w:rsidP="0036552E">
            <w:pPr>
              <w:tabs>
                <w:tab w:val="left" w:pos="426"/>
                <w:tab w:val="left" w:pos="1385"/>
              </w:tabs>
              <w:jc w:val="both"/>
              <w:rPr>
                <w:rFonts w:ascii="Arial" w:hAnsi="Arial" w:cs="Arial"/>
                <w:lang w:val="es-ES_tradnl" w:eastAsia="x-none"/>
              </w:rPr>
            </w:pPr>
          </w:p>
          <w:p w14:paraId="1DCBFF3D" w14:textId="77777777" w:rsidR="00096EBA" w:rsidRPr="00085FBA" w:rsidRDefault="00096EBA" w:rsidP="0036552E">
            <w:pPr>
              <w:tabs>
                <w:tab w:val="left" w:pos="426"/>
                <w:tab w:val="left" w:pos="1385"/>
              </w:tabs>
              <w:jc w:val="both"/>
              <w:rPr>
                <w:rFonts w:ascii="Arial" w:hAnsi="Arial" w:cs="Arial"/>
                <w:lang w:val="es-ES_tradnl" w:eastAsia="x-none"/>
              </w:rPr>
            </w:pPr>
            <w:r w:rsidRPr="00085FBA">
              <w:rPr>
                <w:rFonts w:ascii="Arial" w:hAnsi="Arial" w:cs="Arial"/>
                <w:lang w:val="es-ES_tradnl" w:eastAsia="x-none"/>
              </w:rPr>
              <w:t xml:space="preserve">Adjuntar copia del título y/o cédula profesional; y currículum con datos personales y laborales. </w:t>
            </w:r>
          </w:p>
        </w:tc>
      </w:tr>
    </w:tbl>
    <w:p w14:paraId="715591EB" w14:textId="77777777" w:rsidR="00096EBA" w:rsidRPr="00085FBA" w:rsidRDefault="00096EBA" w:rsidP="00096EBA">
      <w:pPr>
        <w:tabs>
          <w:tab w:val="left" w:pos="0"/>
          <w:tab w:val="left" w:pos="284"/>
        </w:tabs>
        <w:jc w:val="both"/>
        <w:rPr>
          <w:rFonts w:ascii="Arial" w:hAnsi="Arial" w:cs="Arial"/>
          <w:b/>
        </w:rPr>
      </w:pPr>
    </w:p>
    <w:p w14:paraId="7ACBDEBA" w14:textId="77777777" w:rsidR="00096EBA" w:rsidRPr="00085FBA" w:rsidRDefault="00096EBA" w:rsidP="00096EBA">
      <w:pPr>
        <w:pStyle w:val="Prrafodelista"/>
        <w:numPr>
          <w:ilvl w:val="0"/>
          <w:numId w:val="116"/>
        </w:numPr>
        <w:autoSpaceDN w:val="0"/>
        <w:snapToGrid w:val="0"/>
        <w:ind w:left="851" w:hanging="284"/>
        <w:jc w:val="both"/>
        <w:rPr>
          <w:rFonts w:ascii="Arial" w:hAnsi="Arial" w:cs="Arial"/>
          <w:b/>
          <w:snapToGrid/>
          <w:lang w:eastAsia="x-none"/>
        </w:rPr>
      </w:pPr>
      <w:r w:rsidRPr="00085FBA">
        <w:rPr>
          <w:rFonts w:ascii="Arial" w:hAnsi="Arial" w:cs="Arial"/>
          <w:b/>
          <w:snapToGrid/>
          <w:lang w:eastAsia="x-none"/>
        </w:rPr>
        <w:t>Vestimenta y accesorios</w:t>
      </w:r>
    </w:p>
    <w:p w14:paraId="7A2C773C" w14:textId="77777777" w:rsidR="00096EBA" w:rsidRPr="00085FBA" w:rsidRDefault="00096EBA" w:rsidP="00096EBA">
      <w:pPr>
        <w:tabs>
          <w:tab w:val="left" w:pos="426"/>
        </w:tabs>
        <w:jc w:val="both"/>
        <w:rPr>
          <w:rFonts w:ascii="Arial" w:hAnsi="Arial" w:cs="Arial"/>
          <w:snapToGrid w:val="0"/>
        </w:rPr>
      </w:pPr>
    </w:p>
    <w:p w14:paraId="16E727C5" w14:textId="77777777" w:rsidR="00096EBA" w:rsidRPr="00085FBA" w:rsidRDefault="00096EBA" w:rsidP="00096EBA">
      <w:pPr>
        <w:tabs>
          <w:tab w:val="left" w:pos="426"/>
        </w:tabs>
        <w:jc w:val="both"/>
        <w:rPr>
          <w:rFonts w:ascii="Arial" w:hAnsi="Arial" w:cs="Arial"/>
          <w:lang w:val="es-ES_tradnl" w:eastAsia="x-none"/>
        </w:rPr>
      </w:pPr>
      <w:r w:rsidRPr="00085FBA">
        <w:rPr>
          <w:rFonts w:ascii="Arial" w:hAnsi="Arial" w:cs="Arial"/>
          <w:lang w:val="es-ES_tradnl" w:eastAsia="x-none"/>
        </w:rPr>
        <w:t>Todo el personal que brinde el servicio, deberá presentarse pulcro e impecable tanto en su persona como en su indumentaria, con cambio diario de uniforme (otorgado y con cargo por el “PROVEEDOR”), cofia y cubre bocas.</w:t>
      </w:r>
    </w:p>
    <w:p w14:paraId="3CED647E" w14:textId="77777777" w:rsidR="00096EBA" w:rsidRPr="00085FBA" w:rsidRDefault="00096EBA" w:rsidP="00096EBA">
      <w:pPr>
        <w:tabs>
          <w:tab w:val="left" w:pos="426"/>
        </w:tabs>
        <w:jc w:val="both"/>
        <w:rPr>
          <w:rFonts w:ascii="Arial" w:hAnsi="Arial" w:cs="Arial"/>
          <w:lang w:val="es-ES_tradnl" w:eastAsia="x-none"/>
        </w:rPr>
      </w:pPr>
    </w:p>
    <w:p w14:paraId="7A350AE4"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“LICITANTE”, deberá integrar en su propuesta técnica, la descripción del uniforme, presentar fotografías con que su personal se presentará a laborar, respecto a cada puesto, incluyendo el color de la tela y el tipo de calzado de seguridad (zapato bajo y antiderrapante).</w:t>
      </w:r>
    </w:p>
    <w:p w14:paraId="5FEFB3DA" w14:textId="77777777" w:rsidR="00096EBA" w:rsidRPr="00085FBA" w:rsidRDefault="00096EBA" w:rsidP="00096EBA">
      <w:pPr>
        <w:tabs>
          <w:tab w:val="left" w:pos="426"/>
        </w:tabs>
        <w:jc w:val="both"/>
        <w:rPr>
          <w:rFonts w:ascii="Arial" w:hAnsi="Arial" w:cs="Arial"/>
          <w:lang w:val="es-ES_tradnl" w:eastAsia="x-none"/>
        </w:rPr>
      </w:pPr>
    </w:p>
    <w:p w14:paraId="09D3A91C" w14:textId="77777777" w:rsidR="00096EBA" w:rsidRPr="00085FBA" w:rsidRDefault="00096EBA" w:rsidP="00096EBA">
      <w:pPr>
        <w:tabs>
          <w:tab w:val="left" w:pos="0"/>
        </w:tabs>
        <w:jc w:val="both"/>
        <w:rPr>
          <w:rFonts w:ascii="Arial" w:hAnsi="Arial" w:cs="Arial"/>
          <w:lang w:val="es-ES_tradnl" w:eastAsia="x-none"/>
        </w:rPr>
      </w:pPr>
      <w:r w:rsidRPr="00085FBA">
        <w:rPr>
          <w:rFonts w:ascii="Arial" w:hAnsi="Arial" w:cs="Arial"/>
          <w:lang w:val="es-ES_tradnl" w:eastAsia="x-none"/>
        </w:rPr>
        <w:t>Asimismo, el “LICITANTE” en su descripción deberá detallar los accesorios que portará su personal al otorgar el servicio, como: malla o red para el cabello, cofia, gorro de chef, cubre bocas, delantal de tela, delantal ahulado, guantes, porta credencial, etcétera.</w:t>
      </w:r>
    </w:p>
    <w:p w14:paraId="180B54C4" w14:textId="77777777" w:rsidR="00096EBA" w:rsidRPr="00085FBA" w:rsidRDefault="00096EBA" w:rsidP="00096EBA">
      <w:pPr>
        <w:tabs>
          <w:tab w:val="left" w:pos="0"/>
        </w:tabs>
        <w:jc w:val="both"/>
        <w:rPr>
          <w:rFonts w:ascii="Arial" w:hAnsi="Arial" w:cs="Arial"/>
        </w:rPr>
      </w:pPr>
    </w:p>
    <w:p w14:paraId="05BFA285" w14:textId="77777777" w:rsidR="00096EBA" w:rsidRPr="00085FBA" w:rsidRDefault="00096EBA" w:rsidP="00096EBA">
      <w:pPr>
        <w:tabs>
          <w:tab w:val="left" w:pos="426"/>
        </w:tabs>
        <w:jc w:val="both"/>
        <w:rPr>
          <w:rFonts w:ascii="Arial" w:hAnsi="Arial" w:cs="Arial"/>
          <w:lang w:val="es-ES_tradnl" w:eastAsia="x-none"/>
        </w:rPr>
      </w:pPr>
      <w:r w:rsidRPr="00085FBA">
        <w:rPr>
          <w:rFonts w:ascii="Arial" w:hAnsi="Arial" w:cs="Arial"/>
          <w:lang w:val="es-ES_tradnl" w:eastAsia="x-none"/>
        </w:rPr>
        <w:t>Los supervisores y todo el personal que el “PROVEEDOR”, destine para el otorgamiento del servicio, sin excepción deberán observar las siguientes normas de higiene y seguridad:</w:t>
      </w:r>
    </w:p>
    <w:p w14:paraId="23CA8E74" w14:textId="77777777" w:rsidR="00096EBA" w:rsidRPr="00085FBA" w:rsidRDefault="00096EBA" w:rsidP="00096EBA">
      <w:pPr>
        <w:jc w:val="both"/>
        <w:rPr>
          <w:rFonts w:ascii="Arial" w:hAnsi="Arial" w:cs="Arial"/>
        </w:rPr>
      </w:pPr>
    </w:p>
    <w:p w14:paraId="2CC7AC38" w14:textId="52EF665D" w:rsidR="00096EBA" w:rsidRPr="00085FBA" w:rsidRDefault="00096EBA" w:rsidP="00096EBA">
      <w:pPr>
        <w:pStyle w:val="Prrafodelista"/>
        <w:numPr>
          <w:ilvl w:val="0"/>
          <w:numId w:val="109"/>
        </w:numPr>
        <w:tabs>
          <w:tab w:val="left" w:pos="993"/>
        </w:tabs>
        <w:ind w:left="993" w:hanging="426"/>
        <w:jc w:val="both"/>
        <w:rPr>
          <w:rFonts w:ascii="Arial" w:hAnsi="Arial" w:cs="Arial"/>
          <w:snapToGrid/>
          <w:lang w:eastAsia="x-none"/>
        </w:rPr>
      </w:pPr>
      <w:r w:rsidRPr="00085FBA">
        <w:rPr>
          <w:rFonts w:ascii="Arial" w:hAnsi="Arial" w:cs="Arial"/>
          <w:snapToGrid/>
          <w:lang w:eastAsia="x-none"/>
        </w:rPr>
        <w:t xml:space="preserve">Uniforme limpio y en buen estado, con logotipo de la empresa y de conformidad con lo que la empresa presente en su propuesta técnica. </w:t>
      </w:r>
    </w:p>
    <w:p w14:paraId="03269D0A" w14:textId="77777777" w:rsidR="00096EBA" w:rsidRPr="00085FBA" w:rsidRDefault="00096EBA" w:rsidP="00096EBA">
      <w:pPr>
        <w:pStyle w:val="Prrafodelista"/>
        <w:numPr>
          <w:ilvl w:val="0"/>
          <w:numId w:val="109"/>
        </w:numPr>
        <w:tabs>
          <w:tab w:val="left" w:pos="993"/>
        </w:tabs>
        <w:ind w:left="993" w:hanging="426"/>
        <w:jc w:val="both"/>
        <w:rPr>
          <w:rFonts w:ascii="Arial" w:hAnsi="Arial" w:cs="Arial"/>
          <w:snapToGrid/>
          <w:lang w:eastAsia="x-none"/>
        </w:rPr>
      </w:pPr>
      <w:r w:rsidRPr="00085FBA">
        <w:rPr>
          <w:rFonts w:ascii="Arial" w:hAnsi="Arial" w:cs="Arial"/>
          <w:snapToGrid/>
          <w:lang w:eastAsia="x-none"/>
        </w:rPr>
        <w:t>Presentación y limpieza personal, cabello corto y/o recogido, uñas cortas, sin tatuajes en zonas visibles al igual que sin perforaciones en la cara.</w:t>
      </w:r>
    </w:p>
    <w:p w14:paraId="7B63410D" w14:textId="77777777" w:rsidR="00096EBA" w:rsidRPr="00085FBA" w:rsidRDefault="00096EBA" w:rsidP="00096EBA">
      <w:pPr>
        <w:pStyle w:val="Prrafodelista"/>
        <w:numPr>
          <w:ilvl w:val="0"/>
          <w:numId w:val="109"/>
        </w:numPr>
        <w:tabs>
          <w:tab w:val="left" w:pos="993"/>
          <w:tab w:val="left" w:pos="1418"/>
        </w:tabs>
        <w:ind w:left="993" w:hanging="426"/>
        <w:jc w:val="both"/>
        <w:rPr>
          <w:rFonts w:ascii="Arial" w:hAnsi="Arial" w:cs="Arial"/>
          <w:snapToGrid/>
          <w:lang w:eastAsia="x-none"/>
        </w:rPr>
      </w:pPr>
      <w:r w:rsidRPr="00085FBA">
        <w:rPr>
          <w:rFonts w:ascii="Arial" w:hAnsi="Arial" w:cs="Arial"/>
          <w:snapToGrid/>
          <w:lang w:eastAsia="x-none"/>
        </w:rPr>
        <w:lastRenderedPageBreak/>
        <w:t>Para caballeros: sin bigote y/o barba, Para damas: cabello recogido, maquillaje discreto.</w:t>
      </w:r>
    </w:p>
    <w:p w14:paraId="29C38750" w14:textId="77777777" w:rsidR="00096EBA" w:rsidRPr="00085FBA" w:rsidRDefault="00096EBA" w:rsidP="00096EBA">
      <w:pPr>
        <w:pStyle w:val="Prrafodelista"/>
        <w:numPr>
          <w:ilvl w:val="0"/>
          <w:numId w:val="109"/>
        </w:numPr>
        <w:tabs>
          <w:tab w:val="left" w:pos="567"/>
          <w:tab w:val="left" w:pos="709"/>
          <w:tab w:val="left" w:pos="993"/>
        </w:tabs>
        <w:ind w:left="993" w:hanging="426"/>
        <w:jc w:val="both"/>
        <w:rPr>
          <w:rFonts w:ascii="Arial" w:hAnsi="Arial" w:cs="Arial"/>
          <w:snapToGrid/>
          <w:lang w:eastAsia="x-none"/>
        </w:rPr>
      </w:pPr>
      <w:r w:rsidRPr="00085FBA">
        <w:rPr>
          <w:rFonts w:ascii="Arial" w:hAnsi="Arial" w:cs="Arial"/>
          <w:snapToGrid/>
          <w:lang w:eastAsia="x-none"/>
        </w:rPr>
        <w:t>Zapatos bajos industriales y antiderrapantes. (no usar tenis)</w:t>
      </w:r>
    </w:p>
    <w:p w14:paraId="4D2ACEB8" w14:textId="77777777" w:rsidR="00096EBA" w:rsidRPr="00085FBA" w:rsidRDefault="00096EBA" w:rsidP="00096EBA">
      <w:pPr>
        <w:pStyle w:val="Prrafodelista"/>
        <w:numPr>
          <w:ilvl w:val="0"/>
          <w:numId w:val="109"/>
        </w:numPr>
        <w:tabs>
          <w:tab w:val="left" w:pos="567"/>
          <w:tab w:val="left" w:pos="993"/>
        </w:tabs>
        <w:ind w:left="993" w:hanging="426"/>
        <w:jc w:val="both"/>
        <w:rPr>
          <w:rFonts w:ascii="Arial" w:hAnsi="Arial" w:cs="Arial"/>
          <w:snapToGrid/>
          <w:lang w:eastAsia="x-none"/>
        </w:rPr>
      </w:pPr>
      <w:r w:rsidRPr="00085FBA">
        <w:rPr>
          <w:rFonts w:ascii="Arial" w:hAnsi="Arial" w:cs="Arial"/>
          <w:snapToGrid/>
          <w:lang w:eastAsia="x-none"/>
        </w:rPr>
        <w:t xml:space="preserve">Con red o cofia desechable, cubre boca y/o guantes.  </w:t>
      </w:r>
    </w:p>
    <w:p w14:paraId="7E494DB2" w14:textId="77777777" w:rsidR="00096EBA" w:rsidRPr="00085FBA" w:rsidRDefault="00096EBA" w:rsidP="00096EBA">
      <w:pPr>
        <w:pStyle w:val="Prrafodelista"/>
        <w:numPr>
          <w:ilvl w:val="0"/>
          <w:numId w:val="109"/>
        </w:numPr>
        <w:tabs>
          <w:tab w:val="left" w:pos="993"/>
          <w:tab w:val="left" w:pos="1418"/>
        </w:tabs>
        <w:ind w:left="993" w:hanging="426"/>
        <w:jc w:val="both"/>
        <w:rPr>
          <w:rFonts w:ascii="Arial" w:hAnsi="Arial" w:cs="Arial"/>
          <w:snapToGrid/>
          <w:lang w:eastAsia="x-none"/>
        </w:rPr>
      </w:pPr>
      <w:r w:rsidRPr="00085FBA">
        <w:rPr>
          <w:rFonts w:ascii="Arial" w:hAnsi="Arial" w:cs="Arial"/>
          <w:snapToGrid/>
          <w:lang w:eastAsia="x-none"/>
        </w:rPr>
        <w:t>No portar joyería en general (anillos, pulseras, cadenas, broches, etc.)</w:t>
      </w:r>
    </w:p>
    <w:p w14:paraId="5D36923C" w14:textId="77777777" w:rsidR="00096EBA" w:rsidRPr="00085FBA" w:rsidRDefault="00096EBA" w:rsidP="00096EBA">
      <w:pPr>
        <w:pStyle w:val="Prrafodelista"/>
        <w:numPr>
          <w:ilvl w:val="0"/>
          <w:numId w:val="109"/>
        </w:numPr>
        <w:tabs>
          <w:tab w:val="left" w:pos="993"/>
          <w:tab w:val="left" w:pos="1418"/>
        </w:tabs>
        <w:ind w:left="993" w:hanging="426"/>
        <w:jc w:val="both"/>
        <w:rPr>
          <w:rFonts w:ascii="Arial" w:hAnsi="Arial" w:cs="Arial"/>
          <w:u w:val="single"/>
        </w:rPr>
      </w:pPr>
      <w:r w:rsidRPr="00085FBA">
        <w:rPr>
          <w:rFonts w:ascii="Arial" w:hAnsi="Arial" w:cs="Arial"/>
          <w:snapToGrid/>
          <w:lang w:eastAsia="x-none"/>
        </w:rPr>
        <w:t>No podrá presentarse si tiene alguna enfermedad respiratoria, gastrointestinal o herida cutánea en zonas expuestas de la piel que pueda ocasionar contaminación o contagio.</w:t>
      </w:r>
      <w:r w:rsidRPr="00085FBA">
        <w:rPr>
          <w:rFonts w:ascii="Arial" w:hAnsi="Arial" w:cs="Arial"/>
        </w:rPr>
        <w:t xml:space="preserve"> </w:t>
      </w:r>
    </w:p>
    <w:p w14:paraId="1194E948" w14:textId="77777777" w:rsidR="00096EBA" w:rsidRPr="00085FBA" w:rsidRDefault="00096EBA" w:rsidP="00096EBA">
      <w:pPr>
        <w:pStyle w:val="Prrafodelista"/>
        <w:numPr>
          <w:ilvl w:val="0"/>
          <w:numId w:val="109"/>
        </w:numPr>
        <w:tabs>
          <w:tab w:val="left" w:pos="993"/>
          <w:tab w:val="left" w:pos="1418"/>
        </w:tabs>
        <w:ind w:left="993" w:hanging="426"/>
        <w:jc w:val="both"/>
        <w:rPr>
          <w:rFonts w:ascii="Arial" w:hAnsi="Arial" w:cs="Arial"/>
          <w:snapToGrid/>
          <w:lang w:eastAsia="x-none"/>
        </w:rPr>
      </w:pPr>
      <w:r w:rsidRPr="00085FBA">
        <w:rPr>
          <w:rFonts w:ascii="Arial" w:hAnsi="Arial" w:cs="Arial"/>
          <w:snapToGrid/>
          <w:lang w:eastAsia="x-none"/>
        </w:rPr>
        <w:t>El personal de servicio, deberá contar con zapato antiderrapante, pantalón negro, camisa blanca de servicio.</w:t>
      </w:r>
    </w:p>
    <w:p w14:paraId="18C62EB3" w14:textId="77777777" w:rsidR="00096EBA" w:rsidRPr="00085FBA" w:rsidRDefault="00096EBA" w:rsidP="00096EBA">
      <w:pPr>
        <w:pStyle w:val="Prrafodelista"/>
        <w:tabs>
          <w:tab w:val="left" w:pos="993"/>
          <w:tab w:val="left" w:pos="1418"/>
        </w:tabs>
        <w:ind w:left="993"/>
        <w:jc w:val="both"/>
        <w:rPr>
          <w:rFonts w:ascii="Arial" w:hAnsi="Arial" w:cs="Arial"/>
          <w:u w:val="single"/>
        </w:rPr>
      </w:pPr>
    </w:p>
    <w:p w14:paraId="05FA3DB5" w14:textId="17A403A4" w:rsidR="00096EBA" w:rsidRPr="00085FBA" w:rsidRDefault="00096EBA" w:rsidP="00096EBA">
      <w:pPr>
        <w:pStyle w:val="Prrafodelista"/>
        <w:ind w:left="0"/>
        <w:jc w:val="both"/>
        <w:rPr>
          <w:rFonts w:ascii="Arial" w:hAnsi="Arial" w:cs="Arial"/>
          <w:snapToGrid/>
          <w:lang w:eastAsia="x-none"/>
        </w:rPr>
      </w:pPr>
      <w:r w:rsidRPr="00085FBA">
        <w:rPr>
          <w:rFonts w:ascii="Arial" w:hAnsi="Arial" w:cs="Arial"/>
          <w:snapToGrid/>
          <w:lang w:eastAsia="x-none"/>
        </w:rPr>
        <w:t xml:space="preserve">Si el personal del “PROVEEDOR” no se presenta debidamente uniformado y con los elementos que se mencionan con </w:t>
      </w:r>
      <w:r w:rsidR="003A5785" w:rsidRPr="00085FBA">
        <w:rPr>
          <w:rFonts w:ascii="Arial" w:hAnsi="Arial" w:cs="Arial"/>
          <w:snapToGrid/>
          <w:lang w:eastAsia="x-none"/>
        </w:rPr>
        <w:t>anterioridad,</w:t>
      </w:r>
      <w:r w:rsidRPr="00085FBA">
        <w:rPr>
          <w:rFonts w:ascii="Arial" w:hAnsi="Arial" w:cs="Arial"/>
          <w:snapToGrid/>
          <w:lang w:eastAsia="x-none"/>
        </w:rPr>
        <w:t xml:space="preserve"> así como los de protección requeridos, el “INSTITUTO” tendrá la facultad para no permitir su acceso al comedor, tomándolo como incumplimiento, por lo que se levantará el reporte correspondiente que será utilizado para la aplicación de las sanciones económicas correspondientes. </w:t>
      </w:r>
    </w:p>
    <w:p w14:paraId="6C1DF077" w14:textId="77777777" w:rsidR="00096EBA" w:rsidRPr="00085FBA" w:rsidRDefault="00096EBA" w:rsidP="00096EBA">
      <w:pPr>
        <w:jc w:val="both"/>
        <w:rPr>
          <w:rFonts w:ascii="Arial" w:hAnsi="Arial" w:cs="Arial"/>
          <w:i/>
        </w:rPr>
      </w:pPr>
    </w:p>
    <w:p w14:paraId="539EE969" w14:textId="77777777" w:rsidR="00096EBA" w:rsidRPr="00E00F52" w:rsidRDefault="00096EBA" w:rsidP="00096EBA">
      <w:pPr>
        <w:pStyle w:val="Ttulo1"/>
        <w:numPr>
          <w:ilvl w:val="0"/>
          <w:numId w:val="136"/>
        </w:numPr>
        <w:ind w:left="284" w:hanging="284"/>
        <w:jc w:val="both"/>
        <w:rPr>
          <w:rFonts w:cs="Arial"/>
          <w:bCs/>
          <w:sz w:val="20"/>
          <w:lang w:val="es-MX"/>
        </w:rPr>
      </w:pPr>
      <w:r w:rsidRPr="00E00F52">
        <w:rPr>
          <w:rFonts w:cs="Arial"/>
          <w:bCs/>
          <w:sz w:val="20"/>
          <w:lang w:val="es-MX"/>
        </w:rPr>
        <w:t>Suministro de materias primas en caso de preparar alimentos en cocina instalada por el proveedor y calidad de los productos</w:t>
      </w:r>
    </w:p>
    <w:p w14:paraId="126D3571" w14:textId="77777777" w:rsidR="00096EBA" w:rsidRPr="00085FBA" w:rsidRDefault="00096EBA" w:rsidP="00096EBA">
      <w:pPr>
        <w:jc w:val="both"/>
        <w:rPr>
          <w:rFonts w:ascii="Arial" w:hAnsi="Arial" w:cs="Arial"/>
          <w:bCs/>
        </w:rPr>
      </w:pPr>
    </w:p>
    <w:p w14:paraId="02A7F0CB"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“PROVEEDOR” deberá suministrar productos de primera calidad y ser de acuerdo al catálogo de los bienes de consumo descrito en el Anexo Técnico Apéndice F.</w:t>
      </w:r>
    </w:p>
    <w:p w14:paraId="7FCD4CD2" w14:textId="77777777" w:rsidR="00096EBA" w:rsidRPr="00085FBA" w:rsidRDefault="00096EBA" w:rsidP="00096EBA">
      <w:pPr>
        <w:jc w:val="both"/>
        <w:rPr>
          <w:rFonts w:ascii="Arial" w:hAnsi="Arial" w:cs="Arial"/>
          <w:lang w:val="es-ES_tradnl" w:eastAsia="x-none"/>
        </w:rPr>
      </w:pPr>
    </w:p>
    <w:p w14:paraId="02091386"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Con la finalidad de que el “INSTITUTO” tenga la certeza de que la materia prima (cárnicos de res, cerdo y pollo) que se utilizará para el servicio de alimentación, proviene de establecimientos Tipo Inspección Federal (TIF), solicita a los “LICITANTES” dentro de su propuesta técnica, presentar copia simple legible de la certificación TIF de su “PROVEEDOR” de cárnicos de res, cerdo y pollo que utilizará durante la prestación del servicio de comedor en caso de resultar adjudicado, así como, carta en original de respaldo expedida por dicho “PROVEEDOR” TIF, en la que indique expresamente que se compromete con éste a suministrarle calidad y cantidad de los insumos de cárnicos de res, cerdo y pollo requeridos para la preparación de los alimentos, debiendo estar firmada por la persona que tenga poder notarial para actos de administración, adjuntando copia simple legible de su poder notarial e identificación oficial vigente. </w:t>
      </w:r>
    </w:p>
    <w:p w14:paraId="313EB035" w14:textId="77777777" w:rsidR="00096EBA" w:rsidRPr="00085FBA" w:rsidRDefault="00096EBA" w:rsidP="00096EBA">
      <w:pPr>
        <w:jc w:val="both"/>
        <w:rPr>
          <w:rFonts w:ascii="Arial" w:hAnsi="Arial" w:cs="Arial"/>
          <w:lang w:val="es-ES_tradnl" w:eastAsia="x-none"/>
        </w:rPr>
      </w:pPr>
    </w:p>
    <w:p w14:paraId="4CFAA165"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De igual forma, el “LICITANTE” debe presentar de su establecimiento copia simple legible, de por lo menos 3 facturas que correspondan a los últimos 3 meses (una por mes) previos a la fecha del Acto de Presentación y Apertura de Proposiciones, a nombre del “LICITANTE”, en las que se especifiquen claramente la descripción de estos productos (cárnicos de res, cerdo o pollo), acompañadas de su respectivo aviso de movilización y hoja de trabajo a nombre del “LICITANTE” en copia simple legible, con ello se acreditará fehacientemente que el traslado de dichos productos cumplen con la normatividad vigente de sanidad animal, que permite garantizar la calidad e higiene de los productos que se utilizarán en preparación de los alimentos. </w:t>
      </w:r>
    </w:p>
    <w:p w14:paraId="460E7CC1" w14:textId="77777777" w:rsidR="00096EBA" w:rsidRPr="00085FBA" w:rsidRDefault="00096EBA" w:rsidP="00096EBA">
      <w:pPr>
        <w:jc w:val="both"/>
        <w:rPr>
          <w:rFonts w:ascii="Arial" w:hAnsi="Arial" w:cs="Arial"/>
          <w:lang w:val="es-ES_tradnl" w:eastAsia="x-none"/>
        </w:rPr>
      </w:pPr>
    </w:p>
    <w:p w14:paraId="34D4C285"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Para el caso de la carne de res, el “LICITANTE” debe presentar copia simple legible, análisis de clembuterol, en los que se indique que la carne de res que se oferta en el presente procedimiento de contratación, se encuentra libre de esta sustancia, expedidos a nombre del “LICITANTE” o del establecimiento TIF de donde procede la carne res que se oferta, dichos análisis deberán ser realizados por un laboratorio de alimentos acreditado ante la Secretaría de Salud y contar con antigüedad no mayor a seis meses a la fecha del Acto de Presentación y Apertura de Proposiciones; anexando copia simple legible de la acreditación vigente ante la EMA del Laboratorio de Alimentos.</w:t>
      </w:r>
    </w:p>
    <w:p w14:paraId="613729F4" w14:textId="77777777" w:rsidR="00096EBA" w:rsidRPr="00085FBA" w:rsidRDefault="00096EBA" w:rsidP="00096EBA">
      <w:pPr>
        <w:jc w:val="both"/>
        <w:rPr>
          <w:rFonts w:ascii="Arial" w:hAnsi="Arial" w:cs="Arial"/>
          <w:lang w:val="es-ES_tradnl" w:eastAsia="x-none"/>
        </w:rPr>
      </w:pPr>
    </w:p>
    <w:p w14:paraId="1C5153FA"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De ninguna forma se aceptarán productos que no reúnan los requisitos de calidad solicitados, el “PROVEEDOR” deberá cumplir este requisito, de lo contrario, tendrá que sustituirlo por otros que reúnan la calidad que le está siendo requerida.</w:t>
      </w:r>
    </w:p>
    <w:p w14:paraId="770F6B98" w14:textId="77777777" w:rsidR="00096EBA" w:rsidRPr="00085FBA" w:rsidRDefault="00096EBA" w:rsidP="00096EBA">
      <w:pPr>
        <w:jc w:val="both"/>
        <w:rPr>
          <w:rFonts w:ascii="Arial" w:hAnsi="Arial" w:cs="Arial"/>
          <w:lang w:val="es-ES_tradnl" w:eastAsia="x-none"/>
        </w:rPr>
      </w:pPr>
    </w:p>
    <w:p w14:paraId="259F94E4" w14:textId="14A11930"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Los supervisores del servicio designados por el “INSTITUTO”, podrá en cualquier momento verificar que la calidad de las materias primas e insumos reúnan las características que se señalan en las disposiciones sanitarias, por lo </w:t>
      </w:r>
      <w:r w:rsidR="003A5785" w:rsidRPr="00085FBA">
        <w:rPr>
          <w:rFonts w:ascii="Arial" w:hAnsi="Arial" w:cs="Arial"/>
          <w:lang w:val="es-ES_tradnl" w:eastAsia="x-none"/>
        </w:rPr>
        <w:t>que,</w:t>
      </w:r>
      <w:r w:rsidRPr="00085FBA">
        <w:rPr>
          <w:rFonts w:ascii="Arial" w:hAnsi="Arial" w:cs="Arial"/>
          <w:lang w:val="es-ES_tradnl" w:eastAsia="x-none"/>
        </w:rPr>
        <w:t xml:space="preserve"> en caso de incumplimiento, se levantará el reporte correspondiente para la aplicación de las penas correspondientes.</w:t>
      </w:r>
    </w:p>
    <w:p w14:paraId="761FAD3E" w14:textId="77777777" w:rsidR="00096EBA" w:rsidRPr="00085FBA" w:rsidRDefault="00096EBA" w:rsidP="00096EBA">
      <w:pPr>
        <w:pStyle w:val="Textoindependiente"/>
        <w:ind w:left="720"/>
        <w:rPr>
          <w:rFonts w:cs="Arial"/>
          <w:sz w:val="20"/>
          <w:lang w:val="es-ES_tradnl"/>
        </w:rPr>
      </w:pPr>
    </w:p>
    <w:p w14:paraId="38460921"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lastRenderedPageBreak/>
        <w:t>Las materias primas serán revisadas por los supervisores del servicio que el “INSTITUTO” designe, en cuanto a cantidad y calidad de acuerdo con el menú programado. Así mismo, el “PROVEEDOR” deberá mantener un stock suficiente para cubrir los servicios que se llegara a requerir.</w:t>
      </w:r>
    </w:p>
    <w:p w14:paraId="71D8F626" w14:textId="77777777" w:rsidR="00096EBA" w:rsidRPr="00085FBA" w:rsidRDefault="00096EBA" w:rsidP="00096EBA">
      <w:pPr>
        <w:jc w:val="both"/>
        <w:rPr>
          <w:rFonts w:ascii="Arial" w:hAnsi="Arial" w:cs="Arial"/>
        </w:rPr>
      </w:pPr>
    </w:p>
    <w:p w14:paraId="2B6814BB" w14:textId="4F96CFB9"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Los horarios de abastecimiento en caso de llevar a cabo la preparación y elaboración de alimentos en la cocina instalada por el “PROVEEDOR” serán en un horario de 10:00 Hrs a las 18:00 Hrs, por lo que el “PROVEEDOR” deberá dar cumplimiento al horario, de lo contrario, el “INSTITUTO” contará como incumplimiento del abastecimiento y </w:t>
      </w:r>
      <w:r w:rsidR="003A5785" w:rsidRPr="00085FBA">
        <w:rPr>
          <w:rFonts w:ascii="Arial" w:hAnsi="Arial" w:cs="Arial"/>
          <w:lang w:val="es-ES_tradnl" w:eastAsia="x-none"/>
        </w:rPr>
        <w:t>aplicará</w:t>
      </w:r>
      <w:r w:rsidRPr="00085FBA">
        <w:rPr>
          <w:rFonts w:ascii="Arial" w:hAnsi="Arial" w:cs="Arial"/>
          <w:lang w:val="es-ES_tradnl" w:eastAsia="x-none"/>
        </w:rPr>
        <w:t xml:space="preserve"> las penas correspondientes.</w:t>
      </w:r>
    </w:p>
    <w:p w14:paraId="52F00666" w14:textId="77777777" w:rsidR="00096EBA" w:rsidRPr="00085FBA" w:rsidRDefault="00096EBA" w:rsidP="00096EBA">
      <w:pPr>
        <w:jc w:val="both"/>
        <w:rPr>
          <w:rFonts w:ascii="Arial" w:hAnsi="Arial" w:cs="Arial"/>
          <w:lang w:val="es-ES_tradnl" w:eastAsia="x-none"/>
        </w:rPr>
      </w:pPr>
    </w:p>
    <w:p w14:paraId="5D32674C"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“LICITANTE” deberá garantizar que el día que se establezca el suministro de la materia prima de acuerdo al número de servicios y tipo de menú acordado para la vigencia del contrato. Asimismo, se obliga a mantener una reserva reguladora del 20% (veinte por ciento) de la programación promedio de opciones para asar como bistec de res, pollo y filete de pescado, lo anterior, con el fin de atender cualquier eventualidad en el incremento de asistencia.</w:t>
      </w:r>
    </w:p>
    <w:p w14:paraId="71B1AC31" w14:textId="77777777" w:rsidR="00096EBA" w:rsidRPr="00085FBA" w:rsidRDefault="00096EBA" w:rsidP="00096EBA">
      <w:pPr>
        <w:jc w:val="both"/>
        <w:rPr>
          <w:rFonts w:ascii="Arial" w:hAnsi="Arial" w:cs="Arial"/>
          <w:lang w:val="es-ES_tradnl" w:eastAsia="x-none"/>
        </w:rPr>
      </w:pPr>
    </w:p>
    <w:p w14:paraId="4827CEFC"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Adicionalmente, el “LICITANTE” deberá contar con 1 (un) vehículo para el abasto de materia prima, acreditándolos como se menciona con anterioridad, los cuales deberán estar a la vista durante la visita de verificación, el cual deberá ingresar a las instalaciones únicamente para estos efectos. </w:t>
      </w:r>
    </w:p>
    <w:p w14:paraId="3A3C64B3" w14:textId="77777777" w:rsidR="00096EBA" w:rsidRPr="00085FBA" w:rsidRDefault="00096EBA" w:rsidP="00096EBA">
      <w:pPr>
        <w:pStyle w:val="Textoindependiente"/>
        <w:rPr>
          <w:rFonts w:cs="Arial"/>
          <w:sz w:val="20"/>
        </w:rPr>
      </w:pPr>
    </w:p>
    <w:p w14:paraId="39F007FC" w14:textId="77777777" w:rsidR="00096EBA" w:rsidRPr="00E00F52" w:rsidRDefault="00096EBA" w:rsidP="00096EBA">
      <w:pPr>
        <w:pStyle w:val="Ttulo1"/>
        <w:numPr>
          <w:ilvl w:val="0"/>
          <w:numId w:val="136"/>
        </w:numPr>
        <w:ind w:left="284" w:hanging="284"/>
        <w:jc w:val="both"/>
        <w:rPr>
          <w:rFonts w:cs="Arial"/>
          <w:bCs/>
          <w:sz w:val="20"/>
          <w:lang w:val="es-MX"/>
        </w:rPr>
      </w:pPr>
      <w:r w:rsidRPr="00E00F52">
        <w:rPr>
          <w:rFonts w:cs="Arial"/>
          <w:bCs/>
          <w:sz w:val="20"/>
          <w:lang w:val="es-MX"/>
        </w:rPr>
        <w:t xml:space="preserve">Limpieza y retiro de desechos de las instalaciones antes, durante y posterior a la prestación del servicio. </w:t>
      </w:r>
    </w:p>
    <w:p w14:paraId="486F2A09" w14:textId="77777777" w:rsidR="00096EBA" w:rsidRPr="00085FBA" w:rsidRDefault="00096EBA" w:rsidP="00096EBA">
      <w:pPr>
        <w:pStyle w:val="Sangra2detindependiente"/>
        <w:rPr>
          <w:rFonts w:cs="Arial"/>
          <w:b/>
          <w:bCs/>
          <w:sz w:val="20"/>
        </w:rPr>
      </w:pPr>
    </w:p>
    <w:p w14:paraId="6BAC6CCA" w14:textId="77777777" w:rsidR="00096EBA" w:rsidRPr="00085FBA" w:rsidRDefault="00096EBA" w:rsidP="00096EBA">
      <w:pPr>
        <w:pStyle w:val="Sangra2detindependiente"/>
        <w:numPr>
          <w:ilvl w:val="0"/>
          <w:numId w:val="105"/>
        </w:numPr>
        <w:autoSpaceDN w:val="0"/>
        <w:ind w:left="284" w:hanging="284"/>
        <w:rPr>
          <w:rFonts w:cs="Arial"/>
          <w:b/>
          <w:sz w:val="20"/>
          <w:lang w:val="es-ES_tradnl" w:eastAsia="x-none"/>
        </w:rPr>
      </w:pPr>
      <w:r w:rsidRPr="00085FBA">
        <w:rPr>
          <w:rFonts w:cs="Arial"/>
          <w:b/>
          <w:sz w:val="20"/>
          <w:lang w:val="es-ES_tradnl" w:eastAsia="x-none"/>
        </w:rPr>
        <w:t>Limpieza y retiro de desechos diario</w:t>
      </w:r>
    </w:p>
    <w:p w14:paraId="50D67333" w14:textId="77777777" w:rsidR="00096EBA" w:rsidRPr="00085FBA" w:rsidRDefault="00096EBA" w:rsidP="00096EBA">
      <w:pPr>
        <w:pStyle w:val="Sangra2detindependiente"/>
        <w:ind w:left="0" w:firstLine="0"/>
        <w:rPr>
          <w:rFonts w:cs="Arial"/>
          <w:sz w:val="20"/>
          <w:lang w:val="es-ES_tradnl" w:eastAsia="x-none"/>
        </w:rPr>
      </w:pPr>
    </w:p>
    <w:p w14:paraId="4E0E4212" w14:textId="77777777" w:rsidR="00096EBA" w:rsidRPr="00085FBA" w:rsidRDefault="00096EBA" w:rsidP="00096EBA">
      <w:pPr>
        <w:pStyle w:val="Sangra2detindependiente"/>
        <w:ind w:left="0" w:firstLine="0"/>
        <w:rPr>
          <w:rFonts w:cs="Arial"/>
          <w:sz w:val="20"/>
          <w:lang w:val="es-ES_tradnl" w:eastAsia="x-none"/>
        </w:rPr>
      </w:pPr>
      <w:r w:rsidRPr="00085FBA">
        <w:rPr>
          <w:rFonts w:cs="Arial"/>
          <w:sz w:val="20"/>
          <w:lang w:val="es-ES_tradnl" w:eastAsia="x-none"/>
        </w:rPr>
        <w:t>El personal del “PROVEEDOR”, se encargará diariamente, antes, durante y después del servicio, de la limpieza en general (cocina, mesas, pisos, vidrios, paredes, etc.), con la finalidad de mantener las instalaciones del “comedor anexo” en condiciones de completa limpieza e higiene, por lo que es de vital importancia la vigilancia de su cumplimiento para promover la calidad de excelencia sanitaria de los servicios alimentarios que prevalece en el comedor.</w:t>
      </w:r>
    </w:p>
    <w:p w14:paraId="14097E83" w14:textId="77777777" w:rsidR="00096EBA" w:rsidRPr="00085FBA" w:rsidRDefault="00096EBA" w:rsidP="00096EBA">
      <w:pPr>
        <w:pStyle w:val="Sangra2detindependiente"/>
        <w:ind w:left="0" w:firstLine="0"/>
        <w:rPr>
          <w:rFonts w:cs="Arial"/>
          <w:sz w:val="20"/>
          <w:lang w:val="es-ES_tradnl" w:eastAsia="x-none"/>
        </w:rPr>
      </w:pPr>
    </w:p>
    <w:p w14:paraId="4B47367D" w14:textId="77777777" w:rsidR="00096EBA" w:rsidRPr="00085FBA" w:rsidRDefault="00096EBA" w:rsidP="00096EBA">
      <w:pPr>
        <w:pStyle w:val="Sangra2detindependiente"/>
        <w:ind w:left="0" w:firstLine="0"/>
        <w:rPr>
          <w:rFonts w:cs="Arial"/>
          <w:sz w:val="20"/>
          <w:lang w:val="es-ES_tradnl" w:eastAsia="x-none"/>
        </w:rPr>
      </w:pPr>
      <w:r w:rsidRPr="00085FBA">
        <w:rPr>
          <w:rFonts w:cs="Arial"/>
          <w:sz w:val="20"/>
          <w:lang w:val="es-ES_tradnl" w:eastAsia="x-none"/>
        </w:rPr>
        <w:t xml:space="preserve">El personal del “PROVEEDOR” se encargará del aseo general del interior del comedor, por lo que el “PROVEEDOR” estará obligado a conservar en orden de limpieza las áreas comunes como son: área trasera del comedor donde se encuentra el lugar para estacionamiento de los vehículos propiedad del “PROVEEDOR” y los contenedores de desechos. Esta área deberá estar libre de agua, desperdicios o escurrimientos, estos desechos deberán ser retirados diariamente y las veces que así se requieran, con la finalidad de evitar acumulación de desechos. </w:t>
      </w:r>
    </w:p>
    <w:p w14:paraId="06023D85" w14:textId="77777777" w:rsidR="00096EBA" w:rsidRPr="00085FBA" w:rsidRDefault="00096EBA" w:rsidP="00096EBA">
      <w:pPr>
        <w:rPr>
          <w:rFonts w:ascii="Arial" w:hAnsi="Arial" w:cs="Arial"/>
          <w:b/>
          <w:bCs/>
        </w:rPr>
      </w:pPr>
    </w:p>
    <w:p w14:paraId="1EFEBE35" w14:textId="77777777" w:rsidR="00096EBA" w:rsidRPr="00085FBA" w:rsidRDefault="00096EBA" w:rsidP="00096EBA">
      <w:pPr>
        <w:pStyle w:val="Sangra2detindependiente"/>
        <w:ind w:left="0" w:firstLine="0"/>
        <w:rPr>
          <w:rFonts w:cs="Arial"/>
          <w:sz w:val="20"/>
          <w:lang w:val="es-ES_tradnl" w:eastAsia="x-none"/>
        </w:rPr>
      </w:pPr>
      <w:r w:rsidRPr="00085FBA">
        <w:rPr>
          <w:rFonts w:cs="Arial"/>
          <w:sz w:val="20"/>
          <w:lang w:val="es-ES_tradnl" w:eastAsia="x-none"/>
        </w:rPr>
        <w:t>El “PROVEEDOR” deberá proporcionar los contenedores para la basura que se requieran, a fin de concentrar los desechos orgánicos e inorgánicos que se generen por la preparación de los alimentos. Asimismo, deberá considerar que las especificaciones de los contenedores sean las necesarias para una buena manipulación durante la recolecta de los desechos y durante su lavado.</w:t>
      </w:r>
    </w:p>
    <w:p w14:paraId="2DD3B525" w14:textId="77777777" w:rsidR="00096EBA" w:rsidRPr="00085FBA" w:rsidRDefault="00096EBA" w:rsidP="00096EBA">
      <w:pPr>
        <w:pStyle w:val="Textoindependiente2"/>
        <w:widowControl/>
        <w:tabs>
          <w:tab w:val="left" w:pos="284"/>
        </w:tabs>
        <w:spacing w:before="0"/>
        <w:jc w:val="both"/>
        <w:rPr>
          <w:rFonts w:cs="Arial"/>
          <w:bCs/>
          <w:sz w:val="20"/>
          <w:lang w:val="es-MX"/>
        </w:rPr>
      </w:pPr>
    </w:p>
    <w:p w14:paraId="2DD927A1" w14:textId="77777777" w:rsidR="00096EBA" w:rsidRPr="00E00F52" w:rsidRDefault="00096EBA" w:rsidP="00096EBA">
      <w:pPr>
        <w:pStyle w:val="Ttulo1"/>
        <w:numPr>
          <w:ilvl w:val="0"/>
          <w:numId w:val="136"/>
        </w:numPr>
        <w:ind w:left="284" w:hanging="284"/>
        <w:jc w:val="both"/>
        <w:rPr>
          <w:rFonts w:cs="Arial"/>
          <w:bCs/>
          <w:sz w:val="20"/>
          <w:lang w:val="es-MX"/>
        </w:rPr>
      </w:pPr>
      <w:r w:rsidRPr="00E00F52">
        <w:rPr>
          <w:rFonts w:cs="Arial"/>
          <w:bCs/>
          <w:sz w:val="20"/>
          <w:lang w:val="es-MX"/>
        </w:rPr>
        <w:t>Otras consideraciones</w:t>
      </w:r>
    </w:p>
    <w:p w14:paraId="7ED2277F" w14:textId="77777777" w:rsidR="00096EBA" w:rsidRPr="00085FBA" w:rsidRDefault="00096EBA" w:rsidP="00096EBA">
      <w:pPr>
        <w:jc w:val="both"/>
        <w:rPr>
          <w:rFonts w:ascii="Arial" w:hAnsi="Arial" w:cs="Arial"/>
          <w:b/>
          <w:lang w:val="es-ES_tradnl" w:eastAsia="x-none"/>
        </w:rPr>
      </w:pPr>
    </w:p>
    <w:p w14:paraId="5F42356F" w14:textId="77777777" w:rsidR="00096EBA" w:rsidRPr="00085FBA" w:rsidRDefault="00096EBA" w:rsidP="00096EBA">
      <w:pPr>
        <w:pStyle w:val="Prrafodelista"/>
        <w:numPr>
          <w:ilvl w:val="0"/>
          <w:numId w:val="106"/>
        </w:numPr>
        <w:tabs>
          <w:tab w:val="left" w:pos="284"/>
        </w:tabs>
        <w:autoSpaceDN w:val="0"/>
        <w:snapToGrid w:val="0"/>
        <w:ind w:left="993" w:hanging="993"/>
        <w:jc w:val="both"/>
        <w:rPr>
          <w:rFonts w:ascii="Arial" w:hAnsi="Arial" w:cs="Arial"/>
          <w:b/>
          <w:snapToGrid/>
          <w:lang w:eastAsia="x-none"/>
        </w:rPr>
      </w:pPr>
      <w:r w:rsidRPr="00085FBA">
        <w:rPr>
          <w:rFonts w:ascii="Arial" w:hAnsi="Arial" w:cs="Arial"/>
          <w:b/>
          <w:snapToGrid/>
          <w:lang w:eastAsia="x-none"/>
        </w:rPr>
        <w:t>Aromatización y Ventilación</w:t>
      </w:r>
    </w:p>
    <w:p w14:paraId="0A08DEBC" w14:textId="77777777" w:rsidR="00096EBA" w:rsidRPr="00085FBA" w:rsidRDefault="00096EBA" w:rsidP="00096EBA">
      <w:pPr>
        <w:tabs>
          <w:tab w:val="left" w:pos="284"/>
        </w:tabs>
        <w:ind w:left="720"/>
        <w:jc w:val="both"/>
        <w:rPr>
          <w:rFonts w:ascii="Arial" w:hAnsi="Arial" w:cs="Arial"/>
          <w:b/>
          <w:bCs/>
        </w:rPr>
      </w:pPr>
    </w:p>
    <w:p w14:paraId="11558BFF"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“PROVEEDOR” se obliga a mantener aromatizado y con excelente ventilación el comedor donde preste sus servicios, con la finalidad de evitar que los olores que son desprendidos durante la preparación de alimentos y prestación del servicio, afecte eventualmente las áreas administrativas adjuntas al comedor.</w:t>
      </w:r>
    </w:p>
    <w:p w14:paraId="19E863DF" w14:textId="77777777" w:rsidR="00096EBA" w:rsidRPr="00085FBA" w:rsidRDefault="00096EBA" w:rsidP="00096EBA">
      <w:pPr>
        <w:jc w:val="both"/>
        <w:rPr>
          <w:rFonts w:ascii="Arial" w:hAnsi="Arial" w:cs="Arial"/>
          <w:b/>
          <w:bCs/>
        </w:rPr>
      </w:pPr>
    </w:p>
    <w:p w14:paraId="034C1844" w14:textId="77777777" w:rsidR="00096EBA" w:rsidRPr="00085FBA" w:rsidRDefault="00096EBA" w:rsidP="00096EBA">
      <w:pPr>
        <w:numPr>
          <w:ilvl w:val="0"/>
          <w:numId w:val="106"/>
        </w:numPr>
        <w:tabs>
          <w:tab w:val="left" w:pos="284"/>
        </w:tabs>
        <w:autoSpaceDN w:val="0"/>
        <w:ind w:hanging="1080"/>
        <w:jc w:val="both"/>
        <w:rPr>
          <w:rFonts w:ascii="Arial" w:hAnsi="Arial" w:cs="Arial"/>
          <w:b/>
          <w:lang w:val="es-ES_tradnl" w:eastAsia="x-none"/>
        </w:rPr>
      </w:pPr>
      <w:r w:rsidRPr="00085FBA">
        <w:rPr>
          <w:rFonts w:ascii="Arial" w:hAnsi="Arial" w:cs="Arial"/>
          <w:b/>
          <w:lang w:val="es-ES_tradnl" w:eastAsia="x-none"/>
        </w:rPr>
        <w:t>“Obligaciones Patronales del “PROVEEDOR””</w:t>
      </w:r>
    </w:p>
    <w:p w14:paraId="194B894D" w14:textId="77777777" w:rsidR="00096EBA" w:rsidRPr="00085FBA" w:rsidRDefault="00096EBA" w:rsidP="00096EBA">
      <w:pPr>
        <w:tabs>
          <w:tab w:val="left" w:pos="284"/>
        </w:tabs>
        <w:ind w:left="720"/>
        <w:jc w:val="both"/>
        <w:rPr>
          <w:rFonts w:ascii="Arial" w:hAnsi="Arial" w:cs="Arial"/>
          <w:b/>
          <w:bCs/>
        </w:rPr>
      </w:pPr>
    </w:p>
    <w:p w14:paraId="01DF02FB" w14:textId="77777777" w:rsidR="00096EBA" w:rsidRPr="00085FBA" w:rsidRDefault="00096EBA" w:rsidP="00096EBA">
      <w:pPr>
        <w:tabs>
          <w:tab w:val="left" w:pos="284"/>
        </w:tabs>
        <w:jc w:val="both"/>
        <w:rPr>
          <w:rFonts w:ascii="Arial" w:hAnsi="Arial" w:cs="Arial"/>
          <w:lang w:val="es-ES_tradnl" w:eastAsia="x-none"/>
        </w:rPr>
      </w:pPr>
      <w:r w:rsidRPr="00085FBA">
        <w:rPr>
          <w:rFonts w:ascii="Arial" w:hAnsi="Arial" w:cs="Arial"/>
          <w:lang w:val="es-ES_tradnl" w:eastAsia="x-none"/>
        </w:rPr>
        <w:t xml:space="preserve">El “PROVEEDOR” como único patrón de todas las personas que con cualquier carácter intervengan bajo sus órdenes en el desempeño y operación para el cumplimiento de la contratación, asumirá todas las obligaciones y responsabilidades derivadas de la relación laboral, ya sean civiles, penales o de cualquier </w:t>
      </w:r>
      <w:r w:rsidRPr="00085FBA">
        <w:rPr>
          <w:rFonts w:ascii="Arial" w:hAnsi="Arial" w:cs="Arial"/>
          <w:lang w:val="es-ES_tradnl" w:eastAsia="x-none"/>
        </w:rPr>
        <w:lastRenderedPageBreak/>
        <w:t>otra índole, liberando al “INSTITUTO” de cualquiera de ellas; y por ningún motivo se podrá considerar a éste como patrón sustituto o solidario.</w:t>
      </w:r>
    </w:p>
    <w:p w14:paraId="6381FD8C" w14:textId="77777777" w:rsidR="00096EBA" w:rsidRPr="00085FBA" w:rsidRDefault="00096EBA" w:rsidP="00096EBA">
      <w:pPr>
        <w:tabs>
          <w:tab w:val="left" w:pos="284"/>
        </w:tabs>
        <w:jc w:val="both"/>
        <w:rPr>
          <w:rFonts w:ascii="Arial" w:hAnsi="Arial" w:cs="Arial"/>
          <w:lang w:val="es-ES_tradnl" w:eastAsia="x-none"/>
        </w:rPr>
      </w:pPr>
    </w:p>
    <w:p w14:paraId="0CE8BDB4"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En su caso, el “PROVEEDOR” será responsable de sacar en paz y a salvo al “INSTITUTO” de cualquier reclamación de sus trabajadores, así como a reintegrarle los gastos que hubiere tenido que erogar por esta causa y a pagar daños y perjuicios que se cause al “INSTITUTO” por esta circunstancia.</w:t>
      </w:r>
    </w:p>
    <w:p w14:paraId="57C264B3" w14:textId="77777777" w:rsidR="00096EBA" w:rsidRPr="00085FBA" w:rsidRDefault="00096EBA" w:rsidP="00096EBA">
      <w:pPr>
        <w:jc w:val="both"/>
        <w:rPr>
          <w:rFonts w:ascii="Arial" w:hAnsi="Arial" w:cs="Arial"/>
          <w:lang w:val="es-ES_tradnl" w:eastAsia="x-none"/>
        </w:rPr>
      </w:pPr>
    </w:p>
    <w:p w14:paraId="579E1DB6"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El “PROVEEDOR” se obliga a mantener en el comedor anexo, un botiquín básico de primeros auxilios para uso de su personal, el cual deberá permanecer siempre completo y vigente, a fin de que cada vez que utilicen material de curación, deberán reponerlo. </w:t>
      </w:r>
    </w:p>
    <w:p w14:paraId="67E6C487" w14:textId="77777777" w:rsidR="00096EBA" w:rsidRPr="00085FBA" w:rsidRDefault="00096EBA" w:rsidP="00096EBA">
      <w:pPr>
        <w:jc w:val="both"/>
        <w:rPr>
          <w:rFonts w:ascii="Arial" w:hAnsi="Arial" w:cs="Arial"/>
          <w:lang w:val="es-ES_tradnl" w:eastAsia="x-none"/>
        </w:rPr>
      </w:pPr>
    </w:p>
    <w:p w14:paraId="1B0E6116"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 A fin de atender cualquier emergencia médica para sus trabajadores, el “LICITANTE” en su oferta técnica deberá proporcionar un directorio con los datos de los hospitales generales y clínica más cercana para atender inmediatamente cualquier emergencia, que se pudiera presentar dentro de las instalaciones del “INSTITUTO”.</w:t>
      </w:r>
    </w:p>
    <w:p w14:paraId="11AF4E01" w14:textId="77777777" w:rsidR="00096EBA" w:rsidRPr="00085FBA" w:rsidRDefault="00096EBA" w:rsidP="00096EBA">
      <w:pPr>
        <w:jc w:val="both"/>
        <w:rPr>
          <w:rFonts w:ascii="Arial" w:hAnsi="Arial" w:cs="Arial"/>
          <w:lang w:val="es-ES_tradnl" w:eastAsia="x-none"/>
        </w:rPr>
      </w:pPr>
    </w:p>
    <w:p w14:paraId="0D503B02" w14:textId="36BA95D4"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“PROVEEDOR” se obliga a solventar todos y cada uno de los gastos que sean generados durante la atención de cualquier emergencia al personal a su cargo.</w:t>
      </w:r>
    </w:p>
    <w:p w14:paraId="59F46982" w14:textId="77777777" w:rsidR="00096EBA" w:rsidRPr="00085FBA" w:rsidRDefault="00096EBA" w:rsidP="00096EBA">
      <w:pPr>
        <w:jc w:val="both"/>
        <w:rPr>
          <w:rFonts w:ascii="Arial" w:hAnsi="Arial" w:cs="Arial"/>
          <w:lang w:val="es-ES_tradnl" w:eastAsia="x-none"/>
        </w:rPr>
      </w:pPr>
    </w:p>
    <w:p w14:paraId="10807965" w14:textId="77777777" w:rsidR="00096EBA" w:rsidRPr="00E00F52" w:rsidRDefault="00096EBA" w:rsidP="00096EBA">
      <w:pPr>
        <w:pStyle w:val="Ttulo1"/>
        <w:numPr>
          <w:ilvl w:val="0"/>
          <w:numId w:val="136"/>
        </w:numPr>
        <w:ind w:left="284" w:hanging="284"/>
        <w:jc w:val="both"/>
        <w:rPr>
          <w:rFonts w:cs="Arial"/>
          <w:bCs/>
          <w:sz w:val="20"/>
          <w:lang w:val="es-MX"/>
        </w:rPr>
      </w:pPr>
      <w:r w:rsidRPr="00E00F52">
        <w:rPr>
          <w:rFonts w:cs="Arial"/>
          <w:bCs/>
          <w:sz w:val="20"/>
          <w:lang w:val="es-MX"/>
        </w:rPr>
        <w:t>Normas Oficiales</w:t>
      </w:r>
    </w:p>
    <w:p w14:paraId="2BBDD103" w14:textId="77777777" w:rsidR="00096EBA" w:rsidRPr="00085FBA" w:rsidRDefault="00096EBA" w:rsidP="00096EBA">
      <w:pPr>
        <w:rPr>
          <w:rFonts w:ascii="Arial" w:hAnsi="Arial" w:cs="Arial"/>
        </w:rPr>
      </w:pPr>
    </w:p>
    <w:p w14:paraId="2C083835" w14:textId="77777777" w:rsidR="00096EBA" w:rsidRPr="00085FBA" w:rsidRDefault="00096EBA" w:rsidP="00096EBA">
      <w:pPr>
        <w:pStyle w:val="Texto0"/>
        <w:tabs>
          <w:tab w:val="left" w:pos="567"/>
        </w:tabs>
        <w:spacing w:after="0" w:line="240" w:lineRule="auto"/>
        <w:ind w:firstLine="0"/>
        <w:rPr>
          <w:rFonts w:cs="Arial"/>
          <w:sz w:val="20"/>
          <w:lang w:val="es-ES_tradnl" w:eastAsia="x-none"/>
        </w:rPr>
      </w:pPr>
      <w:r w:rsidRPr="00085FBA">
        <w:rPr>
          <w:rFonts w:cs="Arial"/>
          <w:sz w:val="20"/>
          <w:lang w:val="es-ES_tradnl" w:eastAsia="x-none"/>
        </w:rPr>
        <w:t>Los “LICITANTES” deberán acreditar conforme al Artículo 55 y al Título Cuarto de la Ley sobre Metrología y Normalización, que cumplen en las instalaciones de su cocina con las siguientes normas:</w:t>
      </w:r>
    </w:p>
    <w:p w14:paraId="5261141B" w14:textId="77777777" w:rsidR="00096EBA" w:rsidRPr="00085FBA" w:rsidRDefault="00096EBA" w:rsidP="00096EBA">
      <w:pPr>
        <w:pStyle w:val="Texto0"/>
        <w:tabs>
          <w:tab w:val="left" w:pos="567"/>
        </w:tabs>
        <w:spacing w:after="0" w:line="240" w:lineRule="auto"/>
        <w:ind w:firstLine="0"/>
        <w:rPr>
          <w:rFonts w:cs="Arial"/>
          <w:sz w:val="20"/>
        </w:rPr>
      </w:pPr>
    </w:p>
    <w:p w14:paraId="714D3B41" w14:textId="77777777" w:rsidR="00096EBA" w:rsidRPr="00085FBA" w:rsidRDefault="00096EBA" w:rsidP="00096EBA">
      <w:pPr>
        <w:numPr>
          <w:ilvl w:val="0"/>
          <w:numId w:val="127"/>
        </w:numPr>
        <w:ind w:left="284" w:hanging="284"/>
        <w:jc w:val="both"/>
        <w:rPr>
          <w:rFonts w:ascii="Arial" w:hAnsi="Arial" w:cs="Arial"/>
          <w:lang w:val="es-ES_tradnl" w:eastAsia="x-none"/>
        </w:rPr>
      </w:pPr>
      <w:r w:rsidRPr="00085FBA">
        <w:rPr>
          <w:rFonts w:ascii="Arial" w:hAnsi="Arial" w:cs="Arial"/>
          <w:lang w:val="es-ES_tradnl" w:eastAsia="x-none"/>
        </w:rPr>
        <w:t>NOM-251-SSA1-2009. Prácticas de higiene para el proceso de alimentos, bebidas o suplementos alimenticios.</w:t>
      </w:r>
    </w:p>
    <w:p w14:paraId="3AE71896" w14:textId="77777777" w:rsidR="00096EBA" w:rsidRPr="00085FBA" w:rsidRDefault="00096EBA" w:rsidP="00096EBA">
      <w:pPr>
        <w:numPr>
          <w:ilvl w:val="0"/>
          <w:numId w:val="127"/>
        </w:numPr>
        <w:ind w:left="284" w:hanging="284"/>
        <w:jc w:val="both"/>
        <w:rPr>
          <w:rFonts w:ascii="Arial" w:hAnsi="Arial" w:cs="Arial"/>
          <w:lang w:val="es-ES_tradnl" w:eastAsia="x-none"/>
        </w:rPr>
      </w:pPr>
      <w:r w:rsidRPr="00085FBA">
        <w:rPr>
          <w:rFonts w:ascii="Arial" w:hAnsi="Arial" w:cs="Arial"/>
          <w:lang w:val="es-ES_tradnl" w:eastAsia="x-none"/>
        </w:rPr>
        <w:t>NMX-F-605-NORMEX 2015. sobre el manejo higiénico en el servicio de alimentos preparados para la obtención del “Distintivo H”.</w:t>
      </w:r>
    </w:p>
    <w:p w14:paraId="4EA70297" w14:textId="77777777" w:rsidR="00096EBA" w:rsidRPr="00085FBA" w:rsidRDefault="00096EBA" w:rsidP="00096EBA">
      <w:pPr>
        <w:numPr>
          <w:ilvl w:val="0"/>
          <w:numId w:val="127"/>
        </w:numPr>
        <w:ind w:left="284" w:hanging="284"/>
        <w:jc w:val="both"/>
        <w:rPr>
          <w:rFonts w:ascii="Arial" w:hAnsi="Arial" w:cs="Arial"/>
          <w:lang w:val="es-ES_tradnl" w:eastAsia="x-none"/>
        </w:rPr>
      </w:pPr>
      <w:r w:rsidRPr="00085FBA">
        <w:rPr>
          <w:rFonts w:ascii="Arial" w:hAnsi="Arial" w:cs="Arial"/>
          <w:lang w:val="es-ES_tradnl" w:eastAsia="x-none"/>
        </w:rPr>
        <w:t>Norma Oficial Mexicana. NOM-043-SSA2-2012. Servicios básicos de salud. Promoción y educación para la salud en materia alimentaria. Criterios para brindar orientación</w:t>
      </w:r>
    </w:p>
    <w:p w14:paraId="781B3B5C" w14:textId="77777777" w:rsidR="00096EBA" w:rsidRPr="00085FBA" w:rsidRDefault="00096EBA" w:rsidP="00096EBA">
      <w:pPr>
        <w:ind w:left="284" w:hanging="284"/>
        <w:jc w:val="both"/>
        <w:rPr>
          <w:rFonts w:ascii="Arial" w:hAnsi="Arial" w:cs="Arial"/>
        </w:rPr>
      </w:pPr>
    </w:p>
    <w:p w14:paraId="47C136D3" w14:textId="77777777" w:rsidR="00096EBA" w:rsidRPr="00085FBA" w:rsidRDefault="00096EBA" w:rsidP="00096EBA">
      <w:pPr>
        <w:ind w:left="284" w:hanging="284"/>
        <w:jc w:val="both"/>
        <w:rPr>
          <w:rFonts w:ascii="Arial" w:hAnsi="Arial" w:cs="Arial"/>
          <w:lang w:val="es-ES_tradnl" w:eastAsia="x-none"/>
        </w:rPr>
      </w:pPr>
      <w:r w:rsidRPr="00085FBA">
        <w:rPr>
          <w:rFonts w:ascii="Arial" w:hAnsi="Arial" w:cs="Arial"/>
          <w:lang w:val="es-ES_tradnl" w:eastAsia="x-none"/>
        </w:rPr>
        <w:t>Los “LICITANTES” deberán acreditar el cumplimiento de esta norma con cualquiera de los documentos siguientes:</w:t>
      </w:r>
    </w:p>
    <w:p w14:paraId="5A6126F9" w14:textId="77777777" w:rsidR="00096EBA" w:rsidRPr="00085FBA" w:rsidRDefault="00096EBA" w:rsidP="00096EBA">
      <w:pPr>
        <w:ind w:left="284" w:hanging="284"/>
        <w:jc w:val="both"/>
        <w:rPr>
          <w:rFonts w:ascii="Arial" w:hAnsi="Arial" w:cs="Arial"/>
          <w:lang w:val="es-ES_tradnl" w:eastAsia="es-MX"/>
        </w:rPr>
      </w:pPr>
    </w:p>
    <w:p w14:paraId="5C2114FE" w14:textId="77777777" w:rsidR="00096EBA" w:rsidRPr="00085FBA" w:rsidRDefault="00096EBA" w:rsidP="00096EBA">
      <w:pPr>
        <w:numPr>
          <w:ilvl w:val="0"/>
          <w:numId w:val="118"/>
        </w:numPr>
        <w:tabs>
          <w:tab w:val="left" w:pos="567"/>
        </w:tabs>
        <w:autoSpaceDN w:val="0"/>
        <w:ind w:left="284" w:firstLine="0"/>
        <w:contextualSpacing/>
        <w:jc w:val="both"/>
        <w:rPr>
          <w:rFonts w:ascii="Arial" w:hAnsi="Arial" w:cs="Arial"/>
          <w:lang w:val="es-ES_tradnl" w:eastAsia="x-none"/>
        </w:rPr>
      </w:pPr>
      <w:r w:rsidRPr="00085FBA">
        <w:rPr>
          <w:rFonts w:ascii="Arial" w:hAnsi="Arial" w:cs="Arial"/>
          <w:lang w:val="es-ES_tradnl" w:eastAsia="x-none"/>
        </w:rPr>
        <w:t>Presentar copia vigente del informe del acta de verificación sanitaria de prácticas de higiene para el proceso de alimentos, bebidas o suplementos alimenticios, emitida por la Secretaría de Salud o en su caso presentar copia de la solicitud ante la secretaría de salud con fecha previa no mayor a 3 (tres) meses al procedimiento.</w:t>
      </w:r>
    </w:p>
    <w:p w14:paraId="7C2F3BBF" w14:textId="77777777" w:rsidR="00096EBA" w:rsidRPr="00085FBA" w:rsidRDefault="00096EBA" w:rsidP="00096EBA">
      <w:pPr>
        <w:tabs>
          <w:tab w:val="left" w:pos="567"/>
        </w:tabs>
        <w:autoSpaceDN w:val="0"/>
        <w:ind w:left="284"/>
        <w:contextualSpacing/>
        <w:jc w:val="both"/>
        <w:rPr>
          <w:rFonts w:ascii="Arial" w:hAnsi="Arial" w:cs="Arial"/>
          <w:lang w:val="es-ES_tradnl" w:eastAsia="es-MX"/>
        </w:rPr>
      </w:pPr>
    </w:p>
    <w:p w14:paraId="3B1408AC" w14:textId="77777777" w:rsidR="00096EBA" w:rsidRPr="00085FBA" w:rsidRDefault="00096EBA" w:rsidP="00096EBA">
      <w:pPr>
        <w:tabs>
          <w:tab w:val="left" w:pos="-2700"/>
          <w:tab w:val="left" w:pos="426"/>
          <w:tab w:val="left" w:pos="567"/>
          <w:tab w:val="left" w:pos="1134"/>
        </w:tabs>
        <w:autoSpaceDN w:val="0"/>
        <w:ind w:left="284"/>
        <w:contextualSpacing/>
        <w:jc w:val="both"/>
        <w:rPr>
          <w:rFonts w:ascii="Arial" w:hAnsi="Arial" w:cs="Arial"/>
          <w:lang w:val="es-ES_tradnl" w:eastAsia="x-none"/>
        </w:rPr>
      </w:pPr>
      <w:r w:rsidRPr="00085FBA">
        <w:rPr>
          <w:rFonts w:ascii="Arial" w:hAnsi="Arial" w:cs="Arial"/>
          <w:lang w:val="es-ES_tradnl" w:eastAsia="es-MX"/>
        </w:rPr>
        <w:t xml:space="preserve">b) </w:t>
      </w:r>
      <w:r w:rsidRPr="00085FBA">
        <w:rPr>
          <w:rFonts w:ascii="Arial" w:hAnsi="Arial" w:cs="Arial"/>
          <w:lang w:val="es-ES_tradnl" w:eastAsia="es-MX"/>
        </w:rPr>
        <w:tab/>
        <w:t>C</w:t>
      </w:r>
      <w:r w:rsidRPr="00085FBA">
        <w:rPr>
          <w:rFonts w:ascii="Arial" w:hAnsi="Arial" w:cs="Arial"/>
          <w:lang w:val="es-ES_tradnl" w:eastAsia="x-none"/>
        </w:rPr>
        <w:t xml:space="preserve">opia de la verificación para el cumplimiento de la norma por parte de un laboratorio acreditado ante la EMA, cuya antigüedad no podrá ser mayor a 3 (tres) meses previos al presente procedimiento. </w:t>
      </w:r>
    </w:p>
    <w:p w14:paraId="0A9D72BF" w14:textId="77777777" w:rsidR="00096EBA" w:rsidRPr="00085FBA" w:rsidRDefault="00096EBA" w:rsidP="00096EBA">
      <w:pPr>
        <w:tabs>
          <w:tab w:val="left" w:pos="-2700"/>
          <w:tab w:val="left" w:pos="426"/>
          <w:tab w:val="left" w:pos="993"/>
        </w:tabs>
        <w:autoSpaceDN w:val="0"/>
        <w:ind w:left="284" w:hanging="284"/>
        <w:contextualSpacing/>
        <w:jc w:val="both"/>
        <w:rPr>
          <w:rFonts w:ascii="Arial" w:hAnsi="Arial" w:cs="Arial"/>
          <w:lang w:eastAsia="x-none"/>
        </w:rPr>
      </w:pPr>
    </w:p>
    <w:p w14:paraId="5547CF12" w14:textId="4DB54CB5" w:rsidR="00096EBA" w:rsidRPr="00085FBA" w:rsidRDefault="003A5785" w:rsidP="00096EBA">
      <w:pPr>
        <w:numPr>
          <w:ilvl w:val="0"/>
          <w:numId w:val="127"/>
        </w:numPr>
        <w:ind w:left="284" w:hanging="284"/>
        <w:jc w:val="both"/>
        <w:rPr>
          <w:rFonts w:ascii="Arial" w:hAnsi="Arial" w:cs="Arial"/>
          <w:lang w:val="es-ES_tradnl" w:eastAsia="x-none"/>
        </w:rPr>
      </w:pPr>
      <w:r w:rsidRPr="00085FBA">
        <w:rPr>
          <w:rFonts w:ascii="Arial" w:hAnsi="Arial" w:cs="Arial"/>
          <w:lang w:val="es-ES_tradnl" w:eastAsia="x-none"/>
        </w:rPr>
        <w:t>Además,</w:t>
      </w:r>
      <w:r w:rsidR="00096EBA" w:rsidRPr="00085FBA">
        <w:rPr>
          <w:rFonts w:ascii="Arial" w:hAnsi="Arial" w:cs="Arial"/>
          <w:lang w:val="es-ES_tradnl" w:eastAsia="x-none"/>
        </w:rPr>
        <w:t xml:space="preserve"> los “LICITANTES” deberán presentar las siguientes certificaciones con las cuales acreditará el cumplimiento de la normatividad aplicable en el presente procedimiento de licitación:</w:t>
      </w:r>
    </w:p>
    <w:p w14:paraId="3EDFBC88" w14:textId="77777777" w:rsidR="00096EBA" w:rsidRPr="00085FBA" w:rsidRDefault="00096EBA" w:rsidP="00096EBA">
      <w:pPr>
        <w:pStyle w:val="Prrafodelista"/>
        <w:ind w:left="0"/>
        <w:jc w:val="both"/>
        <w:rPr>
          <w:rFonts w:ascii="Arial" w:hAnsi="Arial" w:cs="Arial"/>
          <w:bCs/>
          <w:lang w:val="es-MX"/>
        </w:rPr>
      </w:pPr>
    </w:p>
    <w:p w14:paraId="285082D4" w14:textId="77777777" w:rsidR="00096EBA" w:rsidRPr="00085FBA" w:rsidRDefault="00096EBA" w:rsidP="00096EBA">
      <w:pPr>
        <w:pStyle w:val="Prrafodelista"/>
        <w:jc w:val="both"/>
        <w:rPr>
          <w:rFonts w:ascii="Arial" w:hAnsi="Arial" w:cs="Arial"/>
          <w:snapToGrid/>
          <w:lang w:eastAsia="x-none"/>
        </w:rPr>
      </w:pPr>
      <w:r w:rsidRPr="00085FBA">
        <w:rPr>
          <w:rFonts w:ascii="Arial" w:hAnsi="Arial" w:cs="Arial"/>
          <w:snapToGrid/>
          <w:lang w:eastAsia="x-none"/>
        </w:rPr>
        <w:t>a) En lo referente a cárnicos y sus derivados, los productos que suministre deberán ser de origen Tipo de Inspección Federal (TIF), esto es, que la materia prima provenga de rastros o establecimientos Tipo Inspección Federal (TIF). El “LICITANTE” deberá presentar el certificado TIF del rastro o establecimiento de origen de la materia prima; así como comprobar que adquiere los insumos cárnicos y sus derivados en dicho rastro o establecimiento. Presentar facturas a favor del “LICITANTE” en donde demuestre la adquisición de estos productos.</w:t>
      </w:r>
    </w:p>
    <w:p w14:paraId="33B7B531" w14:textId="77777777" w:rsidR="00096EBA" w:rsidRPr="00085FBA" w:rsidRDefault="00096EBA" w:rsidP="00096EBA">
      <w:pPr>
        <w:pStyle w:val="Prrafodelista"/>
        <w:jc w:val="both"/>
        <w:rPr>
          <w:rFonts w:ascii="Arial" w:hAnsi="Arial" w:cs="Arial"/>
          <w:bCs/>
          <w:lang w:val="es-MX"/>
        </w:rPr>
      </w:pPr>
    </w:p>
    <w:p w14:paraId="29AED8CB" w14:textId="77777777" w:rsidR="00096EBA" w:rsidRPr="00085FBA" w:rsidRDefault="00096EBA" w:rsidP="00096EBA">
      <w:pPr>
        <w:pStyle w:val="Prrafodelista"/>
        <w:jc w:val="both"/>
        <w:rPr>
          <w:rFonts w:ascii="Arial" w:hAnsi="Arial" w:cs="Arial"/>
          <w:snapToGrid/>
          <w:lang w:eastAsia="x-none"/>
        </w:rPr>
      </w:pPr>
      <w:r w:rsidRPr="00085FBA">
        <w:rPr>
          <w:rFonts w:ascii="Arial" w:hAnsi="Arial" w:cs="Arial"/>
          <w:snapToGrid/>
          <w:lang w:eastAsia="x-none"/>
        </w:rPr>
        <w:t xml:space="preserve">b) El “LICITANTE” deberá contar con una cocina propia, para la elaboración de alimentos preparados, dicha instalación deberá estar certificada con el “Distintivo H” vigente (presentar documentos comprobatorios). </w:t>
      </w:r>
    </w:p>
    <w:p w14:paraId="33BF9BDE" w14:textId="77777777" w:rsidR="00096EBA" w:rsidRPr="00085FBA" w:rsidRDefault="00096EBA" w:rsidP="00096EBA">
      <w:pPr>
        <w:pStyle w:val="Prrafodelista"/>
        <w:jc w:val="both"/>
        <w:rPr>
          <w:rFonts w:ascii="Arial" w:hAnsi="Arial" w:cs="Arial"/>
          <w:snapToGrid/>
          <w:lang w:eastAsia="x-none"/>
        </w:rPr>
      </w:pPr>
    </w:p>
    <w:p w14:paraId="58CB6F5C" w14:textId="77777777" w:rsidR="00096EBA" w:rsidRPr="00085FBA" w:rsidRDefault="00096EBA" w:rsidP="00096EBA">
      <w:pPr>
        <w:pStyle w:val="Prrafodelista"/>
        <w:jc w:val="both"/>
        <w:rPr>
          <w:rFonts w:ascii="Arial" w:hAnsi="Arial" w:cs="Arial"/>
          <w:snapToGrid/>
          <w:lang w:eastAsia="x-none"/>
        </w:rPr>
      </w:pPr>
      <w:r w:rsidRPr="00085FBA">
        <w:rPr>
          <w:rFonts w:ascii="Arial" w:hAnsi="Arial" w:cs="Arial"/>
          <w:snapToGrid/>
          <w:lang w:eastAsia="x-none"/>
        </w:rPr>
        <w:lastRenderedPageBreak/>
        <w:t>Así mismo el “LICITANTE” deberá contar con personal capacitado por un instructor con registro vigente ante SECTUR, en apego a la NMX-F-605-NORMEX 2015 sobre el manejo higiénico en el servicio de alimentos preparados para la obtención del “Distintivo H”. Presentar en original y copia las constancias (mínimo 15) de los cursos impartidos al personal del área certificada donde se compruebe la capacitación recibida en dicha norma emitidas por SECTUR.</w:t>
      </w:r>
    </w:p>
    <w:p w14:paraId="0F7C02DA" w14:textId="77777777" w:rsidR="00096EBA" w:rsidRPr="00085FBA" w:rsidRDefault="00096EBA" w:rsidP="00096EBA">
      <w:pPr>
        <w:pStyle w:val="Prrafodelista"/>
        <w:jc w:val="both"/>
        <w:rPr>
          <w:rFonts w:ascii="Arial" w:hAnsi="Arial" w:cs="Arial"/>
          <w:bCs/>
          <w:lang w:val="es-MX"/>
        </w:rPr>
      </w:pPr>
    </w:p>
    <w:p w14:paraId="23862449" w14:textId="77777777" w:rsidR="00096EBA" w:rsidRPr="00085FBA" w:rsidRDefault="00096EBA" w:rsidP="00096EBA">
      <w:pPr>
        <w:pStyle w:val="Prrafodelista"/>
        <w:jc w:val="both"/>
        <w:rPr>
          <w:rFonts w:ascii="Arial" w:hAnsi="Arial" w:cs="Arial"/>
          <w:snapToGrid/>
          <w:lang w:eastAsia="x-none"/>
        </w:rPr>
      </w:pPr>
      <w:r w:rsidRPr="00085FBA">
        <w:rPr>
          <w:rFonts w:ascii="Arial" w:hAnsi="Arial" w:cs="Arial"/>
          <w:snapToGrid/>
          <w:lang w:eastAsia="x-none"/>
        </w:rPr>
        <w:t>c) Presentar de sus instalaciones, el uso de suelo permitido, el cual deberá corresponder con el objeto de esta licitación. Presentar copia.</w:t>
      </w:r>
    </w:p>
    <w:p w14:paraId="6C2ADC1C" w14:textId="77777777" w:rsidR="00096EBA" w:rsidRPr="00085FBA" w:rsidRDefault="00096EBA" w:rsidP="00096EBA">
      <w:pPr>
        <w:pStyle w:val="Prrafodelista"/>
        <w:jc w:val="both"/>
        <w:rPr>
          <w:rFonts w:ascii="Arial" w:hAnsi="Arial" w:cs="Arial"/>
          <w:bCs/>
          <w:lang w:val="es-MX"/>
        </w:rPr>
      </w:pPr>
    </w:p>
    <w:p w14:paraId="434B04F9" w14:textId="77777777" w:rsidR="00096EBA" w:rsidRPr="00085FBA" w:rsidRDefault="00096EBA" w:rsidP="00096EBA">
      <w:pPr>
        <w:pStyle w:val="Prrafodelista"/>
        <w:jc w:val="both"/>
        <w:rPr>
          <w:rFonts w:ascii="Arial" w:hAnsi="Arial" w:cs="Arial"/>
          <w:snapToGrid/>
          <w:lang w:eastAsia="x-none"/>
        </w:rPr>
      </w:pPr>
      <w:r w:rsidRPr="00085FBA">
        <w:rPr>
          <w:rFonts w:ascii="Arial" w:hAnsi="Arial" w:cs="Arial"/>
          <w:snapToGrid/>
          <w:lang w:eastAsia="x-none"/>
        </w:rPr>
        <w:t xml:space="preserve">d) Presentar copia de la verificación practicada a los equipos de medición (báscula), a través de la PROFECO o laboratorios acreditados por la E.M.A, con la cual es posible comprobar la calibración de dichos equipos; cuya antigüedad no podrá ser mayor a tres (3) meses previos al presente procedimiento, esto con el objeto de que se tenga la certeza de que se cumple con las especificaciones de peso requeridas. </w:t>
      </w:r>
    </w:p>
    <w:p w14:paraId="300AA664" w14:textId="77777777" w:rsidR="00096EBA" w:rsidRPr="00085FBA" w:rsidRDefault="00096EBA" w:rsidP="00096EBA">
      <w:pPr>
        <w:pStyle w:val="Prrafodelista"/>
        <w:jc w:val="both"/>
        <w:rPr>
          <w:rFonts w:ascii="Arial" w:hAnsi="Arial" w:cs="Arial"/>
          <w:bCs/>
          <w:lang w:val="es-MX"/>
        </w:rPr>
      </w:pPr>
    </w:p>
    <w:p w14:paraId="239E0D51" w14:textId="77777777" w:rsidR="00096EBA" w:rsidRPr="00085FBA" w:rsidRDefault="00096EBA" w:rsidP="00096EBA">
      <w:pPr>
        <w:pStyle w:val="Prrafodelista"/>
        <w:jc w:val="both"/>
        <w:rPr>
          <w:rFonts w:ascii="Arial" w:hAnsi="Arial" w:cs="Arial"/>
          <w:snapToGrid/>
          <w:lang w:eastAsia="x-none"/>
        </w:rPr>
      </w:pPr>
      <w:r w:rsidRPr="00085FBA">
        <w:rPr>
          <w:rFonts w:ascii="Arial" w:hAnsi="Arial" w:cs="Arial"/>
          <w:snapToGrid/>
          <w:lang w:eastAsia="x-none"/>
        </w:rPr>
        <w:t>e) Las empresas participantes deberán contar con sus oficinas administrativas e instalaciones operativas en la Ciudad de México o en el área metropolitana. Lo anterior con el fin de dar cumplimiento a las visitas diarias de supervisión por parte del personal asignado por la convocante y poder tener la facilidad de atender requerimientos extraordinarios ante situaciones emergentes.</w:t>
      </w:r>
    </w:p>
    <w:p w14:paraId="01719EBE" w14:textId="77777777" w:rsidR="00096EBA" w:rsidRPr="00085FBA" w:rsidRDefault="00096EBA" w:rsidP="00096EBA">
      <w:pPr>
        <w:pStyle w:val="Prrafodelista"/>
        <w:jc w:val="both"/>
        <w:rPr>
          <w:rFonts w:ascii="Arial" w:hAnsi="Arial" w:cs="Arial"/>
          <w:snapToGrid/>
          <w:lang w:eastAsia="x-none"/>
        </w:rPr>
      </w:pPr>
    </w:p>
    <w:p w14:paraId="7EE388FB" w14:textId="77777777" w:rsidR="00096EBA" w:rsidRPr="00085FBA" w:rsidRDefault="00096EBA" w:rsidP="00096EBA">
      <w:pPr>
        <w:pStyle w:val="Prrafodelista"/>
        <w:jc w:val="both"/>
        <w:rPr>
          <w:rFonts w:ascii="Arial" w:hAnsi="Arial" w:cs="Arial"/>
          <w:snapToGrid/>
          <w:lang w:eastAsia="x-none"/>
        </w:rPr>
      </w:pPr>
      <w:r w:rsidRPr="00085FBA">
        <w:rPr>
          <w:rFonts w:ascii="Arial" w:hAnsi="Arial" w:cs="Arial"/>
          <w:snapToGrid/>
          <w:lang w:eastAsia="x-none"/>
        </w:rPr>
        <w:t xml:space="preserve">f) Deberá contar con certificación vigente de su Sistema de Gestión Ambiental, de conformidad con a la Norma Mexicana: NMX-SAA-14001-IMNC-2015/ISO 14001:2015, expedido por un organismo de certificación acreditado ante la E.M.A. en sistemas de gestión ambiental en el sector de alimentos y tabaco – procesamiento u hoteles y restaurantes, el alcance del certificado deberá estar relacionado con el ramo de alimentos, lo anterior con la finalidad de que la Convocante tenga la certeza de que el “LICITANTE” cuenta con documentos probatorios en responsabilidad ambiental. </w:t>
      </w:r>
    </w:p>
    <w:p w14:paraId="7A0AFA98" w14:textId="77777777" w:rsidR="00096EBA" w:rsidRPr="00085FBA" w:rsidRDefault="00096EBA" w:rsidP="00096EBA">
      <w:pPr>
        <w:pStyle w:val="Prrafodelista"/>
        <w:jc w:val="both"/>
        <w:rPr>
          <w:rFonts w:ascii="Arial" w:hAnsi="Arial" w:cs="Arial"/>
          <w:bCs/>
          <w:lang w:val="es-MX"/>
        </w:rPr>
      </w:pPr>
    </w:p>
    <w:p w14:paraId="123C96E0" w14:textId="5E215340" w:rsidR="00096EBA" w:rsidRPr="00085FBA" w:rsidRDefault="00096EBA" w:rsidP="00096EBA">
      <w:pPr>
        <w:pStyle w:val="Prrafodelista"/>
        <w:jc w:val="both"/>
        <w:rPr>
          <w:rFonts w:ascii="Arial" w:hAnsi="Arial" w:cs="Arial"/>
          <w:snapToGrid/>
          <w:lang w:eastAsia="x-none"/>
        </w:rPr>
      </w:pPr>
      <w:r w:rsidRPr="00085FBA">
        <w:rPr>
          <w:rFonts w:ascii="Arial" w:hAnsi="Arial" w:cs="Arial"/>
          <w:snapToGrid/>
          <w:lang w:eastAsia="x-none"/>
        </w:rPr>
        <w:t>El “LICITANTE” deberá presentar copia simple del documento expedido por un organismo de</w:t>
      </w:r>
      <w:r w:rsidR="003A5785">
        <w:rPr>
          <w:rFonts w:ascii="Arial" w:hAnsi="Arial" w:cs="Arial"/>
          <w:snapToGrid/>
          <w:lang w:eastAsia="x-none"/>
        </w:rPr>
        <w:t xml:space="preserve"> certificación acreditado ante </w:t>
      </w:r>
      <w:r w:rsidRPr="00085FBA">
        <w:rPr>
          <w:rFonts w:ascii="Arial" w:hAnsi="Arial" w:cs="Arial"/>
          <w:snapToGrid/>
          <w:lang w:eastAsia="x-none"/>
        </w:rPr>
        <w:t>la Entidad Mexicana de Acreditación, A.C. (E.M.A.); asimismo, deberá presentar copia simple</w:t>
      </w:r>
      <w:r w:rsidR="003A5785">
        <w:rPr>
          <w:rFonts w:ascii="Arial" w:hAnsi="Arial" w:cs="Arial"/>
          <w:snapToGrid/>
          <w:lang w:eastAsia="x-none"/>
        </w:rPr>
        <w:t xml:space="preserve"> </w:t>
      </w:r>
      <w:r w:rsidRPr="00085FBA">
        <w:rPr>
          <w:rFonts w:ascii="Arial" w:hAnsi="Arial" w:cs="Arial"/>
          <w:snapToGrid/>
          <w:lang w:eastAsia="x-none"/>
        </w:rPr>
        <w:t>de la acreditación vigente ante la EMA del organismo certificador.</w:t>
      </w:r>
    </w:p>
    <w:p w14:paraId="3974DA61" w14:textId="77777777" w:rsidR="00096EBA" w:rsidRPr="00085FBA" w:rsidRDefault="00096EBA" w:rsidP="00096EBA">
      <w:pPr>
        <w:pStyle w:val="Prrafodelista"/>
        <w:jc w:val="both"/>
        <w:rPr>
          <w:rFonts w:ascii="Arial" w:hAnsi="Arial" w:cs="Arial"/>
          <w:snapToGrid/>
          <w:lang w:eastAsia="x-none"/>
        </w:rPr>
      </w:pPr>
    </w:p>
    <w:p w14:paraId="52EA8E42" w14:textId="77777777" w:rsidR="00096EBA" w:rsidRPr="00085FBA" w:rsidRDefault="00096EBA" w:rsidP="00096EBA">
      <w:pPr>
        <w:pStyle w:val="Prrafodelista"/>
        <w:jc w:val="both"/>
        <w:rPr>
          <w:rFonts w:ascii="Arial" w:hAnsi="Arial" w:cs="Arial"/>
          <w:snapToGrid/>
          <w:lang w:eastAsia="x-none"/>
        </w:rPr>
      </w:pPr>
      <w:r w:rsidRPr="00085FBA">
        <w:rPr>
          <w:rFonts w:ascii="Arial" w:hAnsi="Arial" w:cs="Arial"/>
          <w:snapToGrid/>
          <w:lang w:eastAsia="x-none"/>
        </w:rPr>
        <w:t>i) Deberá contar con certificación vigente de su Sistema de Gestión de la Seguridad y Salud en el Trabajo, de conformidad con la Norma Mexicana: NMX-SAST-IMNC-2008 (BSI OHSAS 18001:2007), expedido por un organismo de certificación acreditado ante la E.M.A., en sistemas de administración, seguridad y salud en el trabajo, en el Sector 03, “Productos alimenticios, bebidas y tabaco” y/o sector 30 “Hoteles y Restaurantes”; el alcance del certificado deberá estar relacionado con el ramo de alimentos para la provisión industrial de comidas preparadas en comedores y/o comedores industriales para hospitales del sector público y privado y en Provisión de comidas preparadas (catering); lo anterior con la finalidad de que la Convocante tenga la certeza que cuenta con el sistema de gestión de la seguridad y salud en el trabajo documentado, que previene y controla los riesgos en el sitio de trabajo y asegura el proceso de mejoramiento continuo que permita minimizarlo.</w:t>
      </w:r>
    </w:p>
    <w:p w14:paraId="0B605DB6" w14:textId="77777777" w:rsidR="00096EBA" w:rsidRPr="00085FBA" w:rsidRDefault="00096EBA" w:rsidP="00096EBA">
      <w:pPr>
        <w:pStyle w:val="Prrafodelista"/>
        <w:jc w:val="both"/>
        <w:rPr>
          <w:rFonts w:ascii="Arial" w:hAnsi="Arial" w:cs="Arial"/>
          <w:snapToGrid/>
          <w:lang w:eastAsia="x-none"/>
        </w:rPr>
      </w:pPr>
    </w:p>
    <w:p w14:paraId="0AF7B988" w14:textId="774B9BEA" w:rsidR="00096EBA" w:rsidRPr="00085FBA" w:rsidRDefault="00096EBA" w:rsidP="00096EBA">
      <w:pPr>
        <w:pStyle w:val="Prrafodelista"/>
        <w:jc w:val="both"/>
        <w:rPr>
          <w:rFonts w:ascii="Arial" w:hAnsi="Arial" w:cs="Arial"/>
          <w:snapToGrid/>
          <w:lang w:eastAsia="x-none"/>
        </w:rPr>
      </w:pPr>
      <w:r w:rsidRPr="00085FBA">
        <w:rPr>
          <w:rFonts w:ascii="Arial" w:hAnsi="Arial" w:cs="Arial"/>
          <w:snapToGrid/>
          <w:lang w:eastAsia="x-none"/>
        </w:rPr>
        <w:t>El “LICITANTE” deberá presentar copia simple del documento expedido por un organismo de certificación acreditado ante la Entidad Mexicana de Acreditación, A.C. (E.M.A.); asimismo, deberá presentar copia simple de la acreditación vigente ante la EMA del organismo certificador.</w:t>
      </w:r>
    </w:p>
    <w:p w14:paraId="5C95428A" w14:textId="77777777" w:rsidR="00096EBA" w:rsidRPr="00085FBA" w:rsidRDefault="00096EBA" w:rsidP="00096EBA">
      <w:pPr>
        <w:pStyle w:val="Prrafodelista"/>
        <w:jc w:val="both"/>
        <w:rPr>
          <w:rFonts w:ascii="Arial" w:hAnsi="Arial" w:cs="Arial"/>
          <w:snapToGrid/>
          <w:lang w:eastAsia="x-none"/>
        </w:rPr>
      </w:pPr>
    </w:p>
    <w:p w14:paraId="65268172" w14:textId="77777777" w:rsidR="00096EBA" w:rsidRPr="00085FBA" w:rsidRDefault="00096EBA" w:rsidP="00096EBA">
      <w:pPr>
        <w:pStyle w:val="Ttulo1"/>
        <w:numPr>
          <w:ilvl w:val="0"/>
          <w:numId w:val="136"/>
        </w:numPr>
        <w:ind w:left="284" w:hanging="284"/>
        <w:jc w:val="both"/>
        <w:rPr>
          <w:rFonts w:cs="Arial"/>
          <w:b w:val="0"/>
          <w:bCs/>
          <w:sz w:val="20"/>
          <w:lang w:val="es-MX"/>
        </w:rPr>
      </w:pPr>
      <w:r w:rsidRPr="00085FBA">
        <w:rPr>
          <w:rFonts w:cs="Arial"/>
          <w:b w:val="0"/>
          <w:bCs/>
          <w:sz w:val="20"/>
          <w:lang w:val="es-MX"/>
        </w:rPr>
        <w:t xml:space="preserve">Planta de proceso y Cocina con operación propia </w:t>
      </w:r>
    </w:p>
    <w:p w14:paraId="1140E00A" w14:textId="77777777" w:rsidR="00096EBA" w:rsidRPr="00085FBA" w:rsidRDefault="00096EBA" w:rsidP="00096EBA">
      <w:pPr>
        <w:pStyle w:val="Textoindependiente2"/>
        <w:widowControl/>
        <w:tabs>
          <w:tab w:val="left" w:pos="284"/>
          <w:tab w:val="left" w:pos="426"/>
        </w:tabs>
        <w:autoSpaceDN w:val="0"/>
        <w:spacing w:before="0"/>
        <w:jc w:val="both"/>
        <w:rPr>
          <w:rFonts w:cs="Arial"/>
          <w:b/>
          <w:bCs/>
          <w:sz w:val="20"/>
          <w:lang w:val="es-MX"/>
        </w:rPr>
      </w:pPr>
    </w:p>
    <w:p w14:paraId="00DF8926"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Con la finalidad de garantizar la prestación del servicio de alimentación si éste elige la modalidad de catering, el “LICITANTE” deberá de contar en su planta de proceso y cocina con operación propia, mecanismos que garanticen la correcta manipulación de los alimentos, para la transportación de los alimentos preparados y la inocuidad de los mismos.</w:t>
      </w:r>
    </w:p>
    <w:p w14:paraId="1A9D1C0C"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 </w:t>
      </w:r>
    </w:p>
    <w:p w14:paraId="1849B667"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lastRenderedPageBreak/>
        <w:t>Además de cumplir con lo establecido en el numeral 19 de este anexo.</w:t>
      </w:r>
    </w:p>
    <w:p w14:paraId="5EE75BAE" w14:textId="77777777" w:rsidR="00096EBA" w:rsidRPr="00085FBA" w:rsidRDefault="00096EBA" w:rsidP="00096EBA">
      <w:pPr>
        <w:jc w:val="both"/>
        <w:rPr>
          <w:rFonts w:ascii="Arial" w:hAnsi="Arial" w:cs="Arial"/>
          <w:lang w:val="es-ES_tradnl" w:eastAsia="x-none"/>
        </w:rPr>
      </w:pPr>
    </w:p>
    <w:p w14:paraId="6CB504A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Lo anterior, se verificará durante la visita que realizará el “INSTITUTO” como parte de la evaluación durante el procedimiento de licitación, dicha visita se realizará conforme al formato del Apéndice I. </w:t>
      </w:r>
    </w:p>
    <w:p w14:paraId="777F718C" w14:textId="77777777" w:rsidR="00096EBA" w:rsidRPr="00085FBA" w:rsidRDefault="00096EBA" w:rsidP="00096EBA">
      <w:pPr>
        <w:jc w:val="both"/>
        <w:rPr>
          <w:rFonts w:ascii="Arial" w:hAnsi="Arial" w:cs="Arial"/>
          <w:bCs/>
        </w:rPr>
      </w:pPr>
    </w:p>
    <w:p w14:paraId="6F33F8C6" w14:textId="77777777" w:rsidR="00096EBA" w:rsidRPr="00085FBA" w:rsidRDefault="00096EBA" w:rsidP="00096EBA">
      <w:pPr>
        <w:pStyle w:val="Ttulo1"/>
        <w:numPr>
          <w:ilvl w:val="0"/>
          <w:numId w:val="136"/>
        </w:numPr>
        <w:ind w:left="284" w:hanging="284"/>
        <w:jc w:val="both"/>
        <w:rPr>
          <w:rFonts w:cs="Arial"/>
          <w:b w:val="0"/>
          <w:bCs/>
          <w:sz w:val="20"/>
          <w:lang w:val="es-MX"/>
        </w:rPr>
      </w:pPr>
      <w:r w:rsidRPr="00085FBA">
        <w:rPr>
          <w:rFonts w:cs="Arial"/>
          <w:b w:val="0"/>
          <w:bCs/>
          <w:sz w:val="20"/>
          <w:lang w:val="es-MX"/>
        </w:rPr>
        <w:t>Pagos</w:t>
      </w:r>
    </w:p>
    <w:p w14:paraId="37DBB9F1" w14:textId="77777777" w:rsidR="00096EBA" w:rsidRPr="00085FBA" w:rsidRDefault="00096EBA" w:rsidP="00096EBA">
      <w:pPr>
        <w:pStyle w:val="Textoindependiente2"/>
        <w:widowControl/>
        <w:spacing w:before="0"/>
        <w:jc w:val="both"/>
        <w:rPr>
          <w:rFonts w:cs="Arial"/>
          <w:b/>
          <w:bCs/>
          <w:sz w:val="20"/>
          <w:lang w:val="es-MX"/>
        </w:rPr>
      </w:pPr>
    </w:p>
    <w:p w14:paraId="03792FB1" w14:textId="77777777" w:rsidR="00096EBA" w:rsidRPr="00085FBA" w:rsidRDefault="00096EBA" w:rsidP="00096EBA">
      <w:pPr>
        <w:pStyle w:val="Textoindependiente2"/>
        <w:widowControl/>
        <w:numPr>
          <w:ilvl w:val="0"/>
          <w:numId w:val="107"/>
        </w:numPr>
        <w:tabs>
          <w:tab w:val="left" w:pos="284"/>
        </w:tabs>
        <w:autoSpaceDN w:val="0"/>
        <w:spacing w:before="0"/>
        <w:ind w:left="567" w:hanging="567"/>
        <w:jc w:val="both"/>
        <w:rPr>
          <w:rFonts w:cs="Arial"/>
          <w:b/>
          <w:sz w:val="20"/>
        </w:rPr>
      </w:pPr>
      <w:r w:rsidRPr="00085FBA">
        <w:rPr>
          <w:rFonts w:cs="Arial"/>
          <w:b/>
          <w:sz w:val="20"/>
        </w:rPr>
        <w:t>Reporte y control de acceso al comedor</w:t>
      </w:r>
    </w:p>
    <w:p w14:paraId="5B27444F" w14:textId="77777777" w:rsidR="00096EBA" w:rsidRPr="00085FBA" w:rsidRDefault="00096EBA" w:rsidP="00096EBA">
      <w:pPr>
        <w:pStyle w:val="Textoindependiente2"/>
        <w:widowControl/>
        <w:tabs>
          <w:tab w:val="left" w:pos="284"/>
        </w:tabs>
        <w:autoSpaceDN w:val="0"/>
        <w:spacing w:before="0"/>
        <w:ind w:left="567"/>
        <w:jc w:val="both"/>
        <w:rPr>
          <w:rFonts w:cs="Arial"/>
          <w:b/>
          <w:sz w:val="20"/>
        </w:rPr>
      </w:pPr>
    </w:p>
    <w:p w14:paraId="0C746E95" w14:textId="2C5A4C23"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control del registro de asistencia en el comedor, será a través del sistema de registro de acceso computarizado o el que crea conveniente el “INSTITUTO”, los cuales deberán ser firmados por los responsables del comedor tanto por parte del “PROVEEDOR”, como del “INSTITUTO”.</w:t>
      </w:r>
    </w:p>
    <w:p w14:paraId="69C30279" w14:textId="77777777" w:rsidR="00096EBA" w:rsidRPr="00085FBA" w:rsidRDefault="00096EBA" w:rsidP="00096EBA">
      <w:pPr>
        <w:pStyle w:val="Prrafodelista"/>
        <w:ind w:left="142"/>
        <w:jc w:val="both"/>
        <w:rPr>
          <w:rFonts w:ascii="Arial" w:hAnsi="Arial" w:cs="Arial"/>
          <w:snapToGrid/>
          <w:lang w:eastAsia="x-none"/>
        </w:rPr>
      </w:pPr>
    </w:p>
    <w:p w14:paraId="7942CC92"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El “PROVEEDOR” deberá presentar al administrador del contrato, el CFDI correspondiente a los servicios efectivamente otorgados, debiendo el Supervisor del Contrato adjuntar el cuadro verificador de los servicios efectivamente otorgados, previa validación del administrador del contrato. </w:t>
      </w:r>
    </w:p>
    <w:p w14:paraId="12AEFD78" w14:textId="77777777" w:rsidR="00096EBA" w:rsidRPr="00085FBA" w:rsidRDefault="00096EBA" w:rsidP="00096EBA">
      <w:pPr>
        <w:jc w:val="both"/>
        <w:rPr>
          <w:rFonts w:ascii="Arial" w:hAnsi="Arial" w:cs="Arial"/>
          <w:lang w:val="es-ES_tradnl" w:eastAsia="x-none"/>
        </w:rPr>
      </w:pPr>
    </w:p>
    <w:p w14:paraId="5E3EA4F5"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La prestación del servicio de comedor se otorgará únicamente a medios de comunicación, policía federal e invitados nacionales e internacionales, los cuales deberán acreditarse como tal.</w:t>
      </w:r>
    </w:p>
    <w:p w14:paraId="244B25F8" w14:textId="77777777" w:rsidR="00096EBA" w:rsidRPr="00085FBA" w:rsidRDefault="00096EBA" w:rsidP="00096EBA">
      <w:pPr>
        <w:jc w:val="both"/>
        <w:rPr>
          <w:rFonts w:ascii="Arial" w:hAnsi="Arial" w:cs="Arial"/>
          <w:lang w:val="es-ES_tradnl" w:eastAsia="x-none"/>
        </w:rPr>
      </w:pPr>
    </w:p>
    <w:p w14:paraId="71FC6233" w14:textId="77777777" w:rsidR="00096EBA" w:rsidRPr="00085FBA" w:rsidRDefault="00096EBA" w:rsidP="00096EBA">
      <w:pPr>
        <w:pStyle w:val="Prrafodelista"/>
        <w:numPr>
          <w:ilvl w:val="0"/>
          <w:numId w:val="107"/>
        </w:numPr>
        <w:autoSpaceDN w:val="0"/>
        <w:snapToGrid w:val="0"/>
        <w:ind w:left="284" w:hanging="284"/>
        <w:jc w:val="both"/>
        <w:rPr>
          <w:rFonts w:ascii="Arial" w:hAnsi="Arial" w:cs="Arial"/>
          <w:b/>
          <w:snapToGrid/>
          <w:lang w:eastAsia="x-none"/>
        </w:rPr>
      </w:pPr>
      <w:r w:rsidRPr="00085FBA">
        <w:rPr>
          <w:rFonts w:ascii="Arial" w:hAnsi="Arial" w:cs="Arial"/>
          <w:b/>
          <w:snapToGrid/>
          <w:lang w:eastAsia="x-none"/>
        </w:rPr>
        <w:t>Aplicación de penas al contrato.</w:t>
      </w:r>
    </w:p>
    <w:p w14:paraId="7A5026D3" w14:textId="77777777" w:rsidR="00096EBA" w:rsidRPr="00085FBA" w:rsidRDefault="00096EBA" w:rsidP="00096EBA">
      <w:pPr>
        <w:jc w:val="both"/>
        <w:rPr>
          <w:rFonts w:ascii="Arial" w:hAnsi="Arial" w:cs="Arial"/>
        </w:rPr>
      </w:pPr>
    </w:p>
    <w:p w14:paraId="6FEE66DC"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monto de las penas contractuales, se calculará con base en los reportes recibidos, derivados de la supervisión por parte de este “INSTITUTO”, ya sea directamente o indirectamente, conforme lo siguiente:</w:t>
      </w:r>
    </w:p>
    <w:p w14:paraId="27ECE9A7" w14:textId="77777777" w:rsidR="00096EBA" w:rsidRPr="00085FBA" w:rsidRDefault="00096EBA" w:rsidP="00096EBA">
      <w:pPr>
        <w:jc w:val="both"/>
        <w:rPr>
          <w:rFonts w:ascii="Arial" w:hAnsi="Arial" w:cs="Arial"/>
          <w:lang w:val="es-ES_tradnl" w:eastAsia="x-none"/>
        </w:rPr>
      </w:pPr>
    </w:p>
    <w:p w14:paraId="46CC7C84" w14:textId="77777777" w:rsidR="00096EBA" w:rsidRPr="00085FBA" w:rsidRDefault="00096EBA" w:rsidP="00096EBA">
      <w:pPr>
        <w:jc w:val="both"/>
        <w:rPr>
          <w:rFonts w:ascii="Arial" w:hAnsi="Arial" w:cs="Arial"/>
          <w:lang w:val="es-ES_tradnl" w:eastAsia="x-none"/>
        </w:rPr>
      </w:pPr>
      <w:r w:rsidRPr="00085FBA">
        <w:rPr>
          <w:rFonts w:ascii="Arial" w:hAnsi="Arial" w:cs="Arial"/>
          <w:u w:val="single"/>
          <w:lang w:val="es-ES_tradnl" w:eastAsia="x-none"/>
        </w:rPr>
        <w:t>Directa:</w:t>
      </w:r>
      <w:r w:rsidRPr="00085FBA">
        <w:rPr>
          <w:rFonts w:ascii="Arial" w:hAnsi="Arial" w:cs="Arial"/>
          <w:lang w:val="es-ES_tradnl" w:eastAsia="x-none"/>
        </w:rPr>
        <w:t xml:space="preserve"> Por parte del personal de supervisión de este “INSTITUTO” de manera escrita, antes, durante o posterior a la prestación del servicio; o en su caso, por parte de un comensal de manera verbal o escrita durante la ocurrencia del evento (deficiencia del servicio).</w:t>
      </w:r>
    </w:p>
    <w:p w14:paraId="2DD1AD6B" w14:textId="77777777" w:rsidR="00096EBA" w:rsidRPr="00085FBA" w:rsidRDefault="00096EBA" w:rsidP="00096EBA">
      <w:pPr>
        <w:jc w:val="both"/>
        <w:rPr>
          <w:rFonts w:ascii="Arial" w:hAnsi="Arial" w:cs="Arial"/>
          <w:lang w:val="es-ES_tradnl" w:eastAsia="x-none"/>
        </w:rPr>
      </w:pPr>
    </w:p>
    <w:p w14:paraId="5FF6B710" w14:textId="77777777" w:rsidR="00096EBA" w:rsidRPr="00085FBA" w:rsidRDefault="00096EBA" w:rsidP="00096EBA">
      <w:pPr>
        <w:jc w:val="both"/>
        <w:rPr>
          <w:rFonts w:ascii="Arial" w:hAnsi="Arial" w:cs="Arial"/>
          <w:lang w:val="es-ES_tradnl" w:eastAsia="x-none"/>
        </w:rPr>
      </w:pPr>
      <w:r w:rsidRPr="00085FBA">
        <w:rPr>
          <w:rFonts w:ascii="Arial" w:hAnsi="Arial" w:cs="Arial"/>
          <w:u w:val="single"/>
          <w:lang w:val="es-ES_tradnl" w:eastAsia="x-none"/>
        </w:rPr>
        <w:t>Indirecta:</w:t>
      </w:r>
      <w:r w:rsidRPr="00085FBA">
        <w:rPr>
          <w:rFonts w:ascii="Arial" w:hAnsi="Arial" w:cs="Arial"/>
          <w:lang w:val="es-ES_tradnl" w:eastAsia="x-none"/>
        </w:rPr>
        <w:t xml:space="preserve"> Por parte de un comensal, es decir, de manera electrónica al buzón de sugerencias del comedor otro destinatario que exprese queja a la Dirección de Recursos Materiales y Servicios.  </w:t>
      </w:r>
    </w:p>
    <w:p w14:paraId="16D9CECF" w14:textId="77777777" w:rsidR="00096EBA" w:rsidRPr="00085FBA" w:rsidRDefault="00096EBA" w:rsidP="00096EBA">
      <w:pPr>
        <w:jc w:val="both"/>
        <w:rPr>
          <w:rFonts w:ascii="Arial" w:hAnsi="Arial" w:cs="Arial"/>
          <w:lang w:val="es-ES_tradnl" w:eastAsia="x-none"/>
        </w:rPr>
      </w:pPr>
    </w:p>
    <w:p w14:paraId="3CDFA78D"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“PROVEEDOR”, en caso de hacerse acreedor de penas convencionales y penas contractuales en el contrato correspondiente, el pago se realizará hasta que se notifiquen y apliquen las mismas, mediante depósito a nombre del “INSTITUTO”, las cuales deberán estar debidamente documentadas.</w:t>
      </w:r>
    </w:p>
    <w:p w14:paraId="6B2BA995" w14:textId="77777777" w:rsidR="00096EBA" w:rsidRPr="00085FBA" w:rsidRDefault="00096EBA" w:rsidP="00096EBA">
      <w:pPr>
        <w:jc w:val="both"/>
        <w:rPr>
          <w:rFonts w:ascii="Arial" w:hAnsi="Arial" w:cs="Arial"/>
          <w:lang w:val="es-ES_tradnl" w:eastAsia="x-none"/>
        </w:rPr>
      </w:pPr>
    </w:p>
    <w:p w14:paraId="05159F69" w14:textId="77777777" w:rsidR="00096EBA" w:rsidRPr="00085FBA" w:rsidRDefault="00096EBA" w:rsidP="00096EBA">
      <w:pPr>
        <w:pStyle w:val="Ttulo1"/>
        <w:numPr>
          <w:ilvl w:val="0"/>
          <w:numId w:val="136"/>
        </w:numPr>
        <w:ind w:left="284" w:hanging="284"/>
        <w:jc w:val="both"/>
        <w:rPr>
          <w:rFonts w:cs="Arial"/>
          <w:b w:val="0"/>
          <w:bCs/>
          <w:sz w:val="20"/>
          <w:lang w:val="es-MX"/>
        </w:rPr>
      </w:pPr>
      <w:r w:rsidRPr="00085FBA">
        <w:rPr>
          <w:rFonts w:cs="Arial"/>
          <w:b w:val="0"/>
          <w:bCs/>
          <w:sz w:val="20"/>
          <w:lang w:val="es-MX"/>
        </w:rPr>
        <w:t>Visita a instalaciones del “LICITANTE”.</w:t>
      </w:r>
    </w:p>
    <w:p w14:paraId="29913060" w14:textId="77777777" w:rsidR="00096EBA" w:rsidRPr="00085FBA" w:rsidRDefault="00096EBA" w:rsidP="00096EBA">
      <w:pPr>
        <w:rPr>
          <w:rFonts w:ascii="Arial" w:hAnsi="Arial" w:cs="Arial"/>
        </w:rPr>
      </w:pPr>
    </w:p>
    <w:p w14:paraId="41F9935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Como parte de la evaluación de las propuestas presentadas por los “LICITANTES”, en el Acto de Presentación y Apertura de Proposiciones, se hará un sorteo de fechas de visita por parte de los servidores públicos que designe el “INSTITUTO” para la verificación de las instalaciones y vehículos del “LICITANTE”, lo cual se hará constar conforme a la Cédula de verificación a instalaciones del “LICITANTE” (Apéndice I).</w:t>
      </w:r>
    </w:p>
    <w:p w14:paraId="1E9545FF" w14:textId="77777777" w:rsidR="00096EBA" w:rsidRPr="00085FBA" w:rsidRDefault="00096EBA" w:rsidP="00096EBA">
      <w:pPr>
        <w:jc w:val="both"/>
        <w:rPr>
          <w:rFonts w:ascii="Arial" w:hAnsi="Arial" w:cs="Arial"/>
          <w:lang w:val="es-ES_tradnl" w:eastAsia="x-none"/>
        </w:rPr>
      </w:pPr>
    </w:p>
    <w:p w14:paraId="5FAB0A9F" w14:textId="77777777" w:rsidR="00096EBA" w:rsidRPr="00085FBA" w:rsidRDefault="00096EBA" w:rsidP="00096EBA">
      <w:pPr>
        <w:jc w:val="center"/>
        <w:rPr>
          <w:rFonts w:ascii="Arial" w:hAnsi="Arial" w:cs="Arial"/>
          <w:bCs/>
        </w:rPr>
      </w:pPr>
    </w:p>
    <w:p w14:paraId="56D81B67" w14:textId="77777777" w:rsidR="00C42201" w:rsidRDefault="00C42201" w:rsidP="00C25294">
      <w:pPr>
        <w:rPr>
          <w:lang w:val="es-ES"/>
        </w:rPr>
      </w:pPr>
    </w:p>
    <w:p w14:paraId="3BA03554" w14:textId="77777777" w:rsidR="00C42201" w:rsidRDefault="00C42201" w:rsidP="00C25294">
      <w:pPr>
        <w:rPr>
          <w:lang w:val="es-ES"/>
        </w:rPr>
      </w:pPr>
    </w:p>
    <w:p w14:paraId="0C2ABB79" w14:textId="77777777" w:rsidR="00C42201" w:rsidRDefault="00C42201" w:rsidP="00C25294">
      <w:pPr>
        <w:rPr>
          <w:lang w:val="es-ES"/>
        </w:rPr>
      </w:pPr>
    </w:p>
    <w:p w14:paraId="5E66D045" w14:textId="77777777" w:rsidR="00C42201" w:rsidRDefault="00C42201" w:rsidP="00C25294">
      <w:pPr>
        <w:rPr>
          <w:lang w:val="es-ES"/>
        </w:rPr>
      </w:pPr>
    </w:p>
    <w:p w14:paraId="2950D390" w14:textId="558C0833" w:rsidR="00C42201" w:rsidRDefault="00C42201" w:rsidP="00C25294">
      <w:pPr>
        <w:rPr>
          <w:lang w:val="es-ES"/>
        </w:rPr>
      </w:pPr>
    </w:p>
    <w:p w14:paraId="78236D42" w14:textId="5576EE02" w:rsidR="003A5785" w:rsidRDefault="003A5785" w:rsidP="00C25294">
      <w:pPr>
        <w:rPr>
          <w:lang w:val="es-ES"/>
        </w:rPr>
      </w:pPr>
    </w:p>
    <w:p w14:paraId="4E95B78A" w14:textId="78255365" w:rsidR="003A5785" w:rsidRDefault="003A5785" w:rsidP="00C25294">
      <w:pPr>
        <w:rPr>
          <w:lang w:val="es-ES"/>
        </w:rPr>
      </w:pPr>
    </w:p>
    <w:p w14:paraId="4AFD3B0F" w14:textId="6E8F2A91" w:rsidR="003A5785" w:rsidRDefault="003A5785" w:rsidP="00C25294">
      <w:pPr>
        <w:rPr>
          <w:lang w:val="es-ES"/>
        </w:rPr>
      </w:pPr>
    </w:p>
    <w:p w14:paraId="0560F17E" w14:textId="24A3C832" w:rsidR="003A5785" w:rsidRDefault="003A5785" w:rsidP="00C25294">
      <w:pPr>
        <w:rPr>
          <w:lang w:val="es-ES"/>
        </w:rPr>
      </w:pPr>
    </w:p>
    <w:p w14:paraId="3A43EC86" w14:textId="640EA8B4" w:rsidR="003A5785" w:rsidRDefault="003A5785" w:rsidP="00C25294">
      <w:pPr>
        <w:rPr>
          <w:lang w:val="es-ES"/>
        </w:rPr>
      </w:pPr>
    </w:p>
    <w:p w14:paraId="216AF681" w14:textId="371465F6" w:rsidR="003A5785" w:rsidRDefault="003A5785" w:rsidP="00C25294">
      <w:pPr>
        <w:rPr>
          <w:lang w:val="es-ES"/>
        </w:rPr>
      </w:pPr>
    </w:p>
    <w:p w14:paraId="24984F68" w14:textId="77777777" w:rsidR="003A5785" w:rsidRDefault="003A5785" w:rsidP="00C25294">
      <w:pPr>
        <w:rPr>
          <w:lang w:val="es-ES"/>
        </w:rPr>
      </w:pPr>
    </w:p>
    <w:bookmarkEnd w:id="908"/>
    <w:bookmarkEnd w:id="909"/>
    <w:bookmarkEnd w:id="910"/>
    <w:p w14:paraId="17DA69AD" w14:textId="77777777" w:rsidR="009E29CB" w:rsidRDefault="009E29CB" w:rsidP="00C42201">
      <w:pPr>
        <w:pStyle w:val="Ttulo1"/>
        <w:jc w:val="left"/>
        <w:rPr>
          <w:rFonts w:cs="Arial"/>
          <w:color w:val="CC0066"/>
          <w:kern w:val="32"/>
          <w:sz w:val="32"/>
          <w:szCs w:val="32"/>
        </w:rPr>
      </w:pPr>
    </w:p>
    <w:p w14:paraId="6E4C9FF9" w14:textId="77777777" w:rsidR="00096EBA" w:rsidRPr="00085FBA" w:rsidRDefault="00096EBA" w:rsidP="00096EBA">
      <w:pPr>
        <w:jc w:val="center"/>
        <w:rPr>
          <w:rFonts w:ascii="Arial" w:hAnsi="Arial" w:cs="Arial"/>
          <w:bCs/>
        </w:rPr>
      </w:pPr>
      <w:r>
        <w:rPr>
          <w:rFonts w:cs="Arial"/>
          <w:color w:val="CC0066"/>
          <w:kern w:val="32"/>
          <w:sz w:val="32"/>
          <w:szCs w:val="32"/>
        </w:rPr>
        <w:tab/>
      </w:r>
      <w:r w:rsidRPr="00085FBA">
        <w:rPr>
          <w:rFonts w:ascii="Arial" w:hAnsi="Arial" w:cs="Arial"/>
          <w:bCs/>
        </w:rPr>
        <w:t>Apéndice A</w:t>
      </w:r>
    </w:p>
    <w:p w14:paraId="0CA1F518" w14:textId="77777777" w:rsidR="00096EBA" w:rsidRPr="00085FBA" w:rsidRDefault="00096EBA" w:rsidP="00096EBA">
      <w:pPr>
        <w:ind w:left="708" w:hanging="708"/>
        <w:jc w:val="center"/>
        <w:rPr>
          <w:rFonts w:ascii="Arial" w:hAnsi="Arial" w:cs="Arial"/>
          <w:bCs/>
        </w:rPr>
      </w:pPr>
    </w:p>
    <w:p w14:paraId="3C4440E8" w14:textId="77777777" w:rsidR="00096EBA" w:rsidRPr="00085FBA" w:rsidRDefault="00096EBA" w:rsidP="00096EBA">
      <w:pPr>
        <w:jc w:val="center"/>
        <w:rPr>
          <w:rFonts w:ascii="Arial" w:hAnsi="Arial" w:cs="Arial"/>
          <w:bCs/>
        </w:rPr>
      </w:pPr>
      <w:r w:rsidRPr="00085FBA">
        <w:rPr>
          <w:rFonts w:ascii="Arial" w:hAnsi="Arial" w:cs="Arial"/>
          <w:bCs/>
        </w:rPr>
        <w:t>Guía básica general para la integración de menús</w:t>
      </w:r>
    </w:p>
    <w:p w14:paraId="217ADE0C" w14:textId="77777777" w:rsidR="00096EBA" w:rsidRPr="00085FBA" w:rsidRDefault="00096EBA" w:rsidP="00096EBA">
      <w:pPr>
        <w:jc w:val="center"/>
        <w:rPr>
          <w:rFonts w:ascii="Arial" w:hAnsi="Arial" w:cs="Arial"/>
          <w:bCs/>
        </w:rPr>
      </w:pPr>
    </w:p>
    <w:p w14:paraId="01A53D11" w14:textId="77777777" w:rsidR="00096EBA" w:rsidRPr="00085FBA" w:rsidRDefault="00096EBA" w:rsidP="00096EBA">
      <w:pPr>
        <w:jc w:val="center"/>
        <w:rPr>
          <w:rFonts w:ascii="Arial" w:hAnsi="Arial" w:cs="Arial"/>
          <w:bCs/>
        </w:rPr>
      </w:pPr>
      <w:r w:rsidRPr="00085FBA">
        <w:rPr>
          <w:rFonts w:ascii="Arial" w:hAnsi="Arial" w:cs="Arial"/>
          <w:bCs/>
        </w:rPr>
        <w:t>(Obligatoria)</w:t>
      </w:r>
    </w:p>
    <w:p w14:paraId="3B246C53" w14:textId="77777777" w:rsidR="00096EBA" w:rsidRPr="00085FBA" w:rsidRDefault="00096EBA" w:rsidP="00096EBA">
      <w:pPr>
        <w:rPr>
          <w:rFonts w:ascii="Arial" w:hAnsi="Arial" w:cs="Arial"/>
          <w:bCs/>
        </w:rPr>
      </w:pPr>
      <w:r w:rsidRPr="00085FBA">
        <w:rPr>
          <w:rFonts w:ascii="Arial" w:hAnsi="Arial" w:cs="Arial"/>
          <w:bCs/>
        </w:rPr>
        <w:t xml:space="preserve">Introducción </w:t>
      </w:r>
    </w:p>
    <w:p w14:paraId="7F5C7A00" w14:textId="77777777" w:rsidR="00096EBA" w:rsidRPr="00085FBA" w:rsidRDefault="00096EBA" w:rsidP="00096EBA">
      <w:pPr>
        <w:tabs>
          <w:tab w:val="left" w:pos="284"/>
        </w:tabs>
        <w:jc w:val="both"/>
        <w:rPr>
          <w:rFonts w:ascii="Arial" w:hAnsi="Arial" w:cs="Arial"/>
          <w:b/>
          <w:bCs/>
        </w:rPr>
      </w:pPr>
    </w:p>
    <w:p w14:paraId="19C1531B"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Los menús a servir deberán ser variados, equilibrados y tendrán que apegarse a esta Guía básica general para la integración de menús, las ofertas que se hagan de menús deberán realizarse bajo un análisis nutricional, acorde a las características y necesidades de los comensales que asisten al comedor, tomando en cuenta sus gustos y preferencias,</w:t>
      </w:r>
    </w:p>
    <w:p w14:paraId="289DE516" w14:textId="77777777" w:rsidR="00096EBA" w:rsidRPr="00085FBA" w:rsidRDefault="00096EBA" w:rsidP="00096EBA">
      <w:pPr>
        <w:jc w:val="both"/>
        <w:rPr>
          <w:rFonts w:ascii="Arial" w:hAnsi="Arial" w:cs="Arial"/>
          <w:lang w:val="es-ES_tradnl" w:eastAsia="x-none"/>
        </w:rPr>
      </w:pPr>
    </w:p>
    <w:p w14:paraId="4C6A5243"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Asimismo, durante el diseño de la propuesta de menús, el “PROVEEDOR” deberá observar la combinación de los alimentos que integren el menú del día, a fin de considerar la tolerancia a los alimentos, evaluando aquellos factores de determinadas combinaciones de alimentos que pudieran eventualmente provocar malestares o intolerancia debido a su contenido. </w:t>
      </w:r>
    </w:p>
    <w:p w14:paraId="25E2A2F1" w14:textId="77777777" w:rsidR="00096EBA" w:rsidRPr="00085FBA" w:rsidRDefault="00096EBA" w:rsidP="00096EBA">
      <w:pPr>
        <w:tabs>
          <w:tab w:val="left" w:pos="284"/>
        </w:tabs>
        <w:jc w:val="both"/>
        <w:rPr>
          <w:rFonts w:ascii="Arial" w:hAnsi="Arial" w:cs="Arial"/>
          <w:lang w:val="es-ES_tradnl" w:eastAsia="x-none"/>
        </w:rPr>
      </w:pPr>
    </w:p>
    <w:p w14:paraId="0291BFC9" w14:textId="77777777" w:rsidR="00096EBA" w:rsidRPr="00085FBA" w:rsidRDefault="00096EBA" w:rsidP="00096EBA">
      <w:pPr>
        <w:tabs>
          <w:tab w:val="left" w:pos="284"/>
        </w:tabs>
        <w:jc w:val="both"/>
        <w:rPr>
          <w:rFonts w:ascii="Arial" w:hAnsi="Arial" w:cs="Arial"/>
          <w:lang w:val="es-ES_tradnl" w:eastAsia="x-none"/>
        </w:rPr>
      </w:pPr>
      <w:r w:rsidRPr="00085FBA">
        <w:rPr>
          <w:rFonts w:ascii="Arial" w:hAnsi="Arial" w:cs="Arial"/>
          <w:lang w:val="es-ES_tradnl" w:eastAsia="x-none"/>
        </w:rPr>
        <w:t xml:space="preserve">La programación menús que presente el “PROVEEDOR” debe contener el valor calórico de cada porción a servir. </w:t>
      </w:r>
    </w:p>
    <w:p w14:paraId="2C773965" w14:textId="77777777" w:rsidR="00096EBA" w:rsidRPr="00085FBA" w:rsidRDefault="00096EBA" w:rsidP="00096EBA">
      <w:pPr>
        <w:tabs>
          <w:tab w:val="left" w:pos="284"/>
        </w:tabs>
        <w:jc w:val="both"/>
        <w:rPr>
          <w:rFonts w:ascii="Arial" w:hAnsi="Arial" w:cs="Arial"/>
          <w:lang w:val="es-ES_tradnl" w:eastAsia="x-none"/>
        </w:rPr>
      </w:pPr>
    </w:p>
    <w:p w14:paraId="74E19415"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Es importante señalar que, a fin de atender las recomendaciones realizadas por el Gobierno Federal a través de la Secretaria de Salud, en relación a la salud alimentaria de la población mexicana, en este sentido debe de atenderse lo que corresponda y pueda aplicarse en el comedor, a fin de fomentar una alimentación adecuada en los comensales, para ello el personal del “PROVEEDOR” responsable de la elaboración de los menús que ofrezca a este “INSTITUTO”, deberá observar lo establecido en los siguientes documentos: </w:t>
      </w:r>
    </w:p>
    <w:p w14:paraId="0CFAE9E9" w14:textId="77777777" w:rsidR="00096EBA" w:rsidRPr="00085FBA" w:rsidRDefault="00096EBA" w:rsidP="00096EBA">
      <w:pPr>
        <w:jc w:val="both"/>
        <w:rPr>
          <w:rFonts w:ascii="Arial" w:hAnsi="Arial" w:cs="Arial"/>
          <w:lang w:val="es-ES_tradnl" w:eastAsia="x-none"/>
        </w:rPr>
      </w:pPr>
    </w:p>
    <w:p w14:paraId="10EC41ED" w14:textId="77777777" w:rsidR="00096EBA" w:rsidRPr="00085FBA" w:rsidRDefault="00096EBA" w:rsidP="00096EBA">
      <w:pPr>
        <w:pStyle w:val="Prrafodelista"/>
        <w:numPr>
          <w:ilvl w:val="0"/>
          <w:numId w:val="128"/>
        </w:numPr>
        <w:jc w:val="both"/>
        <w:rPr>
          <w:rFonts w:ascii="Arial" w:hAnsi="Arial" w:cs="Arial"/>
          <w:snapToGrid/>
          <w:lang w:eastAsia="x-none"/>
        </w:rPr>
      </w:pPr>
      <w:r w:rsidRPr="00085FBA">
        <w:rPr>
          <w:rFonts w:ascii="Arial" w:hAnsi="Arial" w:cs="Arial"/>
          <w:snapToGrid/>
          <w:lang w:eastAsia="x-none"/>
        </w:rPr>
        <w:t xml:space="preserve">Norma Oficial Mexicana. NOM-043-SSA2-2012. Servicios básicos de salud. Promoción y educación para la salud en materia alimentaria. Criterios para brindar orientación. </w:t>
      </w:r>
    </w:p>
    <w:p w14:paraId="52A9D001" w14:textId="77777777" w:rsidR="00096EBA" w:rsidRPr="00085FBA" w:rsidRDefault="00096EBA" w:rsidP="00096EBA">
      <w:pPr>
        <w:pStyle w:val="Prrafodelista"/>
        <w:numPr>
          <w:ilvl w:val="0"/>
          <w:numId w:val="128"/>
        </w:numPr>
        <w:jc w:val="both"/>
        <w:rPr>
          <w:rFonts w:ascii="Arial" w:hAnsi="Arial" w:cs="Arial"/>
          <w:snapToGrid/>
          <w:lang w:eastAsia="x-none"/>
        </w:rPr>
      </w:pPr>
      <w:r w:rsidRPr="00085FBA">
        <w:rPr>
          <w:rFonts w:ascii="Arial" w:hAnsi="Arial" w:cs="Arial"/>
          <w:snapToGrid/>
          <w:lang w:eastAsia="x-none"/>
        </w:rPr>
        <w:t xml:space="preserve">Acuerdo Nacional para la Salud Alimentaria. Estrategia contra el sobrepeso y Obesidad. </w:t>
      </w:r>
    </w:p>
    <w:p w14:paraId="579D84F6" w14:textId="77777777" w:rsidR="00096EBA" w:rsidRPr="00085FBA" w:rsidRDefault="00096EBA" w:rsidP="00096EBA">
      <w:pPr>
        <w:jc w:val="both"/>
        <w:rPr>
          <w:rFonts w:ascii="Arial" w:hAnsi="Arial" w:cs="Arial"/>
        </w:rPr>
      </w:pPr>
    </w:p>
    <w:p w14:paraId="5102BFF6" w14:textId="77777777" w:rsidR="00096EBA" w:rsidRPr="00085FBA" w:rsidRDefault="00096EBA" w:rsidP="00096EBA">
      <w:pPr>
        <w:tabs>
          <w:tab w:val="left" w:pos="284"/>
        </w:tabs>
        <w:jc w:val="both"/>
        <w:rPr>
          <w:rFonts w:ascii="Arial" w:hAnsi="Arial" w:cs="Arial"/>
          <w:b/>
          <w:bCs/>
        </w:rPr>
      </w:pP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68"/>
        <w:gridCol w:w="3168"/>
        <w:gridCol w:w="3851"/>
      </w:tblGrid>
      <w:tr w:rsidR="00096EBA" w:rsidRPr="00085FBA" w14:paraId="7B9330EB" w14:textId="77777777" w:rsidTr="0036552E">
        <w:trPr>
          <w:jc w:val="center"/>
        </w:trPr>
        <w:tc>
          <w:tcPr>
            <w:tcW w:w="1768" w:type="dxa"/>
            <w:shd w:val="clear" w:color="auto" w:fill="C0C0C0"/>
            <w:tcMar>
              <w:top w:w="0" w:type="dxa"/>
              <w:left w:w="70" w:type="dxa"/>
              <w:bottom w:w="0" w:type="dxa"/>
              <w:right w:w="70" w:type="dxa"/>
            </w:tcMar>
            <w:hideMark/>
          </w:tcPr>
          <w:p w14:paraId="718B1E1A" w14:textId="77777777" w:rsidR="00096EBA" w:rsidRPr="00085FBA" w:rsidRDefault="00096EBA" w:rsidP="0036552E">
            <w:pPr>
              <w:jc w:val="center"/>
              <w:rPr>
                <w:rFonts w:ascii="Arial" w:eastAsia="Calibri" w:hAnsi="Arial" w:cs="Arial"/>
              </w:rPr>
            </w:pPr>
            <w:r w:rsidRPr="00085FBA">
              <w:rPr>
                <w:rFonts w:ascii="Arial" w:hAnsi="Arial" w:cs="Arial"/>
              </w:rPr>
              <w:t>Platillo</w:t>
            </w:r>
          </w:p>
        </w:tc>
        <w:tc>
          <w:tcPr>
            <w:tcW w:w="3168" w:type="dxa"/>
            <w:shd w:val="clear" w:color="auto" w:fill="C0C0C0"/>
            <w:tcMar>
              <w:top w:w="0" w:type="dxa"/>
              <w:left w:w="70" w:type="dxa"/>
              <w:bottom w:w="0" w:type="dxa"/>
              <w:right w:w="70" w:type="dxa"/>
            </w:tcMar>
            <w:hideMark/>
          </w:tcPr>
          <w:p w14:paraId="010EAE34" w14:textId="77777777" w:rsidR="00096EBA" w:rsidRPr="00085FBA" w:rsidRDefault="00096EBA" w:rsidP="0036552E">
            <w:pPr>
              <w:jc w:val="center"/>
              <w:rPr>
                <w:rFonts w:ascii="Arial" w:eastAsia="Calibri" w:hAnsi="Arial" w:cs="Arial"/>
              </w:rPr>
            </w:pPr>
            <w:r w:rsidRPr="00085FBA">
              <w:rPr>
                <w:rFonts w:ascii="Arial" w:hAnsi="Arial" w:cs="Arial"/>
              </w:rPr>
              <w:t>Descripción</w:t>
            </w:r>
          </w:p>
        </w:tc>
        <w:tc>
          <w:tcPr>
            <w:tcW w:w="3851" w:type="dxa"/>
            <w:shd w:val="clear" w:color="auto" w:fill="C0C0C0"/>
            <w:tcMar>
              <w:top w:w="0" w:type="dxa"/>
              <w:left w:w="70" w:type="dxa"/>
              <w:bottom w:w="0" w:type="dxa"/>
              <w:right w:w="70" w:type="dxa"/>
            </w:tcMar>
            <w:hideMark/>
          </w:tcPr>
          <w:p w14:paraId="2B3DC3F4" w14:textId="77777777" w:rsidR="00096EBA" w:rsidRPr="00085FBA" w:rsidRDefault="00096EBA" w:rsidP="0036552E">
            <w:pPr>
              <w:jc w:val="center"/>
              <w:rPr>
                <w:rFonts w:ascii="Arial" w:eastAsia="Calibri" w:hAnsi="Arial" w:cs="Arial"/>
              </w:rPr>
            </w:pPr>
            <w:r w:rsidRPr="00085FBA">
              <w:rPr>
                <w:rFonts w:ascii="Arial" w:hAnsi="Arial" w:cs="Arial"/>
              </w:rPr>
              <w:t>Tamaño de la porción</w:t>
            </w:r>
          </w:p>
        </w:tc>
      </w:tr>
      <w:tr w:rsidR="00096EBA" w:rsidRPr="00085FBA" w14:paraId="637BC0FF" w14:textId="77777777" w:rsidTr="0036552E">
        <w:trPr>
          <w:jc w:val="center"/>
        </w:trPr>
        <w:tc>
          <w:tcPr>
            <w:tcW w:w="1768" w:type="dxa"/>
            <w:tcMar>
              <w:top w:w="0" w:type="dxa"/>
              <w:left w:w="70" w:type="dxa"/>
              <w:bottom w:w="0" w:type="dxa"/>
              <w:right w:w="70" w:type="dxa"/>
            </w:tcMar>
            <w:hideMark/>
          </w:tcPr>
          <w:p w14:paraId="58C8A570"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Sopa y consomé</w:t>
            </w:r>
          </w:p>
        </w:tc>
        <w:tc>
          <w:tcPr>
            <w:tcW w:w="3168" w:type="dxa"/>
            <w:tcMar>
              <w:top w:w="0" w:type="dxa"/>
              <w:left w:w="70" w:type="dxa"/>
              <w:bottom w:w="0" w:type="dxa"/>
              <w:right w:w="70" w:type="dxa"/>
            </w:tcMar>
            <w:hideMark/>
          </w:tcPr>
          <w:p w14:paraId="247F97E0"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2 (dos) distintos </w:t>
            </w:r>
          </w:p>
        </w:tc>
        <w:tc>
          <w:tcPr>
            <w:tcW w:w="3851" w:type="dxa"/>
            <w:tcMar>
              <w:top w:w="0" w:type="dxa"/>
              <w:left w:w="70" w:type="dxa"/>
              <w:bottom w:w="0" w:type="dxa"/>
              <w:right w:w="70" w:type="dxa"/>
            </w:tcMar>
            <w:hideMark/>
          </w:tcPr>
          <w:p w14:paraId="4DF22C37"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300 mililitros de líquido.</w:t>
            </w:r>
          </w:p>
          <w:p w14:paraId="5E970A87"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Para la sopa se requiere que contenga 100 gramos de sólidos ya cocidos (verduras o  pasta, leguminosas); y en el caso del consomé o caldo deberá contener 50 gramos de sólidos ya cocido.</w:t>
            </w:r>
          </w:p>
        </w:tc>
      </w:tr>
      <w:tr w:rsidR="00096EBA" w:rsidRPr="00085FBA" w14:paraId="1AFB1E06" w14:textId="77777777" w:rsidTr="0036552E">
        <w:trPr>
          <w:trHeight w:val="324"/>
          <w:jc w:val="center"/>
        </w:trPr>
        <w:tc>
          <w:tcPr>
            <w:tcW w:w="1768" w:type="dxa"/>
            <w:tcMar>
              <w:top w:w="0" w:type="dxa"/>
              <w:left w:w="70" w:type="dxa"/>
              <w:bottom w:w="0" w:type="dxa"/>
              <w:right w:w="70" w:type="dxa"/>
            </w:tcMar>
            <w:hideMark/>
          </w:tcPr>
          <w:p w14:paraId="1DA7DC51"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Sopa seca</w:t>
            </w:r>
          </w:p>
        </w:tc>
        <w:tc>
          <w:tcPr>
            <w:tcW w:w="3168" w:type="dxa"/>
            <w:tcMar>
              <w:top w:w="0" w:type="dxa"/>
              <w:left w:w="70" w:type="dxa"/>
              <w:bottom w:w="0" w:type="dxa"/>
              <w:right w:w="70" w:type="dxa"/>
            </w:tcMar>
            <w:hideMark/>
          </w:tcPr>
          <w:p w14:paraId="4BBBD58F"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Arroz o pasta de harina de trigo en cualquier preparación.</w:t>
            </w:r>
          </w:p>
        </w:tc>
        <w:tc>
          <w:tcPr>
            <w:tcW w:w="3851" w:type="dxa"/>
            <w:tcMar>
              <w:top w:w="0" w:type="dxa"/>
              <w:left w:w="70" w:type="dxa"/>
              <w:bottom w:w="0" w:type="dxa"/>
              <w:right w:w="70" w:type="dxa"/>
            </w:tcMar>
            <w:hideMark/>
          </w:tcPr>
          <w:p w14:paraId="7FFCA962"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Libre</w:t>
            </w:r>
          </w:p>
        </w:tc>
      </w:tr>
      <w:tr w:rsidR="00096EBA" w:rsidRPr="00085FBA" w14:paraId="1109322C" w14:textId="77777777" w:rsidTr="0036552E">
        <w:trPr>
          <w:jc w:val="center"/>
        </w:trPr>
        <w:tc>
          <w:tcPr>
            <w:tcW w:w="1768" w:type="dxa"/>
            <w:tcMar>
              <w:top w:w="0" w:type="dxa"/>
              <w:left w:w="70" w:type="dxa"/>
              <w:bottom w:w="0" w:type="dxa"/>
              <w:right w:w="70" w:type="dxa"/>
            </w:tcMar>
            <w:hideMark/>
          </w:tcPr>
          <w:p w14:paraId="2EBB84C0"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Plato fuerte</w:t>
            </w:r>
          </w:p>
        </w:tc>
        <w:tc>
          <w:tcPr>
            <w:tcW w:w="3168" w:type="dxa"/>
            <w:tcMar>
              <w:top w:w="0" w:type="dxa"/>
              <w:left w:w="70" w:type="dxa"/>
              <w:bottom w:w="0" w:type="dxa"/>
              <w:right w:w="70" w:type="dxa"/>
            </w:tcMar>
            <w:hideMark/>
          </w:tcPr>
          <w:p w14:paraId="6AE098E8" w14:textId="77777777" w:rsidR="00096EBA" w:rsidRPr="00085FBA" w:rsidRDefault="00096EBA" w:rsidP="0036552E">
            <w:pPr>
              <w:pStyle w:val="Prrafodelista"/>
              <w:ind w:left="121" w:hanging="131"/>
              <w:jc w:val="both"/>
              <w:rPr>
                <w:rFonts w:ascii="Arial" w:hAnsi="Arial" w:cs="Arial"/>
                <w:snapToGrid/>
                <w:lang w:eastAsia="x-none"/>
              </w:rPr>
            </w:pPr>
            <w:r w:rsidRPr="00085FBA">
              <w:rPr>
                <w:rFonts w:ascii="Arial" w:hAnsi="Arial" w:cs="Arial"/>
                <w:snapToGrid/>
                <w:lang w:eastAsia="x-none"/>
              </w:rPr>
              <w:t>Son 8 (ocho) opciones a servir conforme a lo siguiente:</w:t>
            </w:r>
          </w:p>
          <w:p w14:paraId="4556F058" w14:textId="77777777" w:rsidR="00096EBA" w:rsidRPr="00085FBA" w:rsidRDefault="00096EBA" w:rsidP="0036552E">
            <w:pPr>
              <w:pStyle w:val="Prrafodelista"/>
              <w:ind w:left="121" w:hanging="131"/>
              <w:jc w:val="both"/>
              <w:rPr>
                <w:rFonts w:ascii="Arial" w:hAnsi="Arial" w:cs="Arial"/>
                <w:snapToGrid/>
                <w:lang w:eastAsia="x-none"/>
              </w:rPr>
            </w:pPr>
          </w:p>
          <w:p w14:paraId="334F47BF" w14:textId="77777777" w:rsidR="00096EBA" w:rsidRPr="00085FBA" w:rsidRDefault="00096EBA" w:rsidP="00096EBA">
            <w:pPr>
              <w:pStyle w:val="Prrafodelista"/>
              <w:numPr>
                <w:ilvl w:val="0"/>
                <w:numId w:val="110"/>
              </w:numPr>
              <w:tabs>
                <w:tab w:val="left" w:pos="415"/>
              </w:tabs>
              <w:ind w:left="121" w:hanging="131"/>
              <w:jc w:val="both"/>
              <w:rPr>
                <w:rFonts w:ascii="Arial" w:hAnsi="Arial" w:cs="Arial"/>
                <w:snapToGrid/>
                <w:lang w:eastAsia="x-none"/>
              </w:rPr>
            </w:pPr>
            <w:r w:rsidRPr="00085FBA">
              <w:rPr>
                <w:rFonts w:ascii="Arial" w:hAnsi="Arial" w:cs="Arial"/>
                <w:snapToGrid/>
                <w:lang w:eastAsia="x-none"/>
              </w:rPr>
              <w:t xml:space="preserve">3 (tres) guisados del día en diferentes preparaciones a base de carne. </w:t>
            </w:r>
          </w:p>
          <w:p w14:paraId="038033D2" w14:textId="77777777" w:rsidR="00096EBA" w:rsidRPr="00085FBA" w:rsidRDefault="00096EBA" w:rsidP="0036552E">
            <w:pPr>
              <w:pStyle w:val="Prrafodelista"/>
              <w:tabs>
                <w:tab w:val="left" w:pos="415"/>
              </w:tabs>
              <w:ind w:left="121"/>
              <w:jc w:val="both"/>
              <w:rPr>
                <w:rFonts w:ascii="Arial" w:hAnsi="Arial" w:cs="Arial"/>
                <w:snapToGrid/>
                <w:lang w:eastAsia="x-none"/>
              </w:rPr>
            </w:pPr>
          </w:p>
          <w:p w14:paraId="6850B310" w14:textId="77777777" w:rsidR="00096EBA" w:rsidRPr="00085FBA" w:rsidRDefault="00096EBA" w:rsidP="00096EBA">
            <w:pPr>
              <w:pStyle w:val="Prrafodelista"/>
              <w:numPr>
                <w:ilvl w:val="0"/>
                <w:numId w:val="110"/>
              </w:numPr>
              <w:tabs>
                <w:tab w:val="left" w:pos="415"/>
              </w:tabs>
              <w:ind w:left="121" w:hanging="131"/>
              <w:jc w:val="both"/>
              <w:rPr>
                <w:rFonts w:ascii="Arial" w:hAnsi="Arial" w:cs="Arial"/>
                <w:snapToGrid/>
                <w:lang w:eastAsia="x-none"/>
              </w:rPr>
            </w:pPr>
            <w:r w:rsidRPr="00085FBA">
              <w:rPr>
                <w:rFonts w:ascii="Arial" w:hAnsi="Arial" w:cs="Arial"/>
                <w:snapToGrid/>
                <w:lang w:eastAsia="x-none"/>
              </w:rPr>
              <w:t>3 (tres) opciones a la plancha</w:t>
            </w:r>
          </w:p>
          <w:p w14:paraId="7AF25A5B" w14:textId="77777777" w:rsidR="00096EBA" w:rsidRPr="00085FBA" w:rsidRDefault="00096EBA" w:rsidP="00096EBA">
            <w:pPr>
              <w:pStyle w:val="Prrafodelista"/>
              <w:numPr>
                <w:ilvl w:val="0"/>
                <w:numId w:val="111"/>
              </w:numPr>
              <w:tabs>
                <w:tab w:val="left" w:pos="415"/>
              </w:tabs>
              <w:ind w:left="263" w:firstLine="0"/>
              <w:jc w:val="both"/>
              <w:rPr>
                <w:rFonts w:ascii="Arial" w:hAnsi="Arial" w:cs="Arial"/>
                <w:snapToGrid/>
                <w:lang w:eastAsia="x-none"/>
              </w:rPr>
            </w:pPr>
            <w:r w:rsidRPr="00085FBA">
              <w:rPr>
                <w:rFonts w:ascii="Arial" w:hAnsi="Arial" w:cs="Arial"/>
                <w:snapToGrid/>
                <w:lang w:eastAsia="x-none"/>
              </w:rPr>
              <w:t>Pechuga de pollo</w:t>
            </w:r>
          </w:p>
          <w:p w14:paraId="3E814454" w14:textId="77777777" w:rsidR="00096EBA" w:rsidRPr="00085FBA" w:rsidRDefault="00096EBA" w:rsidP="00096EBA">
            <w:pPr>
              <w:pStyle w:val="Prrafodelista"/>
              <w:numPr>
                <w:ilvl w:val="0"/>
                <w:numId w:val="111"/>
              </w:numPr>
              <w:tabs>
                <w:tab w:val="left" w:pos="415"/>
              </w:tabs>
              <w:ind w:left="263" w:firstLine="0"/>
              <w:jc w:val="both"/>
              <w:rPr>
                <w:rFonts w:ascii="Arial" w:hAnsi="Arial" w:cs="Arial"/>
                <w:snapToGrid/>
                <w:lang w:eastAsia="x-none"/>
              </w:rPr>
            </w:pPr>
            <w:r w:rsidRPr="00085FBA">
              <w:rPr>
                <w:rFonts w:ascii="Arial" w:hAnsi="Arial" w:cs="Arial"/>
                <w:snapToGrid/>
                <w:lang w:eastAsia="x-none"/>
              </w:rPr>
              <w:t>Carne asada</w:t>
            </w:r>
          </w:p>
          <w:p w14:paraId="00271A52" w14:textId="77777777" w:rsidR="00096EBA" w:rsidRPr="00085FBA" w:rsidRDefault="00096EBA" w:rsidP="00096EBA">
            <w:pPr>
              <w:pStyle w:val="Prrafodelista"/>
              <w:numPr>
                <w:ilvl w:val="0"/>
                <w:numId w:val="111"/>
              </w:numPr>
              <w:tabs>
                <w:tab w:val="left" w:pos="415"/>
              </w:tabs>
              <w:ind w:left="263" w:firstLine="0"/>
              <w:jc w:val="both"/>
              <w:rPr>
                <w:rFonts w:ascii="Arial" w:hAnsi="Arial" w:cs="Arial"/>
                <w:snapToGrid/>
                <w:lang w:eastAsia="x-none"/>
              </w:rPr>
            </w:pPr>
            <w:r w:rsidRPr="00085FBA">
              <w:rPr>
                <w:rFonts w:ascii="Arial" w:hAnsi="Arial" w:cs="Arial"/>
                <w:snapToGrid/>
                <w:lang w:eastAsia="x-none"/>
              </w:rPr>
              <w:t>Filete de pescado</w:t>
            </w:r>
          </w:p>
          <w:p w14:paraId="77295A0F" w14:textId="77777777" w:rsidR="00096EBA" w:rsidRPr="00085FBA" w:rsidRDefault="00096EBA" w:rsidP="0036552E">
            <w:pPr>
              <w:pStyle w:val="Prrafodelista"/>
              <w:tabs>
                <w:tab w:val="left" w:pos="415"/>
              </w:tabs>
              <w:ind w:left="121" w:hanging="131"/>
              <w:jc w:val="both"/>
              <w:rPr>
                <w:rFonts w:ascii="Arial" w:hAnsi="Arial" w:cs="Arial"/>
                <w:snapToGrid/>
                <w:lang w:eastAsia="x-none"/>
              </w:rPr>
            </w:pPr>
          </w:p>
          <w:p w14:paraId="0870D9FB" w14:textId="77777777" w:rsidR="00096EBA" w:rsidRPr="00085FBA" w:rsidRDefault="00096EBA" w:rsidP="00096EBA">
            <w:pPr>
              <w:pStyle w:val="Prrafodelista"/>
              <w:numPr>
                <w:ilvl w:val="0"/>
                <w:numId w:val="110"/>
              </w:numPr>
              <w:tabs>
                <w:tab w:val="left" w:pos="415"/>
              </w:tabs>
              <w:ind w:left="121" w:hanging="131"/>
              <w:jc w:val="both"/>
              <w:rPr>
                <w:rFonts w:ascii="Arial" w:hAnsi="Arial" w:cs="Arial"/>
                <w:snapToGrid/>
                <w:lang w:eastAsia="x-none"/>
              </w:rPr>
            </w:pPr>
            <w:r w:rsidRPr="00085FBA">
              <w:rPr>
                <w:rFonts w:ascii="Arial" w:hAnsi="Arial" w:cs="Arial"/>
                <w:snapToGrid/>
                <w:lang w:eastAsia="x-none"/>
              </w:rPr>
              <w:lastRenderedPageBreak/>
              <w:t>2 (dos) opciones adicionales</w:t>
            </w:r>
          </w:p>
          <w:p w14:paraId="6C671CAA" w14:textId="77777777" w:rsidR="00096EBA" w:rsidRPr="00085FBA" w:rsidRDefault="00096EBA" w:rsidP="00096EBA">
            <w:pPr>
              <w:pStyle w:val="Prrafodelista"/>
              <w:numPr>
                <w:ilvl w:val="0"/>
                <w:numId w:val="112"/>
              </w:numPr>
              <w:tabs>
                <w:tab w:val="left" w:pos="404"/>
              </w:tabs>
              <w:ind w:left="263" w:firstLine="0"/>
              <w:jc w:val="both"/>
              <w:rPr>
                <w:rFonts w:ascii="Arial" w:hAnsi="Arial" w:cs="Arial"/>
                <w:snapToGrid/>
                <w:lang w:eastAsia="x-none"/>
              </w:rPr>
            </w:pPr>
            <w:r w:rsidRPr="00085FBA">
              <w:rPr>
                <w:rFonts w:ascii="Arial" w:hAnsi="Arial" w:cs="Arial"/>
                <w:snapToGrid/>
                <w:lang w:eastAsia="x-none"/>
              </w:rPr>
              <w:t>Ensalada de verduras con proteína (pollo y/o atún)</w:t>
            </w:r>
          </w:p>
          <w:p w14:paraId="4AC3A596" w14:textId="77777777" w:rsidR="00096EBA" w:rsidRPr="00085FBA" w:rsidRDefault="00096EBA" w:rsidP="00096EBA">
            <w:pPr>
              <w:pStyle w:val="Prrafodelista"/>
              <w:numPr>
                <w:ilvl w:val="0"/>
                <w:numId w:val="112"/>
              </w:numPr>
              <w:tabs>
                <w:tab w:val="left" w:pos="404"/>
              </w:tabs>
              <w:ind w:left="121" w:firstLine="142"/>
              <w:jc w:val="both"/>
              <w:rPr>
                <w:rFonts w:ascii="Arial" w:hAnsi="Arial" w:cs="Arial"/>
                <w:snapToGrid/>
                <w:lang w:eastAsia="x-none"/>
              </w:rPr>
            </w:pPr>
            <w:r w:rsidRPr="00085FBA">
              <w:rPr>
                <w:rFonts w:ascii="Arial" w:hAnsi="Arial" w:cs="Arial"/>
                <w:snapToGrid/>
                <w:lang w:eastAsia="x-none"/>
              </w:rPr>
              <w:t>Platillo a base de verduras alternativo a la carne.</w:t>
            </w:r>
          </w:p>
        </w:tc>
        <w:tc>
          <w:tcPr>
            <w:tcW w:w="3851" w:type="dxa"/>
            <w:tcMar>
              <w:top w:w="0" w:type="dxa"/>
              <w:left w:w="70" w:type="dxa"/>
              <w:bottom w:w="0" w:type="dxa"/>
              <w:right w:w="70" w:type="dxa"/>
            </w:tcMar>
            <w:hideMark/>
          </w:tcPr>
          <w:p w14:paraId="4EB440D6" w14:textId="283DE4F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lastRenderedPageBreak/>
              <w:t>Para los guisados del día y las opciones a la plancha debe considerarse 150 gramos</w:t>
            </w:r>
            <w:r w:rsidR="003A5785">
              <w:rPr>
                <w:rFonts w:ascii="Arial" w:hAnsi="Arial" w:cs="Arial"/>
                <w:lang w:val="es-ES_tradnl" w:eastAsia="x-none"/>
              </w:rPr>
              <w:t xml:space="preserve"> </w:t>
            </w:r>
            <w:r w:rsidRPr="00085FBA">
              <w:rPr>
                <w:rFonts w:ascii="Arial" w:hAnsi="Arial" w:cs="Arial"/>
                <w:lang w:val="es-ES_tradnl" w:eastAsia="x-none"/>
              </w:rPr>
              <w:t>(+)</w:t>
            </w:r>
            <w:r w:rsidR="003A5785">
              <w:rPr>
                <w:rFonts w:ascii="Arial" w:hAnsi="Arial" w:cs="Arial"/>
                <w:lang w:val="es-ES_tradnl" w:eastAsia="x-none"/>
              </w:rPr>
              <w:t xml:space="preserve"> </w:t>
            </w:r>
            <w:r w:rsidRPr="00085FBA">
              <w:rPr>
                <w:rFonts w:ascii="Arial" w:hAnsi="Arial" w:cs="Arial"/>
                <w:lang w:val="es-ES_tradnl" w:eastAsia="x-none"/>
              </w:rPr>
              <w:t>(-)10% en proteína cocida, más la porción de la guarnición a base de verduras.</w:t>
            </w:r>
          </w:p>
          <w:p w14:paraId="7428274F" w14:textId="77777777" w:rsidR="00096EBA" w:rsidRPr="00085FBA" w:rsidRDefault="00096EBA" w:rsidP="0036552E">
            <w:pPr>
              <w:jc w:val="both"/>
              <w:rPr>
                <w:rFonts w:ascii="Arial" w:hAnsi="Arial" w:cs="Arial"/>
                <w:lang w:val="es-ES_tradnl" w:eastAsia="x-none"/>
              </w:rPr>
            </w:pPr>
          </w:p>
          <w:p w14:paraId="4378EC2C"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Las opciones adicionales como la ensalada atún y pollo, se debe considerar una porción de atún drenado de 120 gramos o de pollo a la plancha. </w:t>
            </w:r>
          </w:p>
        </w:tc>
      </w:tr>
      <w:tr w:rsidR="00096EBA" w:rsidRPr="00085FBA" w14:paraId="2693685D" w14:textId="77777777" w:rsidTr="0036552E">
        <w:trPr>
          <w:trHeight w:val="316"/>
          <w:jc w:val="center"/>
        </w:trPr>
        <w:tc>
          <w:tcPr>
            <w:tcW w:w="1768" w:type="dxa"/>
            <w:tcMar>
              <w:top w:w="0" w:type="dxa"/>
              <w:left w:w="70" w:type="dxa"/>
              <w:bottom w:w="0" w:type="dxa"/>
              <w:right w:w="70" w:type="dxa"/>
            </w:tcMar>
            <w:hideMark/>
          </w:tcPr>
          <w:p w14:paraId="28D681D3"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lastRenderedPageBreak/>
              <w:t>Guarnición</w:t>
            </w:r>
          </w:p>
        </w:tc>
        <w:tc>
          <w:tcPr>
            <w:tcW w:w="3168" w:type="dxa"/>
            <w:tcMar>
              <w:top w:w="0" w:type="dxa"/>
              <w:left w:w="70" w:type="dxa"/>
              <w:bottom w:w="0" w:type="dxa"/>
              <w:right w:w="70" w:type="dxa"/>
            </w:tcMar>
            <w:hideMark/>
          </w:tcPr>
          <w:p w14:paraId="483F4C33"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La cantidad que se requiera según la programación de menús.</w:t>
            </w:r>
          </w:p>
        </w:tc>
        <w:tc>
          <w:tcPr>
            <w:tcW w:w="3851" w:type="dxa"/>
            <w:tcMar>
              <w:top w:w="0" w:type="dxa"/>
              <w:left w:w="70" w:type="dxa"/>
              <w:bottom w:w="0" w:type="dxa"/>
              <w:right w:w="70" w:type="dxa"/>
            </w:tcMar>
            <w:hideMark/>
          </w:tcPr>
          <w:p w14:paraId="3F5B247B"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150 gramos</w:t>
            </w:r>
          </w:p>
        </w:tc>
      </w:tr>
      <w:tr w:rsidR="00096EBA" w:rsidRPr="00085FBA" w14:paraId="6281DD26" w14:textId="77777777" w:rsidTr="0036552E">
        <w:trPr>
          <w:trHeight w:val="385"/>
          <w:jc w:val="center"/>
        </w:trPr>
        <w:tc>
          <w:tcPr>
            <w:tcW w:w="1768" w:type="dxa"/>
            <w:tcMar>
              <w:top w:w="0" w:type="dxa"/>
              <w:left w:w="70" w:type="dxa"/>
              <w:bottom w:w="0" w:type="dxa"/>
              <w:right w:w="70" w:type="dxa"/>
            </w:tcMar>
            <w:hideMark/>
          </w:tcPr>
          <w:p w14:paraId="00177DEC"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Barra de ensaladas</w:t>
            </w:r>
          </w:p>
        </w:tc>
        <w:tc>
          <w:tcPr>
            <w:tcW w:w="3168" w:type="dxa"/>
            <w:tcMar>
              <w:top w:w="0" w:type="dxa"/>
              <w:left w:w="70" w:type="dxa"/>
              <w:bottom w:w="0" w:type="dxa"/>
              <w:right w:w="70" w:type="dxa"/>
            </w:tcMar>
            <w:hideMark/>
          </w:tcPr>
          <w:p w14:paraId="20467AD0"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3 (tres) tipos diferentes por día a base de:</w:t>
            </w:r>
          </w:p>
          <w:p w14:paraId="4AE23A41" w14:textId="77777777" w:rsidR="00096EBA" w:rsidRPr="00085FBA" w:rsidRDefault="00096EBA" w:rsidP="00096EBA">
            <w:pPr>
              <w:pStyle w:val="Prrafodelista"/>
              <w:numPr>
                <w:ilvl w:val="0"/>
                <w:numId w:val="137"/>
              </w:numPr>
              <w:ind w:left="263" w:right="-70" w:hanging="284"/>
              <w:rPr>
                <w:rFonts w:ascii="Arial" w:hAnsi="Arial" w:cs="Arial"/>
                <w:snapToGrid/>
                <w:lang w:eastAsia="x-none"/>
              </w:rPr>
            </w:pPr>
            <w:r w:rsidRPr="00085FBA">
              <w:rPr>
                <w:rFonts w:ascii="Arial" w:hAnsi="Arial" w:cs="Arial"/>
                <w:snapToGrid/>
                <w:lang w:eastAsia="x-none"/>
              </w:rPr>
              <w:t>Fruta (sola o combinada)</w:t>
            </w:r>
          </w:p>
          <w:p w14:paraId="63E1BC08" w14:textId="77777777" w:rsidR="00096EBA" w:rsidRPr="00085FBA" w:rsidRDefault="00096EBA" w:rsidP="00096EBA">
            <w:pPr>
              <w:pStyle w:val="Prrafodelista"/>
              <w:numPr>
                <w:ilvl w:val="0"/>
                <w:numId w:val="137"/>
              </w:numPr>
              <w:ind w:left="263" w:right="-70" w:hanging="284"/>
              <w:rPr>
                <w:rFonts w:ascii="Arial" w:hAnsi="Arial" w:cs="Arial"/>
                <w:snapToGrid/>
                <w:lang w:eastAsia="x-none"/>
              </w:rPr>
            </w:pPr>
            <w:r w:rsidRPr="00085FBA">
              <w:rPr>
                <w:rFonts w:ascii="Arial" w:hAnsi="Arial" w:cs="Arial"/>
                <w:snapToGrid/>
                <w:lang w:eastAsia="x-none"/>
              </w:rPr>
              <w:t>Verdura cruda (sola o mixta)</w:t>
            </w:r>
          </w:p>
          <w:p w14:paraId="65F778BD" w14:textId="77777777" w:rsidR="00096EBA" w:rsidRPr="00085FBA" w:rsidRDefault="00096EBA" w:rsidP="00096EBA">
            <w:pPr>
              <w:pStyle w:val="Prrafodelista"/>
              <w:numPr>
                <w:ilvl w:val="0"/>
                <w:numId w:val="137"/>
              </w:numPr>
              <w:ind w:left="263" w:right="-70" w:hanging="284"/>
              <w:rPr>
                <w:rFonts w:ascii="Arial" w:hAnsi="Arial" w:cs="Arial"/>
                <w:snapToGrid/>
                <w:lang w:eastAsia="x-none"/>
              </w:rPr>
            </w:pPr>
            <w:r w:rsidRPr="00085FBA">
              <w:rPr>
                <w:rFonts w:ascii="Arial" w:hAnsi="Arial" w:cs="Arial"/>
                <w:snapToGrid/>
                <w:lang w:eastAsia="x-none"/>
              </w:rPr>
              <w:t>Verdura cocida (sola o mixta)</w:t>
            </w:r>
          </w:p>
        </w:tc>
        <w:tc>
          <w:tcPr>
            <w:tcW w:w="3851" w:type="dxa"/>
            <w:tcMar>
              <w:top w:w="0" w:type="dxa"/>
              <w:left w:w="70" w:type="dxa"/>
              <w:bottom w:w="0" w:type="dxa"/>
              <w:right w:w="70" w:type="dxa"/>
            </w:tcMar>
            <w:hideMark/>
          </w:tcPr>
          <w:p w14:paraId="61DFD1D6"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33ED64DA" w14:textId="77777777" w:rsidTr="0036552E">
        <w:trPr>
          <w:jc w:val="center"/>
        </w:trPr>
        <w:tc>
          <w:tcPr>
            <w:tcW w:w="1768" w:type="dxa"/>
            <w:tcMar>
              <w:top w:w="0" w:type="dxa"/>
              <w:left w:w="70" w:type="dxa"/>
              <w:bottom w:w="0" w:type="dxa"/>
              <w:right w:w="70" w:type="dxa"/>
            </w:tcMar>
            <w:hideMark/>
          </w:tcPr>
          <w:p w14:paraId="2B0DF5EA"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Frijoles</w:t>
            </w:r>
          </w:p>
        </w:tc>
        <w:tc>
          <w:tcPr>
            <w:tcW w:w="3168" w:type="dxa"/>
            <w:tcMar>
              <w:top w:w="0" w:type="dxa"/>
              <w:left w:w="70" w:type="dxa"/>
              <w:bottom w:w="0" w:type="dxa"/>
              <w:right w:w="70" w:type="dxa"/>
            </w:tcMar>
            <w:hideMark/>
          </w:tcPr>
          <w:p w14:paraId="519FD631"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Cualquier preparación</w:t>
            </w:r>
          </w:p>
        </w:tc>
        <w:tc>
          <w:tcPr>
            <w:tcW w:w="3851" w:type="dxa"/>
            <w:tcMar>
              <w:top w:w="0" w:type="dxa"/>
              <w:left w:w="70" w:type="dxa"/>
              <w:bottom w:w="0" w:type="dxa"/>
              <w:right w:w="70" w:type="dxa"/>
            </w:tcMar>
            <w:hideMark/>
          </w:tcPr>
          <w:p w14:paraId="7BE8FAE0"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156173CD" w14:textId="77777777" w:rsidTr="0036552E">
        <w:trPr>
          <w:jc w:val="center"/>
        </w:trPr>
        <w:tc>
          <w:tcPr>
            <w:tcW w:w="1768" w:type="dxa"/>
            <w:tcMar>
              <w:top w:w="0" w:type="dxa"/>
              <w:left w:w="70" w:type="dxa"/>
              <w:bottom w:w="0" w:type="dxa"/>
              <w:right w:w="70" w:type="dxa"/>
            </w:tcMar>
            <w:hideMark/>
          </w:tcPr>
          <w:p w14:paraId="3542D43D"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Aderezo</w:t>
            </w:r>
          </w:p>
        </w:tc>
        <w:tc>
          <w:tcPr>
            <w:tcW w:w="3168" w:type="dxa"/>
            <w:tcMar>
              <w:top w:w="0" w:type="dxa"/>
              <w:left w:w="70" w:type="dxa"/>
              <w:bottom w:w="0" w:type="dxa"/>
              <w:right w:w="70" w:type="dxa"/>
            </w:tcMar>
            <w:hideMark/>
          </w:tcPr>
          <w:p w14:paraId="5FD50837"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 4 (cuatro)  distintos.</w:t>
            </w:r>
          </w:p>
        </w:tc>
        <w:tc>
          <w:tcPr>
            <w:tcW w:w="3851" w:type="dxa"/>
            <w:tcMar>
              <w:top w:w="0" w:type="dxa"/>
              <w:left w:w="70" w:type="dxa"/>
              <w:bottom w:w="0" w:type="dxa"/>
              <w:right w:w="70" w:type="dxa"/>
            </w:tcMar>
            <w:hideMark/>
          </w:tcPr>
          <w:p w14:paraId="0AA920F1"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0AFA8725" w14:textId="77777777" w:rsidTr="0036552E">
        <w:trPr>
          <w:jc w:val="center"/>
        </w:trPr>
        <w:tc>
          <w:tcPr>
            <w:tcW w:w="1768" w:type="dxa"/>
            <w:tcMar>
              <w:top w:w="0" w:type="dxa"/>
              <w:left w:w="70" w:type="dxa"/>
              <w:bottom w:w="0" w:type="dxa"/>
              <w:right w:w="70" w:type="dxa"/>
            </w:tcMar>
            <w:hideMark/>
          </w:tcPr>
          <w:p w14:paraId="56A4466E"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Postre</w:t>
            </w:r>
          </w:p>
        </w:tc>
        <w:tc>
          <w:tcPr>
            <w:tcW w:w="3168" w:type="dxa"/>
            <w:tcMar>
              <w:top w:w="0" w:type="dxa"/>
              <w:left w:w="70" w:type="dxa"/>
              <w:bottom w:w="0" w:type="dxa"/>
              <w:right w:w="70" w:type="dxa"/>
            </w:tcMar>
            <w:hideMark/>
          </w:tcPr>
          <w:p w14:paraId="772EC452"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2 (dos) distintos.</w:t>
            </w:r>
          </w:p>
        </w:tc>
        <w:tc>
          <w:tcPr>
            <w:tcW w:w="3851" w:type="dxa"/>
            <w:tcMar>
              <w:top w:w="0" w:type="dxa"/>
              <w:left w:w="70" w:type="dxa"/>
              <w:bottom w:w="0" w:type="dxa"/>
              <w:right w:w="70" w:type="dxa"/>
            </w:tcMar>
            <w:hideMark/>
          </w:tcPr>
          <w:p w14:paraId="582E803D"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Gramaje conforme a la tabla de porciones y gramajes en la sección de postres que se encuentra en la Guía básica  general para la integración de menús, que se describe en el Apéndice A. </w:t>
            </w:r>
          </w:p>
        </w:tc>
      </w:tr>
      <w:tr w:rsidR="00096EBA" w:rsidRPr="00085FBA" w14:paraId="208C3D56" w14:textId="77777777" w:rsidTr="0036552E">
        <w:trPr>
          <w:jc w:val="center"/>
        </w:trPr>
        <w:tc>
          <w:tcPr>
            <w:tcW w:w="1768" w:type="dxa"/>
            <w:tcMar>
              <w:top w:w="0" w:type="dxa"/>
              <w:left w:w="70" w:type="dxa"/>
              <w:bottom w:w="0" w:type="dxa"/>
              <w:right w:w="70" w:type="dxa"/>
            </w:tcMar>
            <w:hideMark/>
          </w:tcPr>
          <w:p w14:paraId="481F47E5"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 xml:space="preserve">Bebida </w:t>
            </w:r>
          </w:p>
        </w:tc>
        <w:tc>
          <w:tcPr>
            <w:tcW w:w="3168" w:type="dxa"/>
            <w:tcMar>
              <w:top w:w="0" w:type="dxa"/>
              <w:left w:w="70" w:type="dxa"/>
              <w:bottom w:w="0" w:type="dxa"/>
              <w:right w:w="70" w:type="dxa"/>
            </w:tcMar>
            <w:hideMark/>
          </w:tcPr>
          <w:p w14:paraId="7315F188"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Agua de fruta y natural. </w:t>
            </w:r>
          </w:p>
          <w:p w14:paraId="2BDFEA57"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Elaborada con fruta natural de temporada.</w:t>
            </w:r>
          </w:p>
        </w:tc>
        <w:tc>
          <w:tcPr>
            <w:tcW w:w="3851" w:type="dxa"/>
            <w:tcMar>
              <w:top w:w="0" w:type="dxa"/>
              <w:left w:w="70" w:type="dxa"/>
              <w:bottom w:w="0" w:type="dxa"/>
              <w:right w:w="70" w:type="dxa"/>
            </w:tcMar>
            <w:hideMark/>
          </w:tcPr>
          <w:p w14:paraId="482DCFDD"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r w:rsidR="00096EBA" w:rsidRPr="00085FBA" w14:paraId="56C9D27D" w14:textId="77777777" w:rsidTr="0036552E">
        <w:trPr>
          <w:trHeight w:val="378"/>
          <w:jc w:val="center"/>
        </w:trPr>
        <w:tc>
          <w:tcPr>
            <w:tcW w:w="1768" w:type="dxa"/>
            <w:tcMar>
              <w:top w:w="0" w:type="dxa"/>
              <w:left w:w="70" w:type="dxa"/>
              <w:bottom w:w="0" w:type="dxa"/>
              <w:right w:w="70" w:type="dxa"/>
            </w:tcMar>
            <w:hideMark/>
          </w:tcPr>
          <w:p w14:paraId="3F19BCDF"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Complementos</w:t>
            </w:r>
          </w:p>
        </w:tc>
        <w:tc>
          <w:tcPr>
            <w:tcW w:w="3168" w:type="dxa"/>
            <w:tcMar>
              <w:top w:w="0" w:type="dxa"/>
              <w:left w:w="70" w:type="dxa"/>
              <w:bottom w:w="0" w:type="dxa"/>
              <w:right w:w="70" w:type="dxa"/>
            </w:tcMar>
            <w:hideMark/>
          </w:tcPr>
          <w:p w14:paraId="596F8C6E" w14:textId="3506FB93" w:rsidR="00096EBA" w:rsidRPr="00085FBA" w:rsidRDefault="00096EBA" w:rsidP="003A5785">
            <w:pPr>
              <w:jc w:val="both"/>
              <w:rPr>
                <w:rFonts w:ascii="Arial" w:hAnsi="Arial" w:cs="Arial"/>
                <w:lang w:val="es-ES_tradnl" w:eastAsia="x-none"/>
              </w:rPr>
            </w:pPr>
            <w:r w:rsidRPr="00085FBA">
              <w:rPr>
                <w:rFonts w:ascii="Arial" w:hAnsi="Arial" w:cs="Arial"/>
                <w:lang w:val="es-ES_tradnl" w:eastAsia="x-none"/>
              </w:rPr>
              <w:t xml:space="preserve">Salsa de mesa, pan, tortilla; y todos los que se requiera conforme a los platillos del menú del día. </w:t>
            </w:r>
          </w:p>
        </w:tc>
        <w:tc>
          <w:tcPr>
            <w:tcW w:w="3851" w:type="dxa"/>
            <w:tcMar>
              <w:top w:w="0" w:type="dxa"/>
              <w:left w:w="70" w:type="dxa"/>
              <w:bottom w:w="0" w:type="dxa"/>
              <w:right w:w="70" w:type="dxa"/>
            </w:tcMar>
            <w:hideMark/>
          </w:tcPr>
          <w:p w14:paraId="276B3480"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Libre</w:t>
            </w:r>
          </w:p>
        </w:tc>
      </w:tr>
    </w:tbl>
    <w:p w14:paraId="179CE3E6" w14:textId="77777777" w:rsidR="00096EBA" w:rsidRPr="00085FBA" w:rsidRDefault="00096EBA" w:rsidP="00096EBA">
      <w:pPr>
        <w:tabs>
          <w:tab w:val="left" w:pos="284"/>
        </w:tabs>
        <w:jc w:val="both"/>
        <w:rPr>
          <w:rFonts w:ascii="Arial" w:hAnsi="Arial" w:cs="Arial"/>
          <w:b/>
          <w:bCs/>
        </w:rPr>
      </w:pPr>
    </w:p>
    <w:p w14:paraId="78DFA3E7" w14:textId="77777777" w:rsidR="00096EBA" w:rsidRPr="00085FBA" w:rsidRDefault="00096EBA" w:rsidP="00096EBA">
      <w:pPr>
        <w:tabs>
          <w:tab w:val="left" w:pos="284"/>
        </w:tabs>
        <w:jc w:val="both"/>
        <w:rPr>
          <w:rFonts w:ascii="Arial" w:hAnsi="Arial" w:cs="Arial"/>
          <w:b/>
          <w:bCs/>
        </w:rPr>
      </w:pPr>
    </w:p>
    <w:p w14:paraId="369FBB59" w14:textId="77777777" w:rsidR="00096EBA" w:rsidRPr="00085FBA" w:rsidRDefault="00096EBA" w:rsidP="00096EBA">
      <w:pPr>
        <w:tabs>
          <w:tab w:val="left" w:pos="284"/>
        </w:tabs>
        <w:jc w:val="both"/>
        <w:rPr>
          <w:rFonts w:ascii="Arial" w:hAnsi="Arial" w:cs="Arial"/>
          <w:b/>
          <w:bCs/>
        </w:rPr>
      </w:pPr>
      <w:r w:rsidRPr="00085FBA">
        <w:rPr>
          <w:rFonts w:ascii="Arial" w:hAnsi="Arial" w:cs="Arial"/>
          <w:b/>
          <w:bCs/>
        </w:rPr>
        <w:t>1.</w:t>
      </w:r>
      <w:r w:rsidRPr="00085FBA">
        <w:rPr>
          <w:rFonts w:ascii="Arial" w:hAnsi="Arial" w:cs="Arial"/>
          <w:b/>
          <w:bCs/>
        </w:rPr>
        <w:tab/>
      </w:r>
      <w:r w:rsidRPr="00085FBA">
        <w:rPr>
          <w:rFonts w:ascii="Arial" w:hAnsi="Arial" w:cs="Arial"/>
          <w:b/>
          <w:lang w:val="es-ES_tradnl" w:eastAsia="x-none"/>
        </w:rPr>
        <w:t>Sopas y caldos</w:t>
      </w:r>
      <w:r w:rsidRPr="00085FBA">
        <w:rPr>
          <w:rFonts w:ascii="Arial" w:hAnsi="Arial" w:cs="Arial"/>
          <w:b/>
          <w:bCs/>
        </w:rPr>
        <w:t xml:space="preserve"> </w:t>
      </w:r>
    </w:p>
    <w:p w14:paraId="28E30480" w14:textId="77777777" w:rsidR="00096EBA" w:rsidRPr="00085FBA" w:rsidRDefault="00096EBA" w:rsidP="00096EBA">
      <w:pPr>
        <w:jc w:val="both"/>
        <w:rPr>
          <w:rFonts w:ascii="Arial" w:hAnsi="Arial" w:cs="Arial"/>
          <w:b/>
          <w:bCs/>
        </w:rPr>
      </w:pPr>
    </w:p>
    <w:p w14:paraId="28305AB3"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Podrá ser a base de pastas, verduras en su gran mayoría, leguminosas y eventualmente cremas. Por lo que hace a las cremas, se deberá considerar una rotación y ser elaboradas a base de verduras, éstas no podrán contener harinas o almidones, tampoco se deberán utilizar para incrementar el volumen de la preparación.</w:t>
      </w:r>
    </w:p>
    <w:p w14:paraId="62144158" w14:textId="77777777" w:rsidR="00096EBA" w:rsidRPr="00085FBA" w:rsidRDefault="00096EBA" w:rsidP="00096EBA">
      <w:pPr>
        <w:jc w:val="both"/>
        <w:rPr>
          <w:rFonts w:ascii="Arial" w:hAnsi="Arial" w:cs="Arial"/>
          <w:lang w:val="es-ES_tradnl" w:eastAsia="x-none"/>
        </w:rPr>
      </w:pPr>
    </w:p>
    <w:p w14:paraId="3E1BAF46"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De los 5 días de la semana, debe considerarse la siguiente variedad diaria en el tipo de sopa:</w:t>
      </w:r>
    </w:p>
    <w:p w14:paraId="471FF642" w14:textId="15E9B9C1" w:rsidR="00096EBA" w:rsidRPr="00085FBA" w:rsidRDefault="00096EBA" w:rsidP="00096EBA">
      <w:pPr>
        <w:pStyle w:val="Prrafodelista"/>
        <w:numPr>
          <w:ilvl w:val="0"/>
          <w:numId w:val="129"/>
        </w:numPr>
        <w:jc w:val="both"/>
        <w:rPr>
          <w:rFonts w:ascii="Arial" w:hAnsi="Arial" w:cs="Arial"/>
          <w:snapToGrid/>
          <w:lang w:eastAsia="x-none"/>
        </w:rPr>
      </w:pPr>
      <w:r w:rsidRPr="00085FBA">
        <w:rPr>
          <w:rFonts w:ascii="Arial" w:hAnsi="Arial" w:cs="Arial"/>
          <w:snapToGrid/>
          <w:lang w:eastAsia="x-none"/>
        </w:rPr>
        <w:t>Una vez a la semana sopa a base de leguminosas</w:t>
      </w:r>
    </w:p>
    <w:p w14:paraId="3037160C" w14:textId="04AA820A" w:rsidR="00096EBA" w:rsidRPr="00085FBA" w:rsidRDefault="00096EBA" w:rsidP="00096EBA">
      <w:pPr>
        <w:pStyle w:val="Prrafodelista"/>
        <w:numPr>
          <w:ilvl w:val="0"/>
          <w:numId w:val="129"/>
        </w:numPr>
        <w:jc w:val="both"/>
        <w:rPr>
          <w:rFonts w:ascii="Arial" w:hAnsi="Arial" w:cs="Arial"/>
          <w:snapToGrid/>
          <w:lang w:eastAsia="x-none"/>
        </w:rPr>
      </w:pPr>
      <w:r w:rsidRPr="00085FBA">
        <w:rPr>
          <w:rFonts w:ascii="Arial" w:hAnsi="Arial" w:cs="Arial"/>
          <w:snapToGrid/>
          <w:lang w:eastAsia="x-none"/>
        </w:rPr>
        <w:t>Una vez a la semana sopa a base de pasta</w:t>
      </w:r>
    </w:p>
    <w:p w14:paraId="4C559C8E" w14:textId="40DE44BE" w:rsidR="00096EBA" w:rsidRPr="00085FBA" w:rsidRDefault="00096EBA" w:rsidP="00096EBA">
      <w:pPr>
        <w:pStyle w:val="Prrafodelista"/>
        <w:numPr>
          <w:ilvl w:val="0"/>
          <w:numId w:val="129"/>
        </w:numPr>
        <w:jc w:val="both"/>
        <w:rPr>
          <w:rFonts w:ascii="Arial" w:hAnsi="Arial" w:cs="Arial"/>
          <w:snapToGrid/>
          <w:lang w:eastAsia="x-none"/>
        </w:rPr>
      </w:pPr>
      <w:r w:rsidRPr="00085FBA">
        <w:rPr>
          <w:rFonts w:ascii="Arial" w:hAnsi="Arial" w:cs="Arial"/>
          <w:snapToGrid/>
          <w:lang w:eastAsia="x-none"/>
        </w:rPr>
        <w:t>Una vez a la semana crema a base de verdura</w:t>
      </w:r>
    </w:p>
    <w:p w14:paraId="0B63D765" w14:textId="77777777" w:rsidR="00096EBA" w:rsidRPr="00085FBA" w:rsidRDefault="00096EBA" w:rsidP="00096EBA">
      <w:pPr>
        <w:pStyle w:val="Prrafodelista"/>
        <w:numPr>
          <w:ilvl w:val="0"/>
          <w:numId w:val="129"/>
        </w:numPr>
        <w:jc w:val="both"/>
        <w:rPr>
          <w:rFonts w:ascii="Arial" w:hAnsi="Arial" w:cs="Arial"/>
          <w:snapToGrid/>
          <w:lang w:eastAsia="x-none"/>
        </w:rPr>
      </w:pPr>
      <w:r w:rsidRPr="00085FBA">
        <w:rPr>
          <w:rFonts w:ascii="Arial" w:hAnsi="Arial" w:cs="Arial"/>
          <w:snapToGrid/>
          <w:lang w:eastAsia="x-none"/>
        </w:rPr>
        <w:t>Dos veces a la semana sopa a base de verduras</w:t>
      </w:r>
    </w:p>
    <w:p w14:paraId="104AEF13" w14:textId="77777777" w:rsidR="00096EBA" w:rsidRPr="00085FBA" w:rsidRDefault="00096EBA" w:rsidP="00096EBA">
      <w:pPr>
        <w:jc w:val="both"/>
        <w:rPr>
          <w:rFonts w:ascii="Arial" w:hAnsi="Arial" w:cs="Arial"/>
        </w:rPr>
      </w:pPr>
    </w:p>
    <w:p w14:paraId="25C253EA" w14:textId="45A6CA4E"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Los consomés y sopas caldosas deberán servirse desgrasados, y no deberán de ser elaborados a base de concentrados en polvo o cubos, ya sea de pollo o res, dichos aditivos deberán de utilizarse exclusivamente para sazonar y no como base para su elaboración, ni para incrementar el volumen de las preparaciones.</w:t>
      </w:r>
    </w:p>
    <w:p w14:paraId="2B1A11B3" w14:textId="77777777" w:rsidR="00096EBA" w:rsidRPr="00085FBA" w:rsidRDefault="00096EBA" w:rsidP="00096EBA">
      <w:pPr>
        <w:jc w:val="both"/>
        <w:rPr>
          <w:rFonts w:ascii="Arial" w:hAnsi="Arial" w:cs="Arial"/>
          <w:lang w:val="es-ES_tradnl" w:eastAsia="x-none"/>
        </w:rPr>
      </w:pPr>
    </w:p>
    <w:p w14:paraId="2225C3C4"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Los consomés deberán ser elaborados y servidos con arroz, verduras y garbanzo en cantidad suficiente y de la mejor calidad. Adicionalmente se deberá proporcionar diariamente en el comedor, cebolla y cilantro para ser servidos junto con el caldo o consomé, a fin de complementar el sabor de la preparación, estos deberán ser colocados en la barra de ensaladas sobre cama de hielo, para mantener su frescura, y deberá abastecerse en cantidad suficiente hasta finalizar el servicio.</w:t>
      </w:r>
    </w:p>
    <w:p w14:paraId="1DD3F179" w14:textId="77777777" w:rsidR="00096EBA" w:rsidRPr="00085FBA" w:rsidRDefault="00096EBA" w:rsidP="00096EBA">
      <w:pPr>
        <w:jc w:val="both"/>
        <w:rPr>
          <w:rFonts w:ascii="Arial" w:hAnsi="Arial" w:cs="Arial"/>
          <w:lang w:val="es-ES_tradnl" w:eastAsia="x-none"/>
        </w:rPr>
      </w:pPr>
    </w:p>
    <w:p w14:paraId="66E37C6E" w14:textId="0EC90866"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La porción debe contener 300 mililitros (ml) de líquido, para el caso de la sopa 100 gramos (grs) de sólidos y para los consomés o caldos 50 gramos (grs) de sólidos. </w:t>
      </w:r>
    </w:p>
    <w:p w14:paraId="4029811F" w14:textId="77777777" w:rsidR="00096EBA" w:rsidRPr="00085FBA" w:rsidRDefault="00096EBA" w:rsidP="00096EBA">
      <w:pPr>
        <w:jc w:val="both"/>
        <w:rPr>
          <w:rFonts w:ascii="Arial" w:hAnsi="Arial" w:cs="Arial"/>
          <w:lang w:val="es-ES_tradnl" w:eastAsia="x-none"/>
        </w:rPr>
      </w:pPr>
    </w:p>
    <w:p w14:paraId="134B5117"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lastRenderedPageBreak/>
        <w:t xml:space="preserve">No se aceptará el uso de verdura enlatada y/o congelada en las sopas o consomés, toda vez que demerita el sabor y valor nutricional de la verdura fresca.  </w:t>
      </w:r>
    </w:p>
    <w:p w14:paraId="4B729621" w14:textId="77777777" w:rsidR="00096EBA" w:rsidRPr="00085FBA" w:rsidRDefault="00096EBA" w:rsidP="00096EBA">
      <w:pPr>
        <w:jc w:val="both"/>
        <w:rPr>
          <w:rFonts w:ascii="Arial" w:hAnsi="Arial" w:cs="Arial"/>
        </w:rPr>
      </w:pPr>
    </w:p>
    <w:p w14:paraId="05F6415D" w14:textId="77777777" w:rsidR="00096EBA" w:rsidRPr="00085FBA" w:rsidRDefault="00096EBA" w:rsidP="00096EBA">
      <w:pPr>
        <w:jc w:val="both"/>
        <w:rPr>
          <w:rFonts w:ascii="Arial" w:hAnsi="Arial" w:cs="Arial"/>
        </w:rPr>
      </w:pPr>
    </w:p>
    <w:p w14:paraId="53364A4D" w14:textId="77777777" w:rsidR="00096EBA" w:rsidRPr="00085FBA" w:rsidRDefault="00096EBA" w:rsidP="00096EBA">
      <w:pPr>
        <w:tabs>
          <w:tab w:val="left" w:pos="284"/>
        </w:tabs>
        <w:jc w:val="both"/>
        <w:rPr>
          <w:rFonts w:ascii="Arial" w:hAnsi="Arial" w:cs="Arial"/>
          <w:b/>
          <w:lang w:val="es-ES_tradnl" w:eastAsia="x-none"/>
        </w:rPr>
      </w:pPr>
      <w:r w:rsidRPr="00085FBA">
        <w:rPr>
          <w:rFonts w:ascii="Arial" w:hAnsi="Arial" w:cs="Arial"/>
          <w:b/>
          <w:lang w:val="es-ES_tradnl" w:eastAsia="x-none"/>
        </w:rPr>
        <w:t xml:space="preserve">2. </w:t>
      </w:r>
      <w:r w:rsidRPr="00085FBA">
        <w:rPr>
          <w:rFonts w:ascii="Arial" w:hAnsi="Arial" w:cs="Arial"/>
          <w:b/>
          <w:lang w:val="es-ES_tradnl" w:eastAsia="x-none"/>
        </w:rPr>
        <w:tab/>
        <w:t>Sopa seca</w:t>
      </w:r>
    </w:p>
    <w:p w14:paraId="64CD4AAE" w14:textId="77777777" w:rsidR="00096EBA" w:rsidRPr="00085FBA" w:rsidRDefault="00096EBA" w:rsidP="00096EBA">
      <w:pPr>
        <w:rPr>
          <w:rFonts w:ascii="Arial" w:hAnsi="Arial" w:cs="Arial"/>
          <w:b/>
          <w:bCs/>
        </w:rPr>
      </w:pPr>
    </w:p>
    <w:p w14:paraId="32B6E5D4" w14:textId="651CD418" w:rsidR="00096EBA" w:rsidRPr="00085FBA" w:rsidRDefault="003A5785" w:rsidP="00096EBA">
      <w:pPr>
        <w:jc w:val="both"/>
        <w:rPr>
          <w:rFonts w:ascii="Arial" w:hAnsi="Arial" w:cs="Arial"/>
          <w:lang w:val="es-ES_tradnl" w:eastAsia="x-none"/>
        </w:rPr>
      </w:pPr>
      <w:r w:rsidRPr="00085FBA">
        <w:rPr>
          <w:rFonts w:ascii="Arial" w:hAnsi="Arial" w:cs="Arial"/>
          <w:lang w:val="es-ES_tradnl" w:eastAsia="x-none"/>
        </w:rPr>
        <w:t>La sopa seca podrá</w:t>
      </w:r>
      <w:r w:rsidR="00096EBA" w:rsidRPr="00085FBA">
        <w:rPr>
          <w:rFonts w:ascii="Arial" w:hAnsi="Arial" w:cs="Arial"/>
          <w:lang w:val="es-ES_tradnl" w:eastAsia="x-none"/>
        </w:rPr>
        <w:t xml:space="preserve"> ser de arroz en cualquier presentación; o en su caso de pasta de harina de trigo, en cualquier tipo de salsa y se deberá servir en cantidad libre para el comensal. Asimismo, cuando la preparación de la receta de la sopa lo requiera deberá adicionarse crema, queso, jamón o verduras en cantidad proporcional.</w:t>
      </w:r>
    </w:p>
    <w:p w14:paraId="2D9BD015" w14:textId="77777777" w:rsidR="00096EBA" w:rsidRPr="00085FBA" w:rsidRDefault="00096EBA" w:rsidP="00096EBA">
      <w:pPr>
        <w:jc w:val="both"/>
        <w:rPr>
          <w:rFonts w:ascii="Arial" w:hAnsi="Arial" w:cs="Arial"/>
        </w:rPr>
      </w:pPr>
    </w:p>
    <w:p w14:paraId="4D8A75D8" w14:textId="77777777" w:rsidR="00096EBA" w:rsidRPr="00085FBA" w:rsidRDefault="00096EBA" w:rsidP="00096EBA">
      <w:pPr>
        <w:pStyle w:val="Ttulo7"/>
        <w:tabs>
          <w:tab w:val="left" w:pos="142"/>
          <w:tab w:val="left" w:pos="284"/>
        </w:tabs>
        <w:jc w:val="left"/>
        <w:rPr>
          <w:rFonts w:cs="Arial"/>
          <w:sz w:val="20"/>
          <w:lang w:val="es-ES_tradnl"/>
        </w:rPr>
      </w:pPr>
      <w:r w:rsidRPr="00085FBA">
        <w:rPr>
          <w:rFonts w:cs="Arial"/>
          <w:sz w:val="20"/>
          <w:lang w:val="es-ES_tradnl"/>
        </w:rPr>
        <w:t xml:space="preserve">3. Plato fuerte </w:t>
      </w:r>
    </w:p>
    <w:p w14:paraId="53D7AC7F" w14:textId="77777777" w:rsidR="00096EBA" w:rsidRPr="00085FBA" w:rsidRDefault="00096EBA" w:rsidP="00096EBA">
      <w:pPr>
        <w:tabs>
          <w:tab w:val="left" w:pos="284"/>
        </w:tabs>
        <w:rPr>
          <w:rFonts w:ascii="Arial" w:hAnsi="Arial" w:cs="Arial"/>
        </w:rPr>
      </w:pPr>
    </w:p>
    <w:p w14:paraId="1401537D" w14:textId="77777777" w:rsidR="00096EBA" w:rsidRPr="00085FBA" w:rsidRDefault="00096EBA" w:rsidP="00096EBA">
      <w:pPr>
        <w:numPr>
          <w:ilvl w:val="1"/>
          <w:numId w:val="119"/>
        </w:numPr>
        <w:tabs>
          <w:tab w:val="left" w:pos="284"/>
          <w:tab w:val="left" w:pos="426"/>
        </w:tabs>
        <w:rPr>
          <w:rFonts w:ascii="Arial" w:hAnsi="Arial" w:cs="Arial"/>
          <w:b/>
          <w:lang w:val="es-ES_tradnl" w:eastAsia="x-none"/>
        </w:rPr>
      </w:pPr>
      <w:r w:rsidRPr="00085FBA">
        <w:rPr>
          <w:rFonts w:ascii="Arial" w:hAnsi="Arial" w:cs="Arial"/>
          <w:b/>
          <w:lang w:val="es-ES_tradnl" w:eastAsia="x-none"/>
        </w:rPr>
        <w:t>Guisados</w:t>
      </w:r>
    </w:p>
    <w:p w14:paraId="11ECA39A" w14:textId="77777777" w:rsidR="00096EBA" w:rsidRPr="00085FBA" w:rsidRDefault="00096EBA" w:rsidP="00096EBA">
      <w:pPr>
        <w:tabs>
          <w:tab w:val="left" w:pos="284"/>
          <w:tab w:val="left" w:pos="426"/>
        </w:tabs>
        <w:ind w:left="360"/>
        <w:rPr>
          <w:rFonts w:ascii="Arial" w:hAnsi="Arial" w:cs="Arial"/>
          <w:b/>
          <w:bCs/>
        </w:rPr>
      </w:pPr>
    </w:p>
    <w:p w14:paraId="3E4CFF78"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Los guisados podrán prepararse a base de carne de res, pollo, pescado, cerdo, verduras y cualquier otra preparación, con excepción de embutidos. </w:t>
      </w:r>
    </w:p>
    <w:p w14:paraId="2AF18519" w14:textId="77777777" w:rsidR="00096EBA" w:rsidRPr="00085FBA" w:rsidRDefault="00096EBA" w:rsidP="00096EBA">
      <w:pPr>
        <w:jc w:val="both"/>
        <w:rPr>
          <w:rFonts w:ascii="Arial" w:hAnsi="Arial" w:cs="Arial"/>
          <w:lang w:val="es-ES_tradnl" w:eastAsia="x-none"/>
        </w:rPr>
      </w:pPr>
    </w:p>
    <w:p w14:paraId="0E8BD625"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Los menús elaborados a base de carne molida de alta calidad se deberán presentar solamente una sola vez a la semana, esta carne debe ser pulpa en su totalidad y sin presencia de grasa y nervios, en caso de detectarse lo contrario será rechazada.</w:t>
      </w:r>
    </w:p>
    <w:p w14:paraId="25A2F68D" w14:textId="77777777" w:rsidR="00096EBA" w:rsidRPr="00085FBA" w:rsidRDefault="00096EBA" w:rsidP="00096EBA">
      <w:pPr>
        <w:jc w:val="both"/>
        <w:rPr>
          <w:rFonts w:ascii="Arial" w:hAnsi="Arial" w:cs="Arial"/>
          <w:lang w:val="es-ES_tradnl" w:eastAsia="x-none"/>
        </w:rPr>
      </w:pPr>
    </w:p>
    <w:p w14:paraId="77D94008" w14:textId="59652C6B"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Las porciones de carne deberán ser equivalentes a 150 </w:t>
      </w:r>
      <w:r w:rsidR="003A5785" w:rsidRPr="00085FBA">
        <w:rPr>
          <w:rFonts w:ascii="Arial" w:hAnsi="Arial" w:cs="Arial"/>
          <w:lang w:val="es-ES_tradnl" w:eastAsia="x-none"/>
        </w:rPr>
        <w:t>gramos (</w:t>
      </w:r>
      <w:r w:rsidRPr="00085FBA">
        <w:rPr>
          <w:rFonts w:ascii="Arial" w:hAnsi="Arial" w:cs="Arial"/>
          <w:lang w:val="es-ES_tradnl" w:eastAsia="x-none"/>
        </w:rPr>
        <w:t>+)</w:t>
      </w:r>
      <w:r w:rsidR="003A5785">
        <w:rPr>
          <w:rFonts w:ascii="Arial" w:hAnsi="Arial" w:cs="Arial"/>
          <w:lang w:val="es-ES_tradnl" w:eastAsia="x-none"/>
        </w:rPr>
        <w:t xml:space="preserve"> </w:t>
      </w:r>
      <w:r w:rsidRPr="00085FBA">
        <w:rPr>
          <w:rFonts w:ascii="Arial" w:hAnsi="Arial" w:cs="Arial"/>
          <w:lang w:val="es-ES_tradnl" w:eastAsia="x-none"/>
        </w:rPr>
        <w:t>(-)10% ya cocidos, se deberá presentar por pieza, en rebanadas, en trozo, molida, picada o en cubos.  La carne de res o cerdo no deberá presentar nervios, ligamentos o grasa (si la carne los llegara a presentar será rechazada) y deberá ser carne fresca seleccionada de alta calidad cuyo “PROVEEDOR” deberá manejar la certificación TIF (Tipo de Inspección Federal). En caso de que los guisados se integren por carnes con hueso, se deberá compensar el peso correspondiente al hueso, por lo que las raciones serán de 230 gramos (+)</w:t>
      </w:r>
      <w:r w:rsidR="003A5785">
        <w:rPr>
          <w:rFonts w:ascii="Arial" w:hAnsi="Arial" w:cs="Arial"/>
          <w:lang w:val="es-ES_tradnl" w:eastAsia="x-none"/>
        </w:rPr>
        <w:t xml:space="preserve"> </w:t>
      </w:r>
      <w:r w:rsidRPr="00085FBA">
        <w:rPr>
          <w:rFonts w:ascii="Arial" w:hAnsi="Arial" w:cs="Arial"/>
          <w:lang w:val="es-ES_tradnl" w:eastAsia="x-none"/>
        </w:rPr>
        <w:t>(-)10%.</w:t>
      </w:r>
    </w:p>
    <w:p w14:paraId="647A77AD" w14:textId="77777777" w:rsidR="00096EBA" w:rsidRPr="00085FBA" w:rsidRDefault="00096EBA" w:rsidP="00096EBA">
      <w:pPr>
        <w:jc w:val="both"/>
        <w:rPr>
          <w:rFonts w:ascii="Arial" w:hAnsi="Arial" w:cs="Arial"/>
          <w:lang w:val="es-ES_tradnl" w:eastAsia="x-none"/>
        </w:rPr>
      </w:pPr>
    </w:p>
    <w:p w14:paraId="494E22F4" w14:textId="4A0352D9"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Si se presentan guisados con pollo en pieza se deberá de contemplar como ración para una persona, en cortes de pierna y muslo, corte pistola, media pechuga de 230 gramos (+)</w:t>
      </w:r>
      <w:r w:rsidR="003A5785">
        <w:rPr>
          <w:rFonts w:ascii="Arial" w:hAnsi="Arial" w:cs="Arial"/>
          <w:lang w:val="es-ES_tradnl" w:eastAsia="x-none"/>
        </w:rPr>
        <w:t xml:space="preserve"> </w:t>
      </w:r>
      <w:r w:rsidRPr="00085FBA">
        <w:rPr>
          <w:rFonts w:ascii="Arial" w:hAnsi="Arial" w:cs="Arial"/>
          <w:lang w:val="es-ES_tradnl" w:eastAsia="x-none"/>
        </w:rPr>
        <w:t xml:space="preserve">(-)10%.de peso, ya cocida. </w:t>
      </w:r>
    </w:p>
    <w:p w14:paraId="559FD530" w14:textId="77777777" w:rsidR="00096EBA" w:rsidRPr="00085FBA" w:rsidRDefault="00096EBA" w:rsidP="00096EBA">
      <w:pPr>
        <w:jc w:val="both"/>
        <w:rPr>
          <w:rFonts w:ascii="Arial" w:hAnsi="Arial" w:cs="Arial"/>
          <w:lang w:val="es-ES_tradnl" w:eastAsia="x-none"/>
        </w:rPr>
      </w:pPr>
    </w:p>
    <w:p w14:paraId="6FC27783" w14:textId="6022E53C"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Aleatoriamente durante el abastecimiento el gramaje de la porción con hueso en crudo podrá ser verificado, mediante sistema de báscula, el cual debe ser de 280 gramos o más en crudo y deberá presentarse sin piel, en caso de no cumplir será rechazado. Deberá ser pollo fresco, evitando en lo posible el congelado. Si la carne de pollo presenta golpes o derrames de sangre será rechazado. No se aceptarán alones de pollo como ración. En caso de que se presente pollo desmenuzado o en tiras, el peso de la ración debe ser de 150 gramos</w:t>
      </w:r>
      <w:r w:rsidR="003A5785">
        <w:rPr>
          <w:rFonts w:ascii="Arial" w:hAnsi="Arial" w:cs="Arial"/>
          <w:lang w:val="es-ES_tradnl" w:eastAsia="x-none"/>
        </w:rPr>
        <w:t xml:space="preserve"> </w:t>
      </w:r>
      <w:r w:rsidRPr="00085FBA">
        <w:rPr>
          <w:rFonts w:ascii="Arial" w:hAnsi="Arial" w:cs="Arial"/>
          <w:lang w:val="es-ES_tradnl" w:eastAsia="x-none"/>
        </w:rPr>
        <w:t>(+)</w:t>
      </w:r>
      <w:r w:rsidR="003A5785">
        <w:rPr>
          <w:rFonts w:ascii="Arial" w:hAnsi="Arial" w:cs="Arial"/>
          <w:lang w:val="es-ES_tradnl" w:eastAsia="x-none"/>
        </w:rPr>
        <w:t xml:space="preserve"> </w:t>
      </w:r>
      <w:r w:rsidRPr="00085FBA">
        <w:rPr>
          <w:rFonts w:ascii="Arial" w:hAnsi="Arial" w:cs="Arial"/>
          <w:lang w:val="es-ES_tradnl" w:eastAsia="x-none"/>
        </w:rPr>
        <w:t>(-)10%. ya cocida.</w:t>
      </w:r>
    </w:p>
    <w:p w14:paraId="126FDE12" w14:textId="77777777" w:rsidR="00096EBA" w:rsidRPr="00085FBA" w:rsidRDefault="00096EBA" w:rsidP="00096EBA">
      <w:pPr>
        <w:jc w:val="both"/>
        <w:rPr>
          <w:rFonts w:ascii="Arial" w:hAnsi="Arial" w:cs="Arial"/>
          <w:lang w:val="es-ES_tradnl" w:eastAsia="x-none"/>
        </w:rPr>
      </w:pPr>
    </w:p>
    <w:p w14:paraId="68A70738" w14:textId="2DB87E1D"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En el caso de la carne de pollo en presentación de pierna y muslo sin piel, será verificado el peso en crudo, el cual debe ser de 250 gramos (+)</w:t>
      </w:r>
      <w:r w:rsidR="003A5785">
        <w:rPr>
          <w:rFonts w:ascii="Arial" w:hAnsi="Arial" w:cs="Arial"/>
          <w:lang w:val="es-ES_tradnl" w:eastAsia="x-none"/>
        </w:rPr>
        <w:t xml:space="preserve"> </w:t>
      </w:r>
      <w:r w:rsidRPr="00085FBA">
        <w:rPr>
          <w:rFonts w:ascii="Arial" w:hAnsi="Arial" w:cs="Arial"/>
          <w:lang w:val="es-ES_tradnl" w:eastAsia="x-none"/>
        </w:rPr>
        <w:t>(-)10%.</w:t>
      </w:r>
    </w:p>
    <w:p w14:paraId="6ACCCF66" w14:textId="77777777" w:rsidR="00096EBA" w:rsidRPr="00085FBA" w:rsidRDefault="00096EBA" w:rsidP="00096EBA">
      <w:pPr>
        <w:jc w:val="both"/>
        <w:rPr>
          <w:rFonts w:ascii="Arial" w:hAnsi="Arial" w:cs="Arial"/>
          <w:lang w:val="es-ES_tradnl" w:eastAsia="x-none"/>
        </w:rPr>
      </w:pPr>
    </w:p>
    <w:p w14:paraId="4E3D7703" w14:textId="3FC390C6"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Para preparar menús como albóndigas, tortas de carne, croquetas o alguna otra preparación similar, estos deberán pesar 200 gramos (+)</w:t>
      </w:r>
      <w:r w:rsidR="003A5785">
        <w:rPr>
          <w:rFonts w:ascii="Arial" w:hAnsi="Arial" w:cs="Arial"/>
          <w:lang w:val="es-ES_tradnl" w:eastAsia="x-none"/>
        </w:rPr>
        <w:t xml:space="preserve"> </w:t>
      </w:r>
      <w:r w:rsidRPr="00085FBA">
        <w:rPr>
          <w:rFonts w:ascii="Arial" w:hAnsi="Arial" w:cs="Arial"/>
          <w:lang w:val="es-ES_tradnl" w:eastAsia="x-none"/>
        </w:rPr>
        <w:t>(-)10%. la ración o en caso de presentarse en dos piezas cada una debe pesar 100 gramos</w:t>
      </w:r>
      <w:r w:rsidR="003A5785">
        <w:rPr>
          <w:rFonts w:ascii="Arial" w:hAnsi="Arial" w:cs="Arial"/>
          <w:lang w:val="es-ES_tradnl" w:eastAsia="x-none"/>
        </w:rPr>
        <w:t xml:space="preserve"> </w:t>
      </w:r>
      <w:r w:rsidRPr="00085FBA">
        <w:rPr>
          <w:rFonts w:ascii="Arial" w:hAnsi="Arial" w:cs="Arial"/>
          <w:lang w:val="es-ES_tradnl" w:eastAsia="x-none"/>
        </w:rPr>
        <w:t>(+)</w:t>
      </w:r>
      <w:r w:rsidR="003A5785">
        <w:rPr>
          <w:rFonts w:ascii="Arial" w:hAnsi="Arial" w:cs="Arial"/>
          <w:lang w:val="es-ES_tradnl" w:eastAsia="x-none"/>
        </w:rPr>
        <w:t xml:space="preserve"> </w:t>
      </w:r>
      <w:r w:rsidRPr="00085FBA">
        <w:rPr>
          <w:rFonts w:ascii="Arial" w:hAnsi="Arial" w:cs="Arial"/>
          <w:lang w:val="es-ES_tradnl" w:eastAsia="x-none"/>
        </w:rPr>
        <w:t>(-)10%, más la porción de la guarnición.</w:t>
      </w:r>
    </w:p>
    <w:p w14:paraId="270B8AC7" w14:textId="77777777" w:rsidR="00096EBA" w:rsidRPr="00085FBA" w:rsidRDefault="00096EBA" w:rsidP="00096EBA">
      <w:pPr>
        <w:jc w:val="both"/>
        <w:rPr>
          <w:rFonts w:ascii="Arial" w:hAnsi="Arial" w:cs="Arial"/>
          <w:lang w:val="es-ES_tradnl" w:eastAsia="x-none"/>
        </w:rPr>
      </w:pPr>
    </w:p>
    <w:p w14:paraId="00D7C239" w14:textId="77ED20C0"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En platillos como son: enchiladas, chilaquiles, flautas, pastel azteca, sopes, quesadillas, etcétera, serán acompañados con carne de pollo, res, en cualquiera de sus presentaciones como desmenuzado o en pieza o cualquier otra preparación, el peso debe ser de 120 gramos (+)</w:t>
      </w:r>
      <w:r w:rsidR="003A5785">
        <w:rPr>
          <w:rFonts w:ascii="Arial" w:hAnsi="Arial" w:cs="Arial"/>
          <w:lang w:val="es-ES_tradnl" w:eastAsia="x-none"/>
        </w:rPr>
        <w:t xml:space="preserve"> </w:t>
      </w:r>
      <w:r w:rsidRPr="00085FBA">
        <w:rPr>
          <w:rFonts w:ascii="Arial" w:hAnsi="Arial" w:cs="Arial"/>
          <w:lang w:val="es-ES_tradnl" w:eastAsia="x-none"/>
        </w:rPr>
        <w:t>(-)10%, de carne en cada pieza, más los complementos como lechuga, queso, crema, salsa, etcétera</w:t>
      </w:r>
    </w:p>
    <w:p w14:paraId="7042B495" w14:textId="77777777" w:rsidR="00096EBA" w:rsidRPr="00085FBA" w:rsidRDefault="00096EBA" w:rsidP="00096EBA">
      <w:pPr>
        <w:jc w:val="both"/>
        <w:rPr>
          <w:rFonts w:ascii="Arial" w:hAnsi="Arial" w:cs="Arial"/>
          <w:lang w:val="es-ES_tradnl" w:eastAsia="x-none"/>
        </w:rPr>
      </w:pPr>
    </w:p>
    <w:p w14:paraId="4A16BAF4"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En caso de prepararse como plato fuerte alguna ensalada de pollo o atún, o cualquier otra preparación similar, se deberá considerar el peso de la carne que se emplee, que será de 120(+)(-)10%, gramos; la cantidad de verdura o complemento a utilizarse  no será considerados en el peso; y cuando la necesidad del menú requiera de queso, crema o cualquier otro lácteo, este deberá servirse en cantidad proporcional </w:t>
      </w:r>
      <w:r w:rsidRPr="00085FBA">
        <w:rPr>
          <w:rFonts w:ascii="Arial" w:hAnsi="Arial" w:cs="Arial"/>
          <w:lang w:val="es-ES_tradnl" w:eastAsia="x-none"/>
        </w:rPr>
        <w:lastRenderedPageBreak/>
        <w:t>por plato servido, la crema no deberá diluirse (ni con agua u otro liquido), y deberán servirse en cantidad suficiente y prever lo necesario en todo el servicio.</w:t>
      </w:r>
    </w:p>
    <w:p w14:paraId="650F0D90" w14:textId="77777777" w:rsidR="00096EBA" w:rsidRPr="00085FBA" w:rsidRDefault="00096EBA" w:rsidP="00096EBA">
      <w:pPr>
        <w:jc w:val="both"/>
        <w:rPr>
          <w:rFonts w:ascii="Arial" w:hAnsi="Arial" w:cs="Arial"/>
        </w:rPr>
      </w:pPr>
    </w:p>
    <w:p w14:paraId="0D882EDF"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Los purés deberán de ser preparados a base de verduras frescas y no se deberá incrementar su volumen con harinas y/o almidones para ligar la preparación, se deberá utilizar leche o mantequilla.</w:t>
      </w:r>
    </w:p>
    <w:p w14:paraId="3C7AE785" w14:textId="77777777" w:rsidR="00096EBA" w:rsidRPr="00085FBA" w:rsidRDefault="00096EBA" w:rsidP="00096EBA">
      <w:pPr>
        <w:jc w:val="both"/>
        <w:rPr>
          <w:rFonts w:ascii="Arial" w:hAnsi="Arial" w:cs="Arial"/>
          <w:lang w:val="es-ES_tradnl" w:eastAsia="x-none"/>
        </w:rPr>
      </w:pPr>
    </w:p>
    <w:p w14:paraId="5210B03C"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Los vegetales cocidos (o al vapor), deberán de presentarse con alguna preparación. </w:t>
      </w:r>
    </w:p>
    <w:p w14:paraId="6545BC3F" w14:textId="77777777" w:rsidR="00096EBA" w:rsidRPr="00085FBA" w:rsidRDefault="00096EBA" w:rsidP="00096EBA">
      <w:pPr>
        <w:jc w:val="both"/>
        <w:rPr>
          <w:rFonts w:ascii="Arial" w:hAnsi="Arial" w:cs="Arial"/>
          <w:lang w:val="es-ES_tradnl" w:eastAsia="x-none"/>
        </w:rPr>
      </w:pPr>
    </w:p>
    <w:p w14:paraId="3F539D8B"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No se aceptarán durante el servicio de comida, como plato fuerte preparaciones que contengan exclusivamente huevos y embutidos (ejemplo: omelette o alambre de carnes frías, etcétera). Pero si se podrán servir en combinación con otros alimentos (ejemplo: soufflé de verduras, empanadas de verdura, huevos navegantes, etcétera)</w:t>
      </w:r>
    </w:p>
    <w:p w14:paraId="05CFC37A" w14:textId="77777777" w:rsidR="00096EBA" w:rsidRPr="00085FBA" w:rsidRDefault="00096EBA" w:rsidP="00096EBA">
      <w:pPr>
        <w:jc w:val="both"/>
        <w:rPr>
          <w:rFonts w:ascii="Arial" w:hAnsi="Arial" w:cs="Arial"/>
          <w:lang w:val="es-ES_tradnl" w:eastAsia="x-none"/>
        </w:rPr>
      </w:pPr>
    </w:p>
    <w:p w14:paraId="0E8ADAF7" w14:textId="577341D5"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Cuando en el menú del día este programado como plato fuerte algún antojito, este deberá ser como su nombre lo dice un antojito, elaborado con pan o tortilla, de harina refinada o integral; como son: cuernitos, baguette, hojaldra, torta; o estilo mexicano como tacos, burritas, quesadillas, etc. En preparaciones frías o calientes.</w:t>
      </w:r>
    </w:p>
    <w:p w14:paraId="7FFEFFAE" w14:textId="77777777" w:rsidR="00096EBA" w:rsidRPr="00085FBA" w:rsidRDefault="00096EBA" w:rsidP="00096EBA">
      <w:pPr>
        <w:jc w:val="both"/>
        <w:rPr>
          <w:rFonts w:ascii="Arial" w:hAnsi="Arial" w:cs="Arial"/>
          <w:lang w:val="es-ES_tradnl" w:eastAsia="x-none"/>
        </w:rPr>
      </w:pPr>
    </w:p>
    <w:p w14:paraId="74A3C12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En cuanto al relleno, debe ser de carne, embutidos o queso, en porciones de 120 gramos de pollo, jamón, queso, res, etc., más los demás complementos.</w:t>
      </w:r>
    </w:p>
    <w:p w14:paraId="4934DFD6" w14:textId="77777777" w:rsidR="00096EBA" w:rsidRPr="00085FBA" w:rsidRDefault="00096EBA" w:rsidP="00096EBA">
      <w:pPr>
        <w:jc w:val="both"/>
        <w:rPr>
          <w:rFonts w:ascii="Arial" w:hAnsi="Arial" w:cs="Arial"/>
        </w:rPr>
      </w:pPr>
    </w:p>
    <w:p w14:paraId="0C7BEE49" w14:textId="77777777" w:rsidR="00096EBA" w:rsidRPr="00085FBA" w:rsidRDefault="00096EBA" w:rsidP="00096EBA">
      <w:pPr>
        <w:numPr>
          <w:ilvl w:val="1"/>
          <w:numId w:val="119"/>
        </w:numPr>
        <w:tabs>
          <w:tab w:val="left" w:pos="284"/>
          <w:tab w:val="left" w:pos="426"/>
        </w:tabs>
        <w:rPr>
          <w:rFonts w:ascii="Arial" w:hAnsi="Arial" w:cs="Arial"/>
          <w:b/>
          <w:lang w:val="es-ES_tradnl" w:eastAsia="x-none"/>
        </w:rPr>
      </w:pPr>
      <w:r w:rsidRPr="00085FBA">
        <w:rPr>
          <w:rFonts w:ascii="Arial" w:hAnsi="Arial" w:cs="Arial"/>
          <w:b/>
          <w:lang w:val="es-ES_tradnl" w:eastAsia="x-none"/>
        </w:rPr>
        <w:t>Opciones a la plancha</w:t>
      </w:r>
    </w:p>
    <w:p w14:paraId="09711C52" w14:textId="77777777" w:rsidR="00096EBA" w:rsidRPr="00085FBA" w:rsidRDefault="00096EBA" w:rsidP="00096EBA">
      <w:pPr>
        <w:pStyle w:val="Prrafodelista"/>
        <w:ind w:left="795"/>
        <w:jc w:val="both"/>
        <w:rPr>
          <w:rFonts w:ascii="Arial" w:hAnsi="Arial" w:cs="Arial"/>
          <w:b/>
          <w:bCs/>
          <w:lang w:val="es-MX"/>
        </w:rPr>
      </w:pPr>
    </w:p>
    <w:p w14:paraId="5358394C" w14:textId="77777777" w:rsidR="00096EBA" w:rsidRPr="00085FBA" w:rsidRDefault="00096EBA" w:rsidP="00096EBA">
      <w:pPr>
        <w:numPr>
          <w:ilvl w:val="0"/>
          <w:numId w:val="130"/>
        </w:numPr>
        <w:tabs>
          <w:tab w:val="num" w:pos="284"/>
        </w:tabs>
        <w:ind w:left="0" w:firstLine="0"/>
        <w:jc w:val="both"/>
        <w:rPr>
          <w:rFonts w:ascii="Arial" w:hAnsi="Arial" w:cs="Arial"/>
          <w:b/>
          <w:lang w:val="es-ES_tradnl" w:eastAsia="x-none"/>
        </w:rPr>
      </w:pPr>
      <w:r w:rsidRPr="00085FBA">
        <w:rPr>
          <w:rFonts w:ascii="Arial" w:hAnsi="Arial" w:cs="Arial"/>
          <w:b/>
          <w:lang w:val="es-ES_tradnl" w:eastAsia="x-none"/>
        </w:rPr>
        <w:t xml:space="preserve">Carne asada. </w:t>
      </w:r>
    </w:p>
    <w:p w14:paraId="7A9B0BB2" w14:textId="77777777" w:rsidR="00096EBA" w:rsidRPr="00085FBA" w:rsidRDefault="00096EBA" w:rsidP="00096EBA">
      <w:pPr>
        <w:jc w:val="both"/>
        <w:rPr>
          <w:rFonts w:ascii="Arial" w:hAnsi="Arial" w:cs="Arial"/>
        </w:rPr>
      </w:pPr>
    </w:p>
    <w:p w14:paraId="291CABDE" w14:textId="1D8F6A09"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Se deberá servir porciones de carne magra de res para asar tipo en corte bistec o tampiqueña (filete), de 150 gramos de peso</w:t>
      </w:r>
      <w:r w:rsidR="003A5785">
        <w:rPr>
          <w:rFonts w:ascii="Arial" w:hAnsi="Arial" w:cs="Arial"/>
          <w:lang w:val="es-ES_tradnl" w:eastAsia="x-none"/>
        </w:rPr>
        <w:t xml:space="preserve"> </w:t>
      </w:r>
      <w:r w:rsidRPr="00085FBA">
        <w:rPr>
          <w:rFonts w:ascii="Arial" w:hAnsi="Arial" w:cs="Arial"/>
          <w:lang w:val="es-ES_tradnl" w:eastAsia="x-none"/>
        </w:rPr>
        <w:t>(+)</w:t>
      </w:r>
      <w:r w:rsidR="003A5785">
        <w:rPr>
          <w:rFonts w:ascii="Arial" w:hAnsi="Arial" w:cs="Arial"/>
          <w:lang w:val="es-ES_tradnl" w:eastAsia="x-none"/>
        </w:rPr>
        <w:t xml:space="preserve"> </w:t>
      </w:r>
      <w:r w:rsidRPr="00085FBA">
        <w:rPr>
          <w:rFonts w:ascii="Arial" w:hAnsi="Arial" w:cs="Arial"/>
          <w:lang w:val="es-ES_tradnl" w:eastAsia="x-none"/>
        </w:rPr>
        <w:t xml:space="preserve">(-)10%. ya cocida. La carne no deberá presentar nervios, ligamentos o grasa (si la carne llegará a presentarlos será rechazada) los cortes que se aceptarán serán aquellos frescos seleccionados de ganado bovino de origen TIF (Tipo Inspección Federal). </w:t>
      </w:r>
    </w:p>
    <w:p w14:paraId="4BFA3565" w14:textId="77777777" w:rsidR="00096EBA" w:rsidRPr="00085FBA" w:rsidRDefault="00096EBA" w:rsidP="00096EBA">
      <w:pPr>
        <w:tabs>
          <w:tab w:val="left" w:pos="0"/>
        </w:tabs>
        <w:jc w:val="both"/>
        <w:rPr>
          <w:rFonts w:ascii="Arial" w:hAnsi="Arial" w:cs="Arial"/>
        </w:rPr>
      </w:pPr>
    </w:p>
    <w:p w14:paraId="58DF440C" w14:textId="77777777" w:rsidR="00096EBA" w:rsidRPr="00085FBA" w:rsidRDefault="00096EBA" w:rsidP="00096EBA">
      <w:pPr>
        <w:numPr>
          <w:ilvl w:val="0"/>
          <w:numId w:val="130"/>
        </w:numPr>
        <w:tabs>
          <w:tab w:val="num" w:pos="284"/>
        </w:tabs>
        <w:ind w:left="0" w:firstLine="0"/>
        <w:jc w:val="both"/>
        <w:rPr>
          <w:rFonts w:ascii="Arial" w:hAnsi="Arial" w:cs="Arial"/>
          <w:b/>
          <w:lang w:val="es-ES_tradnl" w:eastAsia="x-none"/>
        </w:rPr>
      </w:pPr>
      <w:r w:rsidRPr="00085FBA">
        <w:rPr>
          <w:rFonts w:ascii="Arial" w:hAnsi="Arial" w:cs="Arial"/>
          <w:b/>
          <w:lang w:val="es-ES_tradnl" w:eastAsia="x-none"/>
        </w:rPr>
        <w:t xml:space="preserve"> Pechuga asada. </w:t>
      </w:r>
    </w:p>
    <w:p w14:paraId="084270D5" w14:textId="77777777" w:rsidR="00096EBA" w:rsidRPr="00085FBA" w:rsidRDefault="00096EBA" w:rsidP="00096EBA">
      <w:pPr>
        <w:tabs>
          <w:tab w:val="left" w:pos="284"/>
        </w:tabs>
        <w:jc w:val="both"/>
        <w:rPr>
          <w:rFonts w:ascii="Arial" w:hAnsi="Arial" w:cs="Arial"/>
        </w:rPr>
      </w:pPr>
    </w:p>
    <w:p w14:paraId="77EF4124" w14:textId="3145BB24" w:rsidR="00096EBA" w:rsidRPr="00085FBA" w:rsidRDefault="00096EBA" w:rsidP="00096EBA">
      <w:pPr>
        <w:tabs>
          <w:tab w:val="left" w:pos="284"/>
        </w:tabs>
        <w:jc w:val="both"/>
        <w:rPr>
          <w:rFonts w:ascii="Arial" w:hAnsi="Arial" w:cs="Arial"/>
          <w:lang w:val="es-ES_tradnl" w:eastAsia="x-none"/>
        </w:rPr>
      </w:pPr>
      <w:r w:rsidRPr="00085FBA">
        <w:rPr>
          <w:rFonts w:ascii="Arial" w:hAnsi="Arial" w:cs="Arial"/>
          <w:lang w:val="es-ES_tradnl" w:eastAsia="x-none"/>
        </w:rPr>
        <w:t>Se deberá presentar en bistec de pechuga deshuesada y sin piel cuyo gramaje será de 150 gramos (+)</w:t>
      </w:r>
      <w:r w:rsidR="003A5785">
        <w:rPr>
          <w:rFonts w:ascii="Arial" w:hAnsi="Arial" w:cs="Arial"/>
          <w:lang w:val="es-ES_tradnl" w:eastAsia="x-none"/>
        </w:rPr>
        <w:t xml:space="preserve"> </w:t>
      </w:r>
      <w:r w:rsidRPr="00085FBA">
        <w:rPr>
          <w:rFonts w:ascii="Arial" w:hAnsi="Arial" w:cs="Arial"/>
          <w:lang w:val="es-ES_tradnl" w:eastAsia="x-none"/>
        </w:rPr>
        <w:t>(-)10%.</w:t>
      </w:r>
      <w:r w:rsidR="003A5785">
        <w:rPr>
          <w:rFonts w:ascii="Arial" w:hAnsi="Arial" w:cs="Arial"/>
          <w:lang w:val="es-ES_tradnl" w:eastAsia="x-none"/>
        </w:rPr>
        <w:t xml:space="preserve"> </w:t>
      </w:r>
      <w:r w:rsidRPr="00085FBA">
        <w:rPr>
          <w:rFonts w:ascii="Arial" w:hAnsi="Arial" w:cs="Arial"/>
          <w:lang w:val="es-ES_tradnl" w:eastAsia="x-none"/>
        </w:rPr>
        <w:t xml:space="preserve">ya cocida. </w:t>
      </w:r>
    </w:p>
    <w:p w14:paraId="30A2F0E6" w14:textId="77777777" w:rsidR="00096EBA" w:rsidRPr="00085FBA" w:rsidRDefault="00096EBA" w:rsidP="00096EBA">
      <w:pPr>
        <w:jc w:val="both"/>
        <w:rPr>
          <w:rFonts w:ascii="Arial" w:hAnsi="Arial" w:cs="Arial"/>
        </w:rPr>
      </w:pPr>
    </w:p>
    <w:p w14:paraId="760073E7" w14:textId="77777777" w:rsidR="00096EBA" w:rsidRPr="00085FBA" w:rsidRDefault="00096EBA" w:rsidP="00096EBA">
      <w:pPr>
        <w:numPr>
          <w:ilvl w:val="0"/>
          <w:numId w:val="130"/>
        </w:numPr>
        <w:tabs>
          <w:tab w:val="num" w:pos="284"/>
        </w:tabs>
        <w:ind w:left="0" w:firstLine="0"/>
        <w:jc w:val="both"/>
        <w:rPr>
          <w:rFonts w:ascii="Arial" w:hAnsi="Arial" w:cs="Arial"/>
          <w:b/>
          <w:lang w:val="es-ES_tradnl" w:eastAsia="x-none"/>
        </w:rPr>
      </w:pPr>
      <w:r w:rsidRPr="00085FBA">
        <w:rPr>
          <w:rFonts w:ascii="Arial" w:hAnsi="Arial" w:cs="Arial"/>
          <w:b/>
          <w:lang w:val="es-ES_tradnl" w:eastAsia="x-none"/>
        </w:rPr>
        <w:t>Filete de pescado.</w:t>
      </w:r>
    </w:p>
    <w:p w14:paraId="0A6B68A5" w14:textId="77777777" w:rsidR="00096EBA" w:rsidRPr="00085FBA" w:rsidRDefault="00096EBA" w:rsidP="00096EBA">
      <w:pPr>
        <w:jc w:val="both"/>
        <w:rPr>
          <w:rFonts w:ascii="Arial" w:hAnsi="Arial" w:cs="Arial"/>
        </w:rPr>
      </w:pPr>
    </w:p>
    <w:p w14:paraId="559A4201" w14:textId="4415A5D2" w:rsidR="00096EBA" w:rsidRPr="00085FBA" w:rsidRDefault="00096EBA" w:rsidP="00096EBA">
      <w:pPr>
        <w:tabs>
          <w:tab w:val="left" w:pos="284"/>
        </w:tabs>
        <w:jc w:val="both"/>
        <w:rPr>
          <w:rFonts w:ascii="Arial" w:hAnsi="Arial" w:cs="Arial"/>
          <w:lang w:val="es-ES_tradnl" w:eastAsia="x-none"/>
        </w:rPr>
      </w:pPr>
      <w:r w:rsidRPr="00085FBA">
        <w:rPr>
          <w:rFonts w:ascii="Arial" w:hAnsi="Arial" w:cs="Arial"/>
          <w:lang w:val="es-ES_tradnl" w:eastAsia="x-none"/>
        </w:rPr>
        <w:t>Las raciones de filete de pescado serán de tipo tilapia o blanco de Nilo con un gramaje de 150 gramos (+)</w:t>
      </w:r>
      <w:r w:rsidR="003A5785">
        <w:rPr>
          <w:rFonts w:ascii="Arial" w:hAnsi="Arial" w:cs="Arial"/>
          <w:lang w:val="es-ES_tradnl" w:eastAsia="x-none"/>
        </w:rPr>
        <w:t xml:space="preserve"> </w:t>
      </w:r>
      <w:r w:rsidRPr="00085FBA">
        <w:rPr>
          <w:rFonts w:ascii="Arial" w:hAnsi="Arial" w:cs="Arial"/>
          <w:lang w:val="es-ES_tradnl" w:eastAsia="x-none"/>
        </w:rPr>
        <w:t>(-)10%, cocido. Se deberá tener el abasto permanente de las opciones y en cantidad suficiente, a fin de satisfacer la demanda de estas.</w:t>
      </w:r>
    </w:p>
    <w:p w14:paraId="19E305D2" w14:textId="77777777" w:rsidR="00096EBA" w:rsidRPr="00085FBA" w:rsidRDefault="00096EBA" w:rsidP="00096EBA">
      <w:pPr>
        <w:jc w:val="both"/>
        <w:rPr>
          <w:rFonts w:ascii="Arial" w:hAnsi="Arial" w:cs="Arial"/>
          <w:b/>
        </w:rPr>
      </w:pPr>
    </w:p>
    <w:p w14:paraId="3562FA85" w14:textId="77777777" w:rsidR="00096EBA" w:rsidRPr="00085FBA" w:rsidRDefault="00096EBA" w:rsidP="00096EBA">
      <w:pPr>
        <w:numPr>
          <w:ilvl w:val="1"/>
          <w:numId w:val="119"/>
        </w:numPr>
        <w:tabs>
          <w:tab w:val="left" w:pos="284"/>
          <w:tab w:val="left" w:pos="426"/>
        </w:tabs>
        <w:rPr>
          <w:rFonts w:ascii="Arial" w:hAnsi="Arial" w:cs="Arial"/>
          <w:b/>
          <w:lang w:val="es-ES_tradnl" w:eastAsia="x-none"/>
        </w:rPr>
      </w:pPr>
      <w:r w:rsidRPr="00085FBA">
        <w:rPr>
          <w:rFonts w:ascii="Arial" w:hAnsi="Arial" w:cs="Arial"/>
          <w:b/>
          <w:lang w:val="es-ES_tradnl" w:eastAsia="x-none"/>
        </w:rPr>
        <w:t xml:space="preserve">Opciones adicionales </w:t>
      </w:r>
    </w:p>
    <w:p w14:paraId="313180C2" w14:textId="77777777" w:rsidR="00096EBA" w:rsidRPr="00085FBA" w:rsidRDefault="00096EBA" w:rsidP="00096EBA">
      <w:pPr>
        <w:ind w:left="360"/>
        <w:jc w:val="both"/>
        <w:rPr>
          <w:rFonts w:ascii="Arial" w:hAnsi="Arial" w:cs="Arial"/>
        </w:rPr>
      </w:pPr>
    </w:p>
    <w:p w14:paraId="53254E0B" w14:textId="77777777" w:rsidR="00096EBA" w:rsidRPr="00085FBA" w:rsidRDefault="00096EBA" w:rsidP="00096EBA">
      <w:pPr>
        <w:pStyle w:val="Prrafodelista"/>
        <w:numPr>
          <w:ilvl w:val="0"/>
          <w:numId w:val="131"/>
        </w:numPr>
        <w:ind w:left="284" w:hanging="284"/>
        <w:jc w:val="both"/>
        <w:rPr>
          <w:rFonts w:ascii="Arial" w:hAnsi="Arial" w:cs="Arial"/>
          <w:b/>
          <w:snapToGrid/>
          <w:lang w:eastAsia="x-none"/>
        </w:rPr>
      </w:pPr>
      <w:r w:rsidRPr="00085FBA">
        <w:rPr>
          <w:rFonts w:ascii="Arial" w:hAnsi="Arial" w:cs="Arial"/>
          <w:b/>
          <w:snapToGrid/>
          <w:lang w:eastAsia="x-none"/>
        </w:rPr>
        <w:t>Ensalada de verdura con proteína (pollo o atún).</w:t>
      </w:r>
    </w:p>
    <w:p w14:paraId="592FE558" w14:textId="5E3AEC77" w:rsidR="00096EBA" w:rsidRPr="00085FBA" w:rsidRDefault="00096EBA" w:rsidP="00096EBA">
      <w:pPr>
        <w:tabs>
          <w:tab w:val="left" w:pos="284"/>
        </w:tabs>
        <w:jc w:val="both"/>
        <w:rPr>
          <w:rFonts w:ascii="Arial" w:hAnsi="Arial" w:cs="Arial"/>
          <w:lang w:val="es-ES_tradnl" w:eastAsia="x-none"/>
        </w:rPr>
      </w:pPr>
      <w:r w:rsidRPr="00085FBA">
        <w:rPr>
          <w:rFonts w:ascii="Arial" w:hAnsi="Arial" w:cs="Arial"/>
          <w:lang w:val="es-ES_tradnl" w:eastAsia="x-none"/>
        </w:rPr>
        <w:t>A base de verduras mixtas cocidas y/o crudas, cuidando los cortes y la presentación del emplatado, con 120 gramos de proteína, (+)</w:t>
      </w:r>
      <w:r w:rsidR="003A5785">
        <w:rPr>
          <w:rFonts w:ascii="Arial" w:hAnsi="Arial" w:cs="Arial"/>
          <w:lang w:val="es-ES_tradnl" w:eastAsia="x-none"/>
        </w:rPr>
        <w:t xml:space="preserve"> </w:t>
      </w:r>
      <w:r w:rsidRPr="00085FBA">
        <w:rPr>
          <w:rFonts w:ascii="Arial" w:hAnsi="Arial" w:cs="Arial"/>
          <w:lang w:val="es-ES_tradnl" w:eastAsia="x-none"/>
        </w:rPr>
        <w:t>(-)10%. Dicha proteína debe ser de preferencia a base de pollo a la plancha o atún drenado en agua. Se podrá servir ocasionalmente a base de lácteos (queso fresco), embutidos (jamón de pavo) o del mismo modo alguna combinación en entre ellos (ensalada del chef).</w:t>
      </w:r>
    </w:p>
    <w:p w14:paraId="1D7E49A5" w14:textId="77777777" w:rsidR="00096EBA" w:rsidRPr="00085FBA" w:rsidRDefault="00096EBA" w:rsidP="00096EBA">
      <w:pPr>
        <w:jc w:val="both"/>
        <w:rPr>
          <w:rFonts w:ascii="Arial" w:hAnsi="Arial" w:cs="Arial"/>
          <w:b/>
          <w:bCs/>
        </w:rPr>
      </w:pPr>
    </w:p>
    <w:p w14:paraId="10DC0F45" w14:textId="77777777" w:rsidR="00096EBA" w:rsidRPr="00085FBA" w:rsidRDefault="00096EBA" w:rsidP="00096EBA">
      <w:pPr>
        <w:pStyle w:val="Prrafodelista"/>
        <w:numPr>
          <w:ilvl w:val="0"/>
          <w:numId w:val="131"/>
        </w:numPr>
        <w:ind w:left="284" w:hanging="284"/>
        <w:jc w:val="both"/>
        <w:rPr>
          <w:rFonts w:ascii="Arial" w:hAnsi="Arial" w:cs="Arial"/>
          <w:b/>
          <w:snapToGrid/>
          <w:lang w:eastAsia="x-none"/>
        </w:rPr>
      </w:pPr>
      <w:r w:rsidRPr="00085FBA">
        <w:rPr>
          <w:rFonts w:ascii="Arial" w:hAnsi="Arial" w:cs="Arial"/>
          <w:b/>
          <w:snapToGrid/>
          <w:lang w:eastAsia="x-none"/>
        </w:rPr>
        <w:t>Platillo a alternativo a la carne.</w:t>
      </w:r>
    </w:p>
    <w:p w14:paraId="654272C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Este platillo deberá elaborarse a base de verduras o alimentos alternativos a la carne, con proteína de alto valor biológico, como la soya o el amaranto, entre otros. Pueden utilizarse lácteos y huevo solo para ligar o combinar, pero sin ser el alimento principal. Por ejemplo: tortas, soufflés, pasteles, o preparaciones con tortilla como tacos, sincronizadas, quesadillas, etc. </w:t>
      </w:r>
    </w:p>
    <w:p w14:paraId="413921CB" w14:textId="77777777" w:rsidR="00096EBA" w:rsidRPr="00085FBA" w:rsidRDefault="00096EBA" w:rsidP="00096EBA">
      <w:pPr>
        <w:jc w:val="both"/>
        <w:rPr>
          <w:rFonts w:ascii="Arial" w:hAnsi="Arial" w:cs="Arial"/>
        </w:rPr>
      </w:pPr>
    </w:p>
    <w:p w14:paraId="47D22DC1" w14:textId="77777777" w:rsidR="00096EBA" w:rsidRPr="00085FBA" w:rsidRDefault="00096EBA" w:rsidP="00096EBA">
      <w:pPr>
        <w:numPr>
          <w:ilvl w:val="1"/>
          <w:numId w:val="119"/>
        </w:numPr>
        <w:tabs>
          <w:tab w:val="left" w:pos="284"/>
          <w:tab w:val="left" w:pos="426"/>
        </w:tabs>
        <w:rPr>
          <w:rFonts w:ascii="Arial" w:hAnsi="Arial" w:cs="Arial"/>
          <w:b/>
          <w:lang w:val="es-ES_tradnl" w:eastAsia="x-none"/>
        </w:rPr>
      </w:pPr>
      <w:r w:rsidRPr="00085FBA">
        <w:rPr>
          <w:rFonts w:ascii="Arial" w:hAnsi="Arial" w:cs="Arial"/>
          <w:b/>
          <w:lang w:val="es-ES_tradnl" w:eastAsia="x-none"/>
        </w:rPr>
        <w:t>Guarnición</w:t>
      </w:r>
    </w:p>
    <w:p w14:paraId="65322A1D" w14:textId="77777777" w:rsidR="00096EBA" w:rsidRPr="00085FBA" w:rsidRDefault="00096EBA" w:rsidP="00096EBA">
      <w:pPr>
        <w:pStyle w:val="Prrafodelista"/>
        <w:ind w:left="426"/>
        <w:jc w:val="both"/>
        <w:rPr>
          <w:rFonts w:ascii="Arial" w:hAnsi="Arial" w:cs="Arial"/>
          <w:b/>
          <w:lang w:val="es-MX"/>
        </w:rPr>
      </w:pPr>
    </w:p>
    <w:p w14:paraId="5086950B"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Debe considerarse una porción promedio de 100 a 150 gramos de guarnición que acompañe, de preferencia toda aquella preparación a la plancha, fritos, etc. </w:t>
      </w:r>
    </w:p>
    <w:p w14:paraId="5610A029" w14:textId="77777777" w:rsidR="00096EBA" w:rsidRPr="00085FBA" w:rsidRDefault="00096EBA" w:rsidP="00096EBA">
      <w:pPr>
        <w:jc w:val="both"/>
        <w:rPr>
          <w:rFonts w:ascii="Arial" w:hAnsi="Arial" w:cs="Arial"/>
          <w:lang w:val="es-ES_tradnl" w:eastAsia="x-none"/>
        </w:rPr>
      </w:pPr>
    </w:p>
    <w:p w14:paraId="56DD2494"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Se servirá una opción, para acompañar cada una de las opciones a servirse preparadas a la plancha, a base de verdura fresca cruda de preferencia o cocida.</w:t>
      </w:r>
    </w:p>
    <w:p w14:paraId="7CD119E1" w14:textId="77777777" w:rsidR="00096EBA" w:rsidRPr="00085FBA" w:rsidRDefault="00096EBA" w:rsidP="00096EBA">
      <w:pPr>
        <w:jc w:val="both"/>
        <w:rPr>
          <w:rFonts w:ascii="Arial" w:hAnsi="Arial" w:cs="Arial"/>
          <w:lang w:val="es-ES_tradnl" w:eastAsia="x-none"/>
        </w:rPr>
      </w:pPr>
    </w:p>
    <w:p w14:paraId="7CDABDF4"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Los purés deberán de ser preparados con verduras frescas y no se deberán incrementar su volumen con harinas o almidones, para ligar la preparación se deberá utilizar leche o mantequilla.</w:t>
      </w:r>
    </w:p>
    <w:p w14:paraId="6EB62529" w14:textId="77777777" w:rsidR="00096EBA" w:rsidRPr="00085FBA" w:rsidRDefault="00096EBA" w:rsidP="00096EBA">
      <w:pPr>
        <w:jc w:val="both"/>
        <w:rPr>
          <w:rFonts w:ascii="Arial" w:hAnsi="Arial" w:cs="Arial"/>
          <w:lang w:val="es-ES_tradnl" w:eastAsia="x-none"/>
        </w:rPr>
      </w:pPr>
    </w:p>
    <w:p w14:paraId="5CBC88E8" w14:textId="68C47152" w:rsidR="00096EBA" w:rsidRPr="00085FBA" w:rsidRDefault="00096EBA" w:rsidP="00096EBA">
      <w:pPr>
        <w:jc w:val="both"/>
        <w:rPr>
          <w:rFonts w:ascii="Arial" w:hAnsi="Arial" w:cs="Arial"/>
        </w:rPr>
      </w:pPr>
      <w:r w:rsidRPr="00085FBA">
        <w:rPr>
          <w:rFonts w:ascii="Arial" w:hAnsi="Arial" w:cs="Arial"/>
          <w:b/>
        </w:rPr>
        <w:t>Nota:</w:t>
      </w:r>
      <w:r w:rsidRPr="00085FBA">
        <w:rPr>
          <w:rFonts w:ascii="Arial" w:hAnsi="Arial" w:cs="Arial"/>
        </w:rPr>
        <w:t xml:space="preserve"> </w:t>
      </w:r>
      <w:r w:rsidRPr="00085FBA">
        <w:rPr>
          <w:rFonts w:ascii="Arial" w:hAnsi="Arial" w:cs="Arial"/>
          <w:lang w:val="es-ES_tradnl" w:eastAsia="x-none"/>
        </w:rPr>
        <w:t>Las verduras y salsas con las que se preparen los guisados podrán considerarse como guarnición, p</w:t>
      </w:r>
      <w:r w:rsidR="003A5785">
        <w:rPr>
          <w:rFonts w:ascii="Arial" w:hAnsi="Arial" w:cs="Arial"/>
          <w:lang w:val="es-ES_tradnl" w:eastAsia="x-none"/>
        </w:rPr>
        <w:t xml:space="preserve">ero no serán consideradas para </w:t>
      </w:r>
      <w:r w:rsidRPr="00085FBA">
        <w:rPr>
          <w:rFonts w:ascii="Arial" w:hAnsi="Arial" w:cs="Arial"/>
          <w:lang w:val="es-ES_tradnl" w:eastAsia="x-none"/>
        </w:rPr>
        <w:t>el peso de la ración de carne.</w:t>
      </w:r>
      <w:r w:rsidRPr="00085FBA">
        <w:rPr>
          <w:rFonts w:ascii="Arial" w:hAnsi="Arial" w:cs="Arial"/>
        </w:rPr>
        <w:t xml:space="preserve"> </w:t>
      </w:r>
    </w:p>
    <w:p w14:paraId="47DD2597" w14:textId="77777777" w:rsidR="00096EBA" w:rsidRPr="00085FBA" w:rsidRDefault="00096EBA" w:rsidP="00096EBA">
      <w:pPr>
        <w:jc w:val="both"/>
        <w:rPr>
          <w:rFonts w:ascii="Arial" w:hAnsi="Arial" w:cs="Arial"/>
        </w:rPr>
      </w:pPr>
    </w:p>
    <w:p w14:paraId="09F7EE9F" w14:textId="77777777" w:rsidR="00096EBA" w:rsidRPr="00085FBA" w:rsidRDefault="00096EBA" w:rsidP="00096EBA">
      <w:pPr>
        <w:pStyle w:val="Ttulo7"/>
        <w:tabs>
          <w:tab w:val="left" w:pos="142"/>
          <w:tab w:val="left" w:pos="284"/>
        </w:tabs>
        <w:jc w:val="left"/>
        <w:rPr>
          <w:rFonts w:cs="Arial"/>
          <w:sz w:val="20"/>
          <w:lang w:val="es-ES_tradnl"/>
        </w:rPr>
      </w:pPr>
      <w:r w:rsidRPr="00085FBA">
        <w:rPr>
          <w:rFonts w:cs="Arial"/>
          <w:sz w:val="20"/>
          <w:lang w:val="es-ES_tradnl"/>
        </w:rPr>
        <w:t xml:space="preserve">4. Barra de ensaladas y frutas </w:t>
      </w:r>
    </w:p>
    <w:p w14:paraId="0789F84C" w14:textId="77777777" w:rsidR="00096EBA" w:rsidRPr="00085FBA" w:rsidRDefault="00096EBA" w:rsidP="00096EBA">
      <w:pPr>
        <w:jc w:val="both"/>
        <w:rPr>
          <w:rFonts w:ascii="Arial" w:hAnsi="Arial" w:cs="Arial"/>
          <w:b/>
          <w:bCs/>
        </w:rPr>
      </w:pPr>
    </w:p>
    <w:p w14:paraId="5307275E" w14:textId="77777777" w:rsidR="00096EBA" w:rsidRPr="00085FBA" w:rsidRDefault="00096EBA" w:rsidP="00096EBA">
      <w:pPr>
        <w:pStyle w:val="Prrafodelista"/>
        <w:numPr>
          <w:ilvl w:val="1"/>
          <w:numId w:val="108"/>
        </w:numPr>
        <w:tabs>
          <w:tab w:val="clear" w:pos="1147"/>
          <w:tab w:val="left" w:pos="426"/>
        </w:tabs>
        <w:autoSpaceDN w:val="0"/>
        <w:snapToGrid w:val="0"/>
        <w:ind w:left="487" w:hanging="487"/>
        <w:jc w:val="both"/>
        <w:rPr>
          <w:rFonts w:ascii="Arial" w:hAnsi="Arial" w:cs="Arial"/>
          <w:b/>
          <w:snapToGrid/>
          <w:lang w:eastAsia="x-none"/>
        </w:rPr>
      </w:pPr>
      <w:r w:rsidRPr="00085FBA">
        <w:rPr>
          <w:rFonts w:ascii="Arial" w:hAnsi="Arial" w:cs="Arial"/>
          <w:b/>
          <w:snapToGrid/>
          <w:lang w:eastAsia="x-none"/>
        </w:rPr>
        <w:t>Barra de ensaladas.</w:t>
      </w:r>
    </w:p>
    <w:p w14:paraId="547E1DFC" w14:textId="77777777" w:rsidR="00096EBA" w:rsidRPr="00085FBA" w:rsidRDefault="00096EBA" w:rsidP="00096EBA">
      <w:pPr>
        <w:pStyle w:val="Prrafodelista"/>
        <w:tabs>
          <w:tab w:val="left" w:pos="426"/>
        </w:tabs>
        <w:ind w:left="487"/>
        <w:jc w:val="both"/>
        <w:rPr>
          <w:rFonts w:ascii="Arial" w:hAnsi="Arial" w:cs="Arial"/>
          <w:b/>
          <w:bCs/>
          <w:lang w:val="es-MX"/>
        </w:rPr>
      </w:pPr>
    </w:p>
    <w:p w14:paraId="0551286A" w14:textId="77777777" w:rsidR="00096EBA" w:rsidRPr="00085FBA" w:rsidRDefault="00096EBA" w:rsidP="00096EBA">
      <w:pPr>
        <w:tabs>
          <w:tab w:val="left" w:pos="426"/>
        </w:tabs>
        <w:jc w:val="both"/>
        <w:rPr>
          <w:rFonts w:ascii="Arial" w:hAnsi="Arial" w:cs="Arial"/>
          <w:lang w:val="es-ES_tradnl" w:eastAsia="x-none"/>
        </w:rPr>
      </w:pPr>
      <w:r w:rsidRPr="00085FBA">
        <w:rPr>
          <w:rFonts w:ascii="Arial" w:hAnsi="Arial" w:cs="Arial"/>
          <w:lang w:val="es-ES_tradnl" w:eastAsia="x-none"/>
        </w:rPr>
        <w:t xml:space="preserve">Deberán presentarse tres opciones de ensaladas; dos a base de verduras y una a base de fruta de temporada. </w:t>
      </w:r>
    </w:p>
    <w:p w14:paraId="15881226" w14:textId="77777777" w:rsidR="00096EBA" w:rsidRPr="00085FBA" w:rsidRDefault="00096EBA" w:rsidP="00096EBA">
      <w:pPr>
        <w:jc w:val="both"/>
        <w:rPr>
          <w:rFonts w:ascii="Arial" w:hAnsi="Arial" w:cs="Arial"/>
          <w:lang w:val="es-ES_tradnl" w:eastAsia="x-none"/>
        </w:rPr>
      </w:pPr>
    </w:p>
    <w:p w14:paraId="202CF2A8"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Se deberá presentar en cantidades libres para el comensal, variada, abundante y con excelente presentación, cuidando que los cortes sean los adecuados para cada ensalada.</w:t>
      </w:r>
    </w:p>
    <w:p w14:paraId="7765C901" w14:textId="77777777" w:rsidR="00096EBA" w:rsidRPr="00085FBA" w:rsidRDefault="00096EBA" w:rsidP="00096EBA">
      <w:pPr>
        <w:jc w:val="both"/>
        <w:rPr>
          <w:rFonts w:ascii="Arial" w:hAnsi="Arial" w:cs="Arial"/>
          <w:lang w:val="es-ES_tradnl" w:eastAsia="x-none"/>
        </w:rPr>
      </w:pPr>
    </w:p>
    <w:p w14:paraId="16DD317D"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Las ensaladas deberán presentarse por día, evitando se repitan en una semana, así como, cuidando no se repitan con las guarniciones. Las ensaladas de verduras podrán ser de preferencia una cocida y otra cruda, combinadas. </w:t>
      </w:r>
    </w:p>
    <w:p w14:paraId="3EC04148" w14:textId="77777777" w:rsidR="00096EBA" w:rsidRPr="00085FBA" w:rsidRDefault="00096EBA" w:rsidP="00096EBA">
      <w:pPr>
        <w:jc w:val="both"/>
        <w:rPr>
          <w:rFonts w:ascii="Arial" w:hAnsi="Arial" w:cs="Arial"/>
          <w:lang w:val="es-ES_tradnl" w:eastAsia="x-none"/>
        </w:rPr>
      </w:pPr>
    </w:p>
    <w:p w14:paraId="70953BD3"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Para el caso de la fruta, esta deberá ser fresca de temporada y podrá presentarse picada o en rebanadas. Aquellas frutas que se oxiden rápidamente (manzana, pera, plátano, etcétera) deberán presentarse por pieza. Las frutas susceptibles de ser presentadas en gajos (mandarina, naranja, toronja, etcétera) deberán servirse sin cáscara ni bagazo.</w:t>
      </w:r>
    </w:p>
    <w:p w14:paraId="2824F13C" w14:textId="77777777" w:rsidR="00096EBA" w:rsidRPr="00085FBA" w:rsidRDefault="00096EBA" w:rsidP="00096EBA">
      <w:pPr>
        <w:jc w:val="both"/>
        <w:rPr>
          <w:rFonts w:ascii="Arial" w:hAnsi="Arial" w:cs="Arial"/>
          <w:lang w:val="es-ES_tradnl" w:eastAsia="x-none"/>
        </w:rPr>
      </w:pPr>
    </w:p>
    <w:p w14:paraId="2C474DB6" w14:textId="35FA44D2" w:rsidR="00096EBA" w:rsidRPr="00085FBA" w:rsidRDefault="003A5785" w:rsidP="00096EBA">
      <w:pPr>
        <w:jc w:val="both"/>
        <w:rPr>
          <w:rFonts w:ascii="Arial" w:hAnsi="Arial" w:cs="Arial"/>
          <w:lang w:val="es-ES_tradnl" w:eastAsia="x-none"/>
        </w:rPr>
      </w:pPr>
      <w:r>
        <w:rPr>
          <w:rFonts w:ascii="Arial" w:hAnsi="Arial" w:cs="Arial"/>
          <w:lang w:val="es-ES_tradnl" w:eastAsia="x-none"/>
        </w:rPr>
        <w:t>Las ensaladas de frutas</w:t>
      </w:r>
      <w:r w:rsidR="00096EBA" w:rsidRPr="00085FBA">
        <w:rPr>
          <w:rFonts w:ascii="Arial" w:hAnsi="Arial" w:cs="Arial"/>
          <w:lang w:val="es-ES_tradnl" w:eastAsia="x-none"/>
        </w:rPr>
        <w:t xml:space="preserve"> pueden servirse solas o combinadas, cuidando que los tipos de estas sean similares, para evitar que al mezclarlas pierdan su presentación. Estas podrán ser presentadas en rebanadas, cubos, bastones o por pieza, y se deberán presentar diario. </w:t>
      </w:r>
    </w:p>
    <w:p w14:paraId="467CFA76" w14:textId="77777777" w:rsidR="00096EBA" w:rsidRPr="00085FBA" w:rsidRDefault="00096EBA" w:rsidP="00096EBA">
      <w:pPr>
        <w:jc w:val="both"/>
        <w:rPr>
          <w:rFonts w:ascii="Arial" w:hAnsi="Arial" w:cs="Arial"/>
          <w:lang w:val="es-ES_tradnl" w:eastAsia="x-none"/>
        </w:rPr>
      </w:pPr>
    </w:p>
    <w:p w14:paraId="43A1555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La barra de ensaladas se deberá montar con una excelente presentación y variedad, estar abastecida permanentemente y cuidar que siempre haya dentro del horario del servicio de comedor. </w:t>
      </w:r>
    </w:p>
    <w:p w14:paraId="1F52ACBD" w14:textId="77777777" w:rsidR="00096EBA" w:rsidRPr="00085FBA" w:rsidRDefault="00096EBA" w:rsidP="00096EBA">
      <w:pPr>
        <w:jc w:val="both"/>
        <w:rPr>
          <w:rFonts w:ascii="Arial" w:hAnsi="Arial" w:cs="Arial"/>
          <w:lang w:val="es-ES_tradnl" w:eastAsia="x-none"/>
        </w:rPr>
      </w:pPr>
    </w:p>
    <w:p w14:paraId="41B99DDC"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No se aceptará el uso de verduras enlatadas para ensaladas y sopas; a excepción, de aquellos casos debidamente justificados y previa autorización del área administradora del contrato.</w:t>
      </w:r>
    </w:p>
    <w:p w14:paraId="08E9DA8A" w14:textId="77777777" w:rsidR="00096EBA" w:rsidRPr="00085FBA" w:rsidRDefault="00096EBA" w:rsidP="00096EBA">
      <w:pPr>
        <w:jc w:val="both"/>
        <w:rPr>
          <w:rFonts w:ascii="Arial" w:hAnsi="Arial" w:cs="Arial"/>
          <w:lang w:val="es-ES_tradnl" w:eastAsia="x-none"/>
        </w:rPr>
      </w:pPr>
    </w:p>
    <w:p w14:paraId="0E719CE7"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Las ensaladas deberán presentarse en insertos de acero inoxidable o policarbonato con capelo, dentro de una tina a hielo que deberá proporcionar el “PROVEEDOR”, a fin de conservar su frescura y garantizar la temperatura adecuada. </w:t>
      </w:r>
    </w:p>
    <w:p w14:paraId="379D094F" w14:textId="77777777" w:rsidR="00096EBA" w:rsidRPr="00085FBA" w:rsidRDefault="00096EBA" w:rsidP="00096EBA">
      <w:pPr>
        <w:jc w:val="both"/>
        <w:rPr>
          <w:rFonts w:ascii="Arial" w:hAnsi="Arial" w:cs="Arial"/>
          <w:lang w:val="es-ES_tradnl" w:eastAsia="x-none"/>
        </w:rPr>
      </w:pPr>
    </w:p>
    <w:p w14:paraId="1E7AE8CE"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Se deberán poner a disposición de los comensales todos aquellos utensilios propios para este tipo de servicio, como lo son cucharones, cucharas, tenazas y tazones para el adecuado servicio de la barra de ensaladas.</w:t>
      </w:r>
    </w:p>
    <w:p w14:paraId="6C41D6CA" w14:textId="77777777" w:rsidR="00096EBA" w:rsidRPr="00085FBA" w:rsidRDefault="00096EBA" w:rsidP="00096EBA">
      <w:pPr>
        <w:jc w:val="both"/>
        <w:rPr>
          <w:rFonts w:ascii="Arial" w:hAnsi="Arial" w:cs="Arial"/>
        </w:rPr>
      </w:pPr>
    </w:p>
    <w:p w14:paraId="34D9E6D0" w14:textId="77777777" w:rsidR="00096EBA" w:rsidRPr="00085FBA" w:rsidRDefault="00096EBA" w:rsidP="00096EBA">
      <w:pPr>
        <w:tabs>
          <w:tab w:val="left" w:pos="426"/>
        </w:tabs>
        <w:jc w:val="both"/>
        <w:rPr>
          <w:rFonts w:ascii="Arial" w:hAnsi="Arial" w:cs="Arial"/>
          <w:lang w:val="es-ES_tradnl" w:eastAsia="x-none"/>
        </w:rPr>
      </w:pPr>
      <w:r w:rsidRPr="00085FBA">
        <w:rPr>
          <w:rFonts w:ascii="Arial" w:hAnsi="Arial" w:cs="Arial"/>
          <w:lang w:val="es-ES_tradnl" w:eastAsia="x-none"/>
        </w:rPr>
        <w:t>Además de colocar insumos complementarios como granola y miel para la fruta; este será diario y en cantidad suficiente hasta finalizar el servicio en el comedor del “INSTITUTO”.</w:t>
      </w:r>
    </w:p>
    <w:p w14:paraId="267894E7" w14:textId="77777777" w:rsidR="00096EBA" w:rsidRPr="00085FBA" w:rsidRDefault="00096EBA" w:rsidP="00096EBA">
      <w:pPr>
        <w:tabs>
          <w:tab w:val="left" w:pos="426"/>
        </w:tabs>
        <w:jc w:val="both"/>
        <w:rPr>
          <w:rFonts w:ascii="Arial" w:hAnsi="Arial" w:cs="Arial"/>
          <w:lang w:val="es-ES_tradnl" w:eastAsia="x-none"/>
        </w:rPr>
      </w:pPr>
    </w:p>
    <w:p w14:paraId="7AF52580" w14:textId="77777777" w:rsidR="00096EBA" w:rsidRPr="00085FBA" w:rsidRDefault="00096EBA" w:rsidP="00096EBA">
      <w:pPr>
        <w:tabs>
          <w:tab w:val="left" w:pos="426"/>
        </w:tabs>
        <w:jc w:val="both"/>
        <w:rPr>
          <w:rFonts w:ascii="Arial" w:hAnsi="Arial" w:cs="Arial"/>
          <w:lang w:val="es-ES_tradnl" w:eastAsia="x-none"/>
        </w:rPr>
      </w:pPr>
      <w:r w:rsidRPr="00085FBA">
        <w:rPr>
          <w:rFonts w:ascii="Arial" w:hAnsi="Arial" w:cs="Arial"/>
          <w:lang w:val="es-ES_tradnl" w:eastAsia="x-none"/>
        </w:rPr>
        <w:t xml:space="preserve">La selección, lavado y desinfección de las verduras y frutas debe ser de acuerdo a lo establecido en la normatividad vigente. </w:t>
      </w:r>
    </w:p>
    <w:p w14:paraId="29AC998F" w14:textId="77777777" w:rsidR="00096EBA" w:rsidRPr="00085FBA" w:rsidRDefault="00096EBA" w:rsidP="00096EBA">
      <w:pPr>
        <w:tabs>
          <w:tab w:val="left" w:pos="426"/>
        </w:tabs>
        <w:jc w:val="both"/>
        <w:rPr>
          <w:rFonts w:ascii="Arial" w:hAnsi="Arial" w:cs="Arial"/>
          <w:lang w:val="es-ES_tradnl" w:eastAsia="x-none"/>
        </w:rPr>
      </w:pPr>
    </w:p>
    <w:p w14:paraId="5D8BD8BE" w14:textId="77777777" w:rsidR="00096EBA" w:rsidRPr="00085FBA" w:rsidRDefault="00096EBA" w:rsidP="00096EBA">
      <w:pPr>
        <w:tabs>
          <w:tab w:val="left" w:pos="426"/>
        </w:tabs>
        <w:jc w:val="both"/>
        <w:rPr>
          <w:rFonts w:ascii="Arial" w:hAnsi="Arial" w:cs="Arial"/>
          <w:lang w:val="es-ES_tradnl" w:eastAsia="x-none"/>
        </w:rPr>
      </w:pPr>
      <w:r w:rsidRPr="00085FBA">
        <w:rPr>
          <w:rFonts w:ascii="Arial" w:hAnsi="Arial" w:cs="Arial"/>
          <w:lang w:val="es-ES_tradnl" w:eastAsia="x-none"/>
        </w:rPr>
        <w:lastRenderedPageBreak/>
        <w:t xml:space="preserve">El uso y consumo en la Barra de Ensaladas será exclusivamente en sitio; es decir queda prohibido a los comensales llevarse ensaladas en recipientes desechables o cualquier otro tipo de recipientes.  </w:t>
      </w:r>
    </w:p>
    <w:p w14:paraId="5906CA09" w14:textId="77777777" w:rsidR="00096EBA" w:rsidRPr="00085FBA" w:rsidRDefault="00096EBA" w:rsidP="00096EBA">
      <w:pPr>
        <w:jc w:val="both"/>
        <w:rPr>
          <w:rFonts w:ascii="Arial" w:hAnsi="Arial" w:cs="Arial"/>
        </w:rPr>
      </w:pPr>
    </w:p>
    <w:p w14:paraId="7481B360" w14:textId="77777777" w:rsidR="00096EBA" w:rsidRPr="00085FBA" w:rsidRDefault="00096EBA" w:rsidP="00096EBA">
      <w:pPr>
        <w:pStyle w:val="Ttulo7"/>
        <w:tabs>
          <w:tab w:val="left" w:pos="142"/>
          <w:tab w:val="left" w:pos="284"/>
        </w:tabs>
        <w:jc w:val="left"/>
        <w:rPr>
          <w:rFonts w:cs="Arial"/>
          <w:sz w:val="20"/>
          <w:lang w:val="es-ES_tradnl"/>
        </w:rPr>
      </w:pPr>
      <w:r w:rsidRPr="00085FBA">
        <w:rPr>
          <w:rFonts w:cs="Arial"/>
          <w:sz w:val="20"/>
          <w:lang w:val="es-ES_tradnl"/>
        </w:rPr>
        <w:t>5. Frijoles.</w:t>
      </w:r>
    </w:p>
    <w:p w14:paraId="2ECB7099" w14:textId="77777777" w:rsidR="00096EBA" w:rsidRPr="00085FBA" w:rsidRDefault="00096EBA" w:rsidP="00096EBA">
      <w:pPr>
        <w:rPr>
          <w:rFonts w:ascii="Arial" w:hAnsi="Arial" w:cs="Arial"/>
          <w:lang w:val="es-ES_tradnl" w:eastAsia="x-none"/>
        </w:rPr>
      </w:pPr>
    </w:p>
    <w:p w14:paraId="4DAB67D6" w14:textId="586D8469"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Cualquier preparación (refritos, charros, de la olla, etcétera.), alternando cada día el tipo de fríjol (peruano, veracruzano y bayo) que se utilice, así como su preparación. No se deben repetir las preparaciones ni el tipo de fríjol de un día al otro, y no se </w:t>
      </w:r>
      <w:r w:rsidR="003A5785" w:rsidRPr="00085FBA">
        <w:rPr>
          <w:rFonts w:ascii="Arial" w:hAnsi="Arial" w:cs="Arial"/>
          <w:lang w:val="es-ES_tradnl" w:eastAsia="x-none"/>
        </w:rPr>
        <w:t>aceptará</w:t>
      </w:r>
      <w:r w:rsidRPr="00085FBA">
        <w:rPr>
          <w:rFonts w:ascii="Arial" w:hAnsi="Arial" w:cs="Arial"/>
          <w:lang w:val="es-ES_tradnl" w:eastAsia="x-none"/>
        </w:rPr>
        <w:t xml:space="preserve"> el uso de frijoles enlatados. La cantidad para el comensal deberá ser libre.</w:t>
      </w:r>
    </w:p>
    <w:p w14:paraId="43BB56CE" w14:textId="77777777" w:rsidR="00096EBA" w:rsidRPr="00085FBA" w:rsidRDefault="00096EBA" w:rsidP="00096EBA">
      <w:pPr>
        <w:rPr>
          <w:rFonts w:ascii="Arial" w:hAnsi="Arial" w:cs="Arial"/>
          <w:b/>
          <w:bCs/>
        </w:rPr>
      </w:pPr>
    </w:p>
    <w:p w14:paraId="04FE036B" w14:textId="77777777" w:rsidR="00096EBA" w:rsidRPr="00085FBA" w:rsidRDefault="00096EBA" w:rsidP="00096EBA">
      <w:pPr>
        <w:pStyle w:val="Ttulo7"/>
        <w:tabs>
          <w:tab w:val="left" w:pos="142"/>
          <w:tab w:val="left" w:pos="284"/>
        </w:tabs>
        <w:jc w:val="left"/>
        <w:rPr>
          <w:rFonts w:cs="Arial"/>
          <w:sz w:val="20"/>
          <w:lang w:val="es-ES_tradnl"/>
        </w:rPr>
      </w:pPr>
      <w:r w:rsidRPr="00085FBA">
        <w:rPr>
          <w:rFonts w:cs="Arial"/>
          <w:sz w:val="20"/>
          <w:lang w:val="es-ES_tradnl"/>
        </w:rPr>
        <w:t>6. Postre.</w:t>
      </w:r>
    </w:p>
    <w:p w14:paraId="1FD5C689" w14:textId="77777777" w:rsidR="00096EBA" w:rsidRPr="00085FBA" w:rsidRDefault="00096EBA" w:rsidP="00096EBA">
      <w:pPr>
        <w:rPr>
          <w:rFonts w:ascii="Arial" w:hAnsi="Arial" w:cs="Arial"/>
          <w:b/>
          <w:bCs/>
        </w:rPr>
      </w:pPr>
    </w:p>
    <w:p w14:paraId="672E451E" w14:textId="38798C72"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Se ofrecerán dos opciones, que podrán estar integradas por: flan, budín, natilla, gelatina y gelatina light, de agua o leche, pastel, panqué, pay, tarta, fruta en almíbar o cristalizada, nieve o helado, </w:t>
      </w:r>
      <w:r w:rsidR="003A5785" w:rsidRPr="00085FBA">
        <w:rPr>
          <w:rFonts w:ascii="Arial" w:hAnsi="Arial" w:cs="Arial"/>
          <w:lang w:val="es-ES_tradnl" w:eastAsia="x-none"/>
        </w:rPr>
        <w:t>yogurt acompañando</w:t>
      </w:r>
      <w:r w:rsidRPr="00085FBA">
        <w:rPr>
          <w:rFonts w:ascii="Arial" w:hAnsi="Arial" w:cs="Arial"/>
          <w:lang w:val="es-ES_tradnl" w:eastAsia="x-none"/>
        </w:rPr>
        <w:t xml:space="preserve"> con gelatina o fruta picada, cuidando que no repitan al menos en dos semanas continuas. </w:t>
      </w:r>
    </w:p>
    <w:p w14:paraId="751E7772" w14:textId="77777777" w:rsidR="00096EBA" w:rsidRPr="00085FBA" w:rsidRDefault="00096EBA" w:rsidP="00096EBA">
      <w:pPr>
        <w:jc w:val="both"/>
        <w:rPr>
          <w:rFonts w:ascii="Arial" w:hAnsi="Arial" w:cs="Arial"/>
          <w:lang w:val="es-ES_tradnl" w:eastAsia="x-none"/>
        </w:rPr>
      </w:pPr>
    </w:p>
    <w:p w14:paraId="2CD951AB"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No se aceptarán golosinas como: chocolates, caramelos, gomitas, o malvaviscos, etcétera.</w:t>
      </w:r>
    </w:p>
    <w:p w14:paraId="281ECD56" w14:textId="77777777" w:rsidR="00096EBA" w:rsidRPr="00085FBA" w:rsidRDefault="00096EBA" w:rsidP="00096EBA">
      <w:pPr>
        <w:jc w:val="both"/>
        <w:rPr>
          <w:rFonts w:ascii="Arial" w:hAnsi="Arial" w:cs="Arial"/>
          <w:lang w:val="es-ES_tradnl" w:eastAsia="x-none"/>
        </w:rPr>
      </w:pPr>
    </w:p>
    <w:p w14:paraId="40B82945"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recipiente que contenga el postre deberá ser de acero inoxidable, porcelana o vidrio templado de alta resistencia, al comensal deberá servirse de manera individual. El “PROVEEDOR” podrá presentarlo en envases individuales, el cual podrá ser de plástico libre de BPA (bisfenol-A).</w:t>
      </w:r>
    </w:p>
    <w:p w14:paraId="74140B6A" w14:textId="77777777" w:rsidR="00096EBA" w:rsidRPr="00085FBA" w:rsidRDefault="00096EBA" w:rsidP="00096EBA">
      <w:pPr>
        <w:jc w:val="both"/>
        <w:rPr>
          <w:rFonts w:ascii="Arial" w:hAnsi="Arial" w:cs="Arial"/>
          <w:lang w:val="es-ES_tradnl" w:eastAsia="x-none"/>
        </w:rPr>
      </w:pPr>
    </w:p>
    <w:p w14:paraId="4006C90F"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El gramaje de la porción del postre deberá considerarse como sigue:</w:t>
      </w:r>
    </w:p>
    <w:p w14:paraId="5F5C1F7C" w14:textId="77777777" w:rsidR="00096EBA" w:rsidRPr="00085FBA" w:rsidRDefault="00096EBA" w:rsidP="00096EBA">
      <w:pPr>
        <w:jc w:val="both"/>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32"/>
        <w:gridCol w:w="2414"/>
      </w:tblGrid>
      <w:tr w:rsidR="00096EBA" w:rsidRPr="00085FBA" w14:paraId="4E66A65D" w14:textId="77777777" w:rsidTr="0036552E">
        <w:trPr>
          <w:jc w:val="center"/>
        </w:trPr>
        <w:tc>
          <w:tcPr>
            <w:tcW w:w="4432" w:type="dxa"/>
            <w:shd w:val="clear" w:color="auto" w:fill="D9D9D9"/>
            <w:vAlign w:val="center"/>
          </w:tcPr>
          <w:p w14:paraId="6C30CC7C" w14:textId="77777777" w:rsidR="00096EBA" w:rsidRPr="00085FBA" w:rsidRDefault="00096EBA" w:rsidP="0036552E">
            <w:pPr>
              <w:jc w:val="center"/>
              <w:rPr>
                <w:rFonts w:ascii="Arial" w:hAnsi="Arial" w:cs="Arial"/>
              </w:rPr>
            </w:pPr>
            <w:r w:rsidRPr="00085FBA">
              <w:rPr>
                <w:rFonts w:ascii="Arial" w:hAnsi="Arial" w:cs="Arial"/>
              </w:rPr>
              <w:t>Preparación</w:t>
            </w:r>
          </w:p>
        </w:tc>
        <w:tc>
          <w:tcPr>
            <w:tcW w:w="2414" w:type="dxa"/>
            <w:shd w:val="clear" w:color="auto" w:fill="D9D9D9"/>
            <w:vAlign w:val="center"/>
          </w:tcPr>
          <w:p w14:paraId="2721953A" w14:textId="77777777" w:rsidR="00096EBA" w:rsidRPr="00085FBA" w:rsidRDefault="00096EBA" w:rsidP="0036552E">
            <w:pPr>
              <w:jc w:val="center"/>
              <w:rPr>
                <w:rFonts w:ascii="Arial" w:hAnsi="Arial" w:cs="Arial"/>
              </w:rPr>
            </w:pPr>
            <w:r w:rsidRPr="00085FBA">
              <w:rPr>
                <w:rFonts w:ascii="Arial" w:hAnsi="Arial" w:cs="Arial"/>
              </w:rPr>
              <w:t>Tamaño de la porción (gramos)</w:t>
            </w:r>
          </w:p>
        </w:tc>
      </w:tr>
      <w:tr w:rsidR="00096EBA" w:rsidRPr="00085FBA" w14:paraId="3D787026" w14:textId="77777777" w:rsidTr="0036552E">
        <w:trPr>
          <w:jc w:val="center"/>
        </w:trPr>
        <w:tc>
          <w:tcPr>
            <w:tcW w:w="4432" w:type="dxa"/>
          </w:tcPr>
          <w:p w14:paraId="530924E3"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Arroz con leche, natillas, mousse</w:t>
            </w:r>
          </w:p>
        </w:tc>
        <w:tc>
          <w:tcPr>
            <w:tcW w:w="2414" w:type="dxa"/>
            <w:vAlign w:val="center"/>
          </w:tcPr>
          <w:p w14:paraId="20D8EFE9"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80-100</w:t>
            </w:r>
          </w:p>
        </w:tc>
      </w:tr>
      <w:tr w:rsidR="00096EBA" w:rsidRPr="00085FBA" w14:paraId="27949692" w14:textId="77777777" w:rsidTr="0036552E">
        <w:trPr>
          <w:jc w:val="center"/>
        </w:trPr>
        <w:tc>
          <w:tcPr>
            <w:tcW w:w="4432" w:type="dxa"/>
          </w:tcPr>
          <w:p w14:paraId="5073259D"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Ate con queso </w:t>
            </w:r>
          </w:p>
        </w:tc>
        <w:tc>
          <w:tcPr>
            <w:tcW w:w="2414" w:type="dxa"/>
            <w:vAlign w:val="center"/>
          </w:tcPr>
          <w:p w14:paraId="6C76E0A2"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60-80</w:t>
            </w:r>
          </w:p>
        </w:tc>
      </w:tr>
      <w:tr w:rsidR="00096EBA" w:rsidRPr="00085FBA" w14:paraId="2FD2EC28" w14:textId="77777777" w:rsidTr="0036552E">
        <w:trPr>
          <w:jc w:val="center"/>
        </w:trPr>
        <w:tc>
          <w:tcPr>
            <w:tcW w:w="4432" w:type="dxa"/>
          </w:tcPr>
          <w:p w14:paraId="0A61324A"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Barra de arroz inflado </w:t>
            </w:r>
          </w:p>
        </w:tc>
        <w:tc>
          <w:tcPr>
            <w:tcW w:w="2414" w:type="dxa"/>
            <w:vAlign w:val="center"/>
          </w:tcPr>
          <w:p w14:paraId="4DD2ECCA"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50</w:t>
            </w:r>
          </w:p>
        </w:tc>
      </w:tr>
      <w:tr w:rsidR="00096EBA" w:rsidRPr="00085FBA" w14:paraId="45E9D98A" w14:textId="77777777" w:rsidTr="0036552E">
        <w:trPr>
          <w:jc w:val="center"/>
        </w:trPr>
        <w:tc>
          <w:tcPr>
            <w:tcW w:w="4432" w:type="dxa"/>
          </w:tcPr>
          <w:p w14:paraId="49BA8E27"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Barra de coco o cocada </w:t>
            </w:r>
          </w:p>
        </w:tc>
        <w:tc>
          <w:tcPr>
            <w:tcW w:w="2414" w:type="dxa"/>
            <w:vAlign w:val="center"/>
          </w:tcPr>
          <w:p w14:paraId="14EC3CEC"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w:t>
            </w:r>
          </w:p>
        </w:tc>
      </w:tr>
      <w:tr w:rsidR="00096EBA" w:rsidRPr="00085FBA" w14:paraId="227763B9" w14:textId="77777777" w:rsidTr="0036552E">
        <w:trPr>
          <w:jc w:val="center"/>
        </w:trPr>
        <w:tc>
          <w:tcPr>
            <w:tcW w:w="4432" w:type="dxa"/>
          </w:tcPr>
          <w:p w14:paraId="374B58A0"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Buñuelos* (2 piezas)</w:t>
            </w:r>
          </w:p>
        </w:tc>
        <w:tc>
          <w:tcPr>
            <w:tcW w:w="2414" w:type="dxa"/>
            <w:vAlign w:val="center"/>
          </w:tcPr>
          <w:p w14:paraId="6093D5A1"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w:t>
            </w:r>
          </w:p>
        </w:tc>
      </w:tr>
      <w:tr w:rsidR="00096EBA" w:rsidRPr="00085FBA" w14:paraId="697ABAF3" w14:textId="77777777" w:rsidTr="0036552E">
        <w:trPr>
          <w:jc w:val="center"/>
        </w:trPr>
        <w:tc>
          <w:tcPr>
            <w:tcW w:w="4432" w:type="dxa"/>
          </w:tcPr>
          <w:p w14:paraId="593968B4"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Cubilete de queso, piña, manzana, fresa, etc.; o tarta de fruta o crema pastelera.</w:t>
            </w:r>
          </w:p>
        </w:tc>
        <w:tc>
          <w:tcPr>
            <w:tcW w:w="2414" w:type="dxa"/>
            <w:vAlign w:val="center"/>
          </w:tcPr>
          <w:p w14:paraId="0A729996"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60-80</w:t>
            </w:r>
          </w:p>
        </w:tc>
      </w:tr>
      <w:tr w:rsidR="00096EBA" w:rsidRPr="00085FBA" w14:paraId="3F6744C0" w14:textId="77777777" w:rsidTr="0036552E">
        <w:trPr>
          <w:jc w:val="center"/>
        </w:trPr>
        <w:tc>
          <w:tcPr>
            <w:tcW w:w="4432" w:type="dxa"/>
          </w:tcPr>
          <w:p w14:paraId="2462E39B"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Dulce de amaranto (alegría) sabores: natural, chocolate, leche o napolitano.</w:t>
            </w:r>
          </w:p>
        </w:tc>
        <w:tc>
          <w:tcPr>
            <w:tcW w:w="2414" w:type="dxa"/>
            <w:vAlign w:val="center"/>
          </w:tcPr>
          <w:p w14:paraId="00C2774C"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50</w:t>
            </w:r>
          </w:p>
        </w:tc>
      </w:tr>
      <w:tr w:rsidR="00096EBA" w:rsidRPr="00085FBA" w14:paraId="321D0E27" w14:textId="77777777" w:rsidTr="0036552E">
        <w:trPr>
          <w:jc w:val="center"/>
        </w:trPr>
        <w:tc>
          <w:tcPr>
            <w:tcW w:w="4432" w:type="dxa"/>
            <w:shd w:val="clear" w:color="auto" w:fill="D9D9D9"/>
            <w:vAlign w:val="center"/>
          </w:tcPr>
          <w:p w14:paraId="77C53EAF" w14:textId="77777777" w:rsidR="00096EBA" w:rsidRPr="00085FBA" w:rsidRDefault="00096EBA" w:rsidP="0036552E">
            <w:pPr>
              <w:jc w:val="center"/>
              <w:rPr>
                <w:rFonts w:ascii="Arial" w:hAnsi="Arial" w:cs="Arial"/>
              </w:rPr>
            </w:pPr>
            <w:r w:rsidRPr="00085FBA">
              <w:rPr>
                <w:rFonts w:ascii="Arial" w:hAnsi="Arial" w:cs="Arial"/>
              </w:rPr>
              <w:t>Preparación</w:t>
            </w:r>
          </w:p>
        </w:tc>
        <w:tc>
          <w:tcPr>
            <w:tcW w:w="2414" w:type="dxa"/>
            <w:shd w:val="clear" w:color="auto" w:fill="D9D9D9"/>
            <w:vAlign w:val="center"/>
          </w:tcPr>
          <w:p w14:paraId="6502A912" w14:textId="77777777" w:rsidR="00096EBA" w:rsidRPr="00085FBA" w:rsidRDefault="00096EBA" w:rsidP="0036552E">
            <w:pPr>
              <w:jc w:val="center"/>
              <w:rPr>
                <w:rFonts w:ascii="Arial" w:hAnsi="Arial" w:cs="Arial"/>
              </w:rPr>
            </w:pPr>
            <w:r w:rsidRPr="00085FBA">
              <w:rPr>
                <w:rFonts w:ascii="Arial" w:hAnsi="Arial" w:cs="Arial"/>
              </w:rPr>
              <w:t>Tamaño de la porción (gramos)</w:t>
            </w:r>
          </w:p>
        </w:tc>
      </w:tr>
      <w:tr w:rsidR="00096EBA" w:rsidRPr="00085FBA" w14:paraId="5EBD085B" w14:textId="77777777" w:rsidTr="0036552E">
        <w:trPr>
          <w:jc w:val="center"/>
        </w:trPr>
        <w:tc>
          <w:tcPr>
            <w:tcW w:w="4432" w:type="dxa"/>
          </w:tcPr>
          <w:p w14:paraId="1FB4B640"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Dulce cristalizado (calabaza, chilacayote o camote, higo)</w:t>
            </w:r>
          </w:p>
        </w:tc>
        <w:tc>
          <w:tcPr>
            <w:tcW w:w="2414" w:type="dxa"/>
            <w:vAlign w:val="center"/>
          </w:tcPr>
          <w:p w14:paraId="72C0850C"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60-80</w:t>
            </w:r>
          </w:p>
        </w:tc>
      </w:tr>
      <w:tr w:rsidR="00096EBA" w:rsidRPr="00085FBA" w14:paraId="674AA607" w14:textId="77777777" w:rsidTr="0036552E">
        <w:trPr>
          <w:jc w:val="center"/>
        </w:trPr>
        <w:tc>
          <w:tcPr>
            <w:tcW w:w="4432" w:type="dxa"/>
          </w:tcPr>
          <w:p w14:paraId="14F67396"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Dulce de leche (macarrón o mostachón)</w:t>
            </w:r>
          </w:p>
        </w:tc>
        <w:tc>
          <w:tcPr>
            <w:tcW w:w="2414" w:type="dxa"/>
            <w:vAlign w:val="center"/>
          </w:tcPr>
          <w:p w14:paraId="4DBD03E1"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40-60</w:t>
            </w:r>
          </w:p>
        </w:tc>
      </w:tr>
      <w:tr w:rsidR="00096EBA" w:rsidRPr="00085FBA" w14:paraId="593EE0FB" w14:textId="77777777" w:rsidTr="0036552E">
        <w:trPr>
          <w:jc w:val="center"/>
        </w:trPr>
        <w:tc>
          <w:tcPr>
            <w:tcW w:w="4432" w:type="dxa"/>
          </w:tcPr>
          <w:p w14:paraId="35D04BD6"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Fruta en almíbar: durazno, mango, piña, etc.</w:t>
            </w:r>
          </w:p>
          <w:p w14:paraId="12FA1CCC"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(Si es en pieza, aproximadamente 1 ½ piezas)</w:t>
            </w:r>
          </w:p>
        </w:tc>
        <w:tc>
          <w:tcPr>
            <w:tcW w:w="2414" w:type="dxa"/>
            <w:vAlign w:val="center"/>
          </w:tcPr>
          <w:p w14:paraId="202F7F99"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100</w:t>
            </w:r>
          </w:p>
        </w:tc>
      </w:tr>
      <w:tr w:rsidR="00096EBA" w:rsidRPr="00085FBA" w14:paraId="6300B629" w14:textId="77777777" w:rsidTr="0036552E">
        <w:trPr>
          <w:jc w:val="center"/>
        </w:trPr>
        <w:tc>
          <w:tcPr>
            <w:tcW w:w="4432" w:type="dxa"/>
          </w:tcPr>
          <w:p w14:paraId="5C49D333"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Gelatina de agua, leche o flan, o gelatina sin azúcar.</w:t>
            </w:r>
          </w:p>
        </w:tc>
        <w:tc>
          <w:tcPr>
            <w:tcW w:w="2414" w:type="dxa"/>
            <w:vAlign w:val="center"/>
          </w:tcPr>
          <w:p w14:paraId="17383973"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100</w:t>
            </w:r>
          </w:p>
        </w:tc>
      </w:tr>
      <w:tr w:rsidR="00096EBA" w:rsidRPr="00085FBA" w14:paraId="47551955" w14:textId="77777777" w:rsidTr="0036552E">
        <w:trPr>
          <w:jc w:val="center"/>
        </w:trPr>
        <w:tc>
          <w:tcPr>
            <w:tcW w:w="4432" w:type="dxa"/>
          </w:tcPr>
          <w:p w14:paraId="2D592461"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Helado o nieve </w:t>
            </w:r>
          </w:p>
        </w:tc>
        <w:tc>
          <w:tcPr>
            <w:tcW w:w="2414" w:type="dxa"/>
            <w:vAlign w:val="center"/>
          </w:tcPr>
          <w:p w14:paraId="4FD55CC7"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60-80</w:t>
            </w:r>
          </w:p>
        </w:tc>
      </w:tr>
      <w:tr w:rsidR="00096EBA" w:rsidRPr="00085FBA" w14:paraId="667C4782" w14:textId="77777777" w:rsidTr="0036552E">
        <w:trPr>
          <w:jc w:val="center"/>
        </w:trPr>
        <w:tc>
          <w:tcPr>
            <w:tcW w:w="4432" w:type="dxa"/>
          </w:tcPr>
          <w:p w14:paraId="26B99FF5"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Brochetas de fruta con chocolate , tartas </w:t>
            </w:r>
          </w:p>
        </w:tc>
        <w:tc>
          <w:tcPr>
            <w:tcW w:w="2414" w:type="dxa"/>
            <w:vAlign w:val="center"/>
          </w:tcPr>
          <w:p w14:paraId="3A3A37D2"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w:t>
            </w:r>
          </w:p>
        </w:tc>
      </w:tr>
      <w:tr w:rsidR="00096EBA" w:rsidRPr="00085FBA" w14:paraId="19B4060A" w14:textId="77777777" w:rsidTr="0036552E">
        <w:trPr>
          <w:jc w:val="center"/>
        </w:trPr>
        <w:tc>
          <w:tcPr>
            <w:tcW w:w="4432" w:type="dxa"/>
          </w:tcPr>
          <w:p w14:paraId="48D0265C"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Muéganos </w:t>
            </w:r>
          </w:p>
        </w:tc>
        <w:tc>
          <w:tcPr>
            <w:tcW w:w="2414" w:type="dxa"/>
            <w:vAlign w:val="center"/>
          </w:tcPr>
          <w:p w14:paraId="745C72FB"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40-50</w:t>
            </w:r>
          </w:p>
        </w:tc>
      </w:tr>
      <w:tr w:rsidR="00096EBA" w:rsidRPr="00085FBA" w14:paraId="69F87EC6" w14:textId="77777777" w:rsidTr="0036552E">
        <w:trPr>
          <w:jc w:val="center"/>
        </w:trPr>
        <w:tc>
          <w:tcPr>
            <w:tcW w:w="4432" w:type="dxa"/>
          </w:tcPr>
          <w:p w14:paraId="2A58750B"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Palanqueta </w:t>
            </w:r>
          </w:p>
        </w:tc>
        <w:tc>
          <w:tcPr>
            <w:tcW w:w="2414" w:type="dxa"/>
            <w:vAlign w:val="center"/>
          </w:tcPr>
          <w:p w14:paraId="1E8EDE72"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40-60</w:t>
            </w:r>
          </w:p>
        </w:tc>
      </w:tr>
      <w:tr w:rsidR="00096EBA" w:rsidRPr="00085FBA" w14:paraId="4FC7F11D" w14:textId="77777777" w:rsidTr="0036552E">
        <w:trPr>
          <w:jc w:val="center"/>
        </w:trPr>
        <w:tc>
          <w:tcPr>
            <w:tcW w:w="4432" w:type="dxa"/>
          </w:tcPr>
          <w:p w14:paraId="7D245714"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Pay de queso, piña, manzana, etc. </w:t>
            </w:r>
          </w:p>
        </w:tc>
        <w:tc>
          <w:tcPr>
            <w:tcW w:w="2414" w:type="dxa"/>
            <w:vAlign w:val="center"/>
          </w:tcPr>
          <w:p w14:paraId="762DA2B5"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60-80</w:t>
            </w:r>
          </w:p>
        </w:tc>
      </w:tr>
      <w:tr w:rsidR="00096EBA" w:rsidRPr="00085FBA" w14:paraId="0A64F75A" w14:textId="77777777" w:rsidTr="0036552E">
        <w:trPr>
          <w:jc w:val="center"/>
        </w:trPr>
        <w:tc>
          <w:tcPr>
            <w:tcW w:w="4432" w:type="dxa"/>
          </w:tcPr>
          <w:p w14:paraId="4479CD03"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Pastel seco </w:t>
            </w:r>
          </w:p>
        </w:tc>
        <w:tc>
          <w:tcPr>
            <w:tcW w:w="2414" w:type="dxa"/>
            <w:vAlign w:val="center"/>
          </w:tcPr>
          <w:p w14:paraId="0FBAC003"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60-80</w:t>
            </w:r>
          </w:p>
        </w:tc>
      </w:tr>
      <w:tr w:rsidR="00096EBA" w:rsidRPr="00085FBA" w14:paraId="169031DB" w14:textId="77777777" w:rsidTr="0036552E">
        <w:trPr>
          <w:jc w:val="center"/>
        </w:trPr>
        <w:tc>
          <w:tcPr>
            <w:tcW w:w="4432" w:type="dxa"/>
          </w:tcPr>
          <w:p w14:paraId="5E71FD61"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Pastel de tres leches</w:t>
            </w:r>
          </w:p>
        </w:tc>
        <w:tc>
          <w:tcPr>
            <w:tcW w:w="2414" w:type="dxa"/>
            <w:vAlign w:val="center"/>
          </w:tcPr>
          <w:p w14:paraId="5612493B"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60-80</w:t>
            </w:r>
          </w:p>
        </w:tc>
      </w:tr>
      <w:tr w:rsidR="00096EBA" w:rsidRPr="00085FBA" w14:paraId="32807F01" w14:textId="77777777" w:rsidTr="0036552E">
        <w:trPr>
          <w:jc w:val="center"/>
        </w:trPr>
        <w:tc>
          <w:tcPr>
            <w:tcW w:w="4432" w:type="dxa"/>
          </w:tcPr>
          <w:p w14:paraId="34D554BC"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Plátanos fritos, con crema u horneados. </w:t>
            </w:r>
          </w:p>
        </w:tc>
        <w:tc>
          <w:tcPr>
            <w:tcW w:w="2414" w:type="dxa"/>
            <w:vAlign w:val="center"/>
          </w:tcPr>
          <w:p w14:paraId="77207048"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60-80</w:t>
            </w:r>
          </w:p>
        </w:tc>
      </w:tr>
      <w:tr w:rsidR="00096EBA" w:rsidRPr="00085FBA" w14:paraId="16DD55DD" w14:textId="77777777" w:rsidTr="0036552E">
        <w:trPr>
          <w:jc w:val="center"/>
        </w:trPr>
        <w:tc>
          <w:tcPr>
            <w:tcW w:w="4432" w:type="dxa"/>
          </w:tcPr>
          <w:p w14:paraId="06952527"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 xml:space="preserve">Rollo de guayaba </w:t>
            </w:r>
          </w:p>
        </w:tc>
        <w:tc>
          <w:tcPr>
            <w:tcW w:w="2414" w:type="dxa"/>
            <w:vAlign w:val="center"/>
          </w:tcPr>
          <w:p w14:paraId="22BF1034"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60-80</w:t>
            </w:r>
          </w:p>
        </w:tc>
      </w:tr>
      <w:tr w:rsidR="00096EBA" w:rsidRPr="00085FBA" w14:paraId="770287B6" w14:textId="77777777" w:rsidTr="0036552E">
        <w:trPr>
          <w:jc w:val="center"/>
        </w:trPr>
        <w:tc>
          <w:tcPr>
            <w:tcW w:w="4432" w:type="dxa"/>
          </w:tcPr>
          <w:p w14:paraId="4433B0E3"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Fresas con crema</w:t>
            </w:r>
          </w:p>
        </w:tc>
        <w:tc>
          <w:tcPr>
            <w:tcW w:w="2414" w:type="dxa"/>
            <w:vAlign w:val="center"/>
          </w:tcPr>
          <w:p w14:paraId="0E15D7C0"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60-80</w:t>
            </w:r>
          </w:p>
        </w:tc>
      </w:tr>
      <w:tr w:rsidR="00096EBA" w:rsidRPr="00085FBA" w14:paraId="6A0FFEBD" w14:textId="77777777" w:rsidTr="0036552E">
        <w:trPr>
          <w:jc w:val="center"/>
        </w:trPr>
        <w:tc>
          <w:tcPr>
            <w:tcW w:w="4432" w:type="dxa"/>
          </w:tcPr>
          <w:p w14:paraId="371D3C57" w14:textId="77777777" w:rsidR="00096EBA" w:rsidRPr="00085FBA" w:rsidRDefault="00096EBA" w:rsidP="0036552E">
            <w:pPr>
              <w:jc w:val="both"/>
              <w:rPr>
                <w:rFonts w:ascii="Arial" w:hAnsi="Arial" w:cs="Arial"/>
                <w:lang w:val="es-ES_tradnl" w:eastAsia="x-none"/>
              </w:rPr>
            </w:pPr>
            <w:r w:rsidRPr="00085FBA">
              <w:rPr>
                <w:rFonts w:ascii="Arial" w:hAnsi="Arial" w:cs="Arial"/>
                <w:lang w:val="es-ES_tradnl" w:eastAsia="x-none"/>
              </w:rPr>
              <w:t>Duraznos con crema o rompope</w:t>
            </w:r>
          </w:p>
        </w:tc>
        <w:tc>
          <w:tcPr>
            <w:tcW w:w="2414" w:type="dxa"/>
            <w:vAlign w:val="center"/>
          </w:tcPr>
          <w:p w14:paraId="77A0ACBE" w14:textId="77777777" w:rsidR="00096EBA" w:rsidRPr="00085FBA" w:rsidRDefault="00096EBA" w:rsidP="0036552E">
            <w:pPr>
              <w:jc w:val="center"/>
              <w:rPr>
                <w:rFonts w:ascii="Arial" w:hAnsi="Arial" w:cs="Arial"/>
                <w:lang w:val="es-ES_tradnl" w:eastAsia="x-none"/>
              </w:rPr>
            </w:pPr>
            <w:r w:rsidRPr="00085FBA">
              <w:rPr>
                <w:rFonts w:ascii="Arial" w:hAnsi="Arial" w:cs="Arial"/>
                <w:lang w:val="es-ES_tradnl" w:eastAsia="x-none"/>
              </w:rPr>
              <w:t>60-80</w:t>
            </w:r>
          </w:p>
        </w:tc>
      </w:tr>
    </w:tbl>
    <w:p w14:paraId="02AC9379" w14:textId="77777777" w:rsidR="00096EBA" w:rsidRPr="00085FBA" w:rsidRDefault="00096EBA" w:rsidP="00096EBA">
      <w:pPr>
        <w:pStyle w:val="Ttulo7"/>
        <w:tabs>
          <w:tab w:val="left" w:pos="284"/>
          <w:tab w:val="left" w:pos="426"/>
        </w:tabs>
        <w:jc w:val="left"/>
        <w:rPr>
          <w:rFonts w:cs="Arial"/>
          <w:sz w:val="20"/>
        </w:rPr>
      </w:pPr>
    </w:p>
    <w:p w14:paraId="31A23145" w14:textId="77777777" w:rsidR="00096EBA" w:rsidRPr="00085FBA" w:rsidRDefault="00096EBA" w:rsidP="00096EBA">
      <w:pPr>
        <w:pStyle w:val="Ttulo7"/>
        <w:tabs>
          <w:tab w:val="left" w:pos="142"/>
          <w:tab w:val="left" w:pos="284"/>
        </w:tabs>
        <w:jc w:val="left"/>
        <w:rPr>
          <w:rFonts w:cs="Arial"/>
          <w:sz w:val="20"/>
          <w:lang w:val="es-ES_tradnl"/>
        </w:rPr>
      </w:pPr>
      <w:r w:rsidRPr="00085FBA">
        <w:rPr>
          <w:rFonts w:cs="Arial"/>
          <w:sz w:val="20"/>
          <w:lang w:val="es-ES_tradnl"/>
        </w:rPr>
        <w:t>7. Bebidas.</w:t>
      </w:r>
    </w:p>
    <w:p w14:paraId="3648F345" w14:textId="77777777" w:rsidR="00096EBA" w:rsidRPr="00085FBA" w:rsidRDefault="00096EBA" w:rsidP="00096EBA">
      <w:pPr>
        <w:rPr>
          <w:rFonts w:ascii="Arial" w:hAnsi="Arial" w:cs="Arial"/>
        </w:rPr>
      </w:pPr>
    </w:p>
    <w:p w14:paraId="27A96852" w14:textId="77777777" w:rsidR="00096EBA" w:rsidRPr="00085FBA" w:rsidRDefault="00096EBA" w:rsidP="00096EBA">
      <w:pPr>
        <w:rPr>
          <w:rFonts w:ascii="Arial" w:hAnsi="Arial" w:cs="Arial"/>
          <w:b/>
          <w:lang w:val="es-ES_tradnl" w:eastAsia="x-none"/>
        </w:rPr>
      </w:pPr>
      <w:r w:rsidRPr="00085FBA">
        <w:rPr>
          <w:rFonts w:ascii="Arial" w:hAnsi="Arial" w:cs="Arial"/>
          <w:b/>
          <w:lang w:val="es-ES_tradnl" w:eastAsia="x-none"/>
        </w:rPr>
        <w:t>Agua fresca</w:t>
      </w:r>
    </w:p>
    <w:p w14:paraId="2913EBDB" w14:textId="77777777" w:rsidR="00096EBA" w:rsidRPr="00085FBA" w:rsidRDefault="00096EBA" w:rsidP="00096EBA">
      <w:pPr>
        <w:rPr>
          <w:rFonts w:ascii="Arial" w:hAnsi="Arial" w:cs="Arial"/>
          <w:b/>
          <w:bCs/>
        </w:rPr>
      </w:pPr>
    </w:p>
    <w:p w14:paraId="7C4BF0C5" w14:textId="736F8B73"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Se </w:t>
      </w:r>
      <w:r w:rsidR="003A5785" w:rsidRPr="00085FBA">
        <w:rPr>
          <w:rFonts w:ascii="Arial" w:hAnsi="Arial" w:cs="Arial"/>
          <w:lang w:val="es-ES_tradnl" w:eastAsia="x-none"/>
        </w:rPr>
        <w:t>elaborará</w:t>
      </w:r>
      <w:r w:rsidRPr="00085FBA">
        <w:rPr>
          <w:rFonts w:ascii="Arial" w:hAnsi="Arial" w:cs="Arial"/>
          <w:lang w:val="es-ES_tradnl" w:eastAsia="x-none"/>
        </w:rPr>
        <w:t xml:space="preserve"> con fruta fresca de la estación y con agua purificada embotellada con sello que garantice que es adecuada para el consumo humano y endulzadas con sustitutos de azúcar según se requiera, adicionalmente, se proporcionará agua natural.</w:t>
      </w:r>
    </w:p>
    <w:p w14:paraId="0860A8F6" w14:textId="77777777" w:rsidR="00096EBA" w:rsidRPr="00085FBA" w:rsidRDefault="00096EBA" w:rsidP="00096EBA">
      <w:pPr>
        <w:tabs>
          <w:tab w:val="left" w:pos="284"/>
        </w:tabs>
        <w:rPr>
          <w:rFonts w:ascii="Arial" w:hAnsi="Arial" w:cs="Arial"/>
          <w:b/>
          <w:bCs/>
        </w:rPr>
      </w:pPr>
    </w:p>
    <w:p w14:paraId="7F3E8E59" w14:textId="77777777" w:rsidR="00096EBA" w:rsidRPr="00085FBA" w:rsidRDefault="00096EBA" w:rsidP="00096EBA">
      <w:pPr>
        <w:pStyle w:val="Ttulo7"/>
        <w:tabs>
          <w:tab w:val="left" w:pos="142"/>
          <w:tab w:val="left" w:pos="284"/>
        </w:tabs>
        <w:jc w:val="left"/>
        <w:rPr>
          <w:rFonts w:cs="Arial"/>
          <w:sz w:val="20"/>
          <w:lang w:val="es-ES_tradnl"/>
        </w:rPr>
      </w:pPr>
      <w:r w:rsidRPr="00085FBA">
        <w:rPr>
          <w:rFonts w:cs="Arial"/>
          <w:sz w:val="20"/>
          <w:lang w:val="es-ES_tradnl"/>
        </w:rPr>
        <w:t xml:space="preserve">8. </w:t>
      </w:r>
      <w:r w:rsidRPr="00085FBA">
        <w:rPr>
          <w:rFonts w:cs="Arial"/>
          <w:sz w:val="20"/>
          <w:lang w:val="es-ES_tradnl"/>
        </w:rPr>
        <w:tab/>
        <w:t>Complementos.</w:t>
      </w:r>
    </w:p>
    <w:p w14:paraId="1DE7FA40" w14:textId="77777777" w:rsidR="00096EBA" w:rsidRPr="00085FBA" w:rsidRDefault="00096EBA" w:rsidP="00096EBA">
      <w:pPr>
        <w:jc w:val="both"/>
        <w:rPr>
          <w:rFonts w:ascii="Arial" w:hAnsi="Arial" w:cs="Arial"/>
        </w:rPr>
      </w:pPr>
    </w:p>
    <w:p w14:paraId="67781DEC" w14:textId="77777777" w:rsidR="00096EBA" w:rsidRPr="00085FBA" w:rsidRDefault="00096EBA" w:rsidP="00096EBA">
      <w:pPr>
        <w:pStyle w:val="Prrafodelista"/>
        <w:tabs>
          <w:tab w:val="left" w:pos="360"/>
        </w:tabs>
        <w:autoSpaceDN w:val="0"/>
        <w:snapToGrid w:val="0"/>
        <w:ind w:left="360"/>
        <w:jc w:val="both"/>
        <w:rPr>
          <w:rFonts w:ascii="Arial" w:hAnsi="Arial" w:cs="Arial"/>
          <w:b/>
          <w:snapToGrid/>
          <w:lang w:eastAsia="x-none"/>
        </w:rPr>
      </w:pPr>
      <w:r w:rsidRPr="00085FBA">
        <w:rPr>
          <w:rFonts w:ascii="Arial" w:hAnsi="Arial" w:cs="Arial"/>
          <w:b/>
          <w:snapToGrid/>
          <w:lang w:eastAsia="x-none"/>
        </w:rPr>
        <w:t xml:space="preserve">8.1 Pan </w:t>
      </w:r>
    </w:p>
    <w:p w14:paraId="0620DB2D"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Deberá colocarse a disposición del comensal en cantidad libre, con envoltura individual, con la fecha de elaboración, en porciones con gramajes de 40 gramos por pieza, intercalando diariamente la presentación y el tipo de harina (refinada o integral). </w:t>
      </w:r>
    </w:p>
    <w:p w14:paraId="35850B2A" w14:textId="77777777" w:rsidR="00096EBA" w:rsidRPr="00085FBA" w:rsidRDefault="00096EBA" w:rsidP="00096EBA">
      <w:pPr>
        <w:jc w:val="both"/>
        <w:rPr>
          <w:rFonts w:ascii="Arial" w:hAnsi="Arial" w:cs="Arial"/>
          <w:lang w:val="es-ES_tradnl" w:eastAsia="x-none"/>
        </w:rPr>
      </w:pPr>
    </w:p>
    <w:p w14:paraId="4C0A1E7A"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Asimismo, la presentación debe ser variada en las siguientes presentaciones: bolillo, chapata, baguette, telera, pan de caja, bollos o medias noches, etcétera. </w:t>
      </w:r>
    </w:p>
    <w:p w14:paraId="3B400E74" w14:textId="77777777" w:rsidR="00096EBA" w:rsidRPr="00085FBA" w:rsidRDefault="00096EBA" w:rsidP="00096EBA">
      <w:pPr>
        <w:tabs>
          <w:tab w:val="left" w:pos="426"/>
        </w:tabs>
        <w:jc w:val="both"/>
        <w:rPr>
          <w:rFonts w:ascii="Arial" w:hAnsi="Arial" w:cs="Arial"/>
          <w:b/>
        </w:rPr>
      </w:pPr>
    </w:p>
    <w:p w14:paraId="237753B4" w14:textId="77777777" w:rsidR="00096EBA" w:rsidRPr="00085FBA" w:rsidRDefault="00096EBA" w:rsidP="00096EBA">
      <w:pPr>
        <w:pStyle w:val="Prrafodelista"/>
        <w:tabs>
          <w:tab w:val="left" w:pos="360"/>
        </w:tabs>
        <w:autoSpaceDN w:val="0"/>
        <w:snapToGrid w:val="0"/>
        <w:ind w:left="360"/>
        <w:jc w:val="both"/>
        <w:rPr>
          <w:rFonts w:ascii="Arial" w:hAnsi="Arial" w:cs="Arial"/>
          <w:b/>
          <w:snapToGrid/>
          <w:lang w:eastAsia="x-none"/>
        </w:rPr>
      </w:pPr>
      <w:r w:rsidRPr="00085FBA">
        <w:rPr>
          <w:rFonts w:ascii="Arial" w:hAnsi="Arial" w:cs="Arial"/>
          <w:b/>
          <w:snapToGrid/>
          <w:lang w:eastAsia="x-none"/>
        </w:rPr>
        <w:t xml:space="preserve">8.2 </w:t>
      </w:r>
      <w:r w:rsidRPr="00085FBA">
        <w:rPr>
          <w:rFonts w:ascii="Arial" w:hAnsi="Arial" w:cs="Arial"/>
          <w:b/>
          <w:snapToGrid/>
          <w:lang w:eastAsia="x-none"/>
        </w:rPr>
        <w:tab/>
        <w:t>Tortilla</w:t>
      </w:r>
    </w:p>
    <w:p w14:paraId="33D2F8E2"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Está debe ser a base de harina de maíz, y deberá ofrecerse de manera permanente durante todo el servicio y presentarse en cantidad libre al comensal.</w:t>
      </w:r>
    </w:p>
    <w:p w14:paraId="3FA2BD6F" w14:textId="77777777" w:rsidR="00096EBA" w:rsidRPr="00085FBA" w:rsidRDefault="00096EBA" w:rsidP="00096EBA">
      <w:pPr>
        <w:jc w:val="both"/>
        <w:rPr>
          <w:rFonts w:ascii="Arial" w:hAnsi="Arial" w:cs="Arial"/>
          <w:lang w:val="es-ES_tradnl" w:eastAsia="x-none"/>
        </w:rPr>
      </w:pPr>
    </w:p>
    <w:p w14:paraId="614A222A" w14:textId="491FF420"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Por higiene y para una mejor conservación deberá presentarse empaquetada individualmente, debiendo ser del mismo día, no se </w:t>
      </w:r>
      <w:r w:rsidR="003A5785" w:rsidRPr="00085FBA">
        <w:rPr>
          <w:rFonts w:ascii="Arial" w:hAnsi="Arial" w:cs="Arial"/>
          <w:lang w:val="es-ES_tradnl" w:eastAsia="x-none"/>
        </w:rPr>
        <w:t>aceptarán</w:t>
      </w:r>
      <w:r w:rsidRPr="00085FBA">
        <w:rPr>
          <w:rFonts w:ascii="Arial" w:hAnsi="Arial" w:cs="Arial"/>
          <w:lang w:val="es-ES_tradnl" w:eastAsia="x-none"/>
        </w:rPr>
        <w:t xml:space="preserve"> tortillas rezagadas de días anteriores, por lo que en dicha situación será rechazada y el “PROVEEDOR” tendrá que sustituirla. Asimismo, se podrá otorgar únicamente tortillas de harina de trigo para algunos menús, como crepas, burritas, sincronizadas, etc. </w:t>
      </w:r>
    </w:p>
    <w:p w14:paraId="740D931A" w14:textId="77777777" w:rsidR="00096EBA" w:rsidRPr="00085FBA" w:rsidRDefault="00096EBA" w:rsidP="00096EBA">
      <w:pPr>
        <w:tabs>
          <w:tab w:val="left" w:pos="426"/>
        </w:tabs>
        <w:jc w:val="both"/>
        <w:rPr>
          <w:rFonts w:ascii="Arial" w:hAnsi="Arial" w:cs="Arial"/>
          <w:b/>
        </w:rPr>
      </w:pPr>
    </w:p>
    <w:p w14:paraId="47D13139" w14:textId="77777777" w:rsidR="00096EBA" w:rsidRPr="00085FBA" w:rsidRDefault="00096EBA" w:rsidP="00096EBA">
      <w:pPr>
        <w:pStyle w:val="Prrafodelista"/>
        <w:tabs>
          <w:tab w:val="left" w:pos="360"/>
        </w:tabs>
        <w:autoSpaceDN w:val="0"/>
        <w:snapToGrid w:val="0"/>
        <w:ind w:left="360"/>
        <w:jc w:val="both"/>
        <w:rPr>
          <w:rFonts w:ascii="Arial" w:hAnsi="Arial" w:cs="Arial"/>
          <w:b/>
          <w:snapToGrid/>
          <w:lang w:eastAsia="x-none"/>
        </w:rPr>
      </w:pPr>
      <w:r w:rsidRPr="00085FBA">
        <w:rPr>
          <w:rFonts w:ascii="Arial" w:hAnsi="Arial" w:cs="Arial"/>
          <w:b/>
          <w:snapToGrid/>
          <w:lang w:eastAsia="x-none"/>
        </w:rPr>
        <w:t xml:space="preserve">8.3 </w:t>
      </w:r>
      <w:r w:rsidRPr="00085FBA">
        <w:rPr>
          <w:rFonts w:ascii="Arial" w:hAnsi="Arial" w:cs="Arial"/>
          <w:b/>
          <w:snapToGrid/>
          <w:lang w:eastAsia="x-none"/>
        </w:rPr>
        <w:tab/>
        <w:t>Salsa</w:t>
      </w:r>
    </w:p>
    <w:p w14:paraId="3F5A3D63"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Se dispondrá para el comensal de manera permanente y durante todo el servicio, debiéndose colocarse en contenedores de acero inoxidable en las mesas del salón. La salsa cuales podrán ser a base de cualquier tipo de chile, o en su caso chiles toreados, rajas al limón o en vinagre, según el menú del día, que todos los días haya salsa roja y verde.</w:t>
      </w:r>
    </w:p>
    <w:p w14:paraId="03F1C51A"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No se aceptará como salsa de mesa, salsas industrializadas a base de conservadores.</w:t>
      </w:r>
    </w:p>
    <w:p w14:paraId="6D232A85" w14:textId="77777777" w:rsidR="00096EBA" w:rsidRPr="00085FBA" w:rsidRDefault="00096EBA" w:rsidP="00096EBA">
      <w:pPr>
        <w:jc w:val="both"/>
        <w:rPr>
          <w:rFonts w:ascii="Arial" w:hAnsi="Arial" w:cs="Arial"/>
        </w:rPr>
      </w:pPr>
    </w:p>
    <w:p w14:paraId="7923135E" w14:textId="77777777" w:rsidR="00096EBA" w:rsidRPr="00085FBA" w:rsidRDefault="00096EBA" w:rsidP="00096EBA">
      <w:pPr>
        <w:pStyle w:val="Prrafodelista"/>
        <w:tabs>
          <w:tab w:val="left" w:pos="360"/>
        </w:tabs>
        <w:autoSpaceDN w:val="0"/>
        <w:snapToGrid w:val="0"/>
        <w:ind w:left="360"/>
        <w:jc w:val="both"/>
        <w:rPr>
          <w:rFonts w:ascii="Arial" w:hAnsi="Arial" w:cs="Arial"/>
          <w:b/>
          <w:snapToGrid/>
          <w:lang w:eastAsia="x-none"/>
        </w:rPr>
      </w:pPr>
      <w:r w:rsidRPr="00085FBA">
        <w:rPr>
          <w:rFonts w:ascii="Arial" w:hAnsi="Arial" w:cs="Arial"/>
          <w:b/>
          <w:snapToGrid/>
          <w:lang w:eastAsia="x-none"/>
        </w:rPr>
        <w:t xml:space="preserve">8.4 </w:t>
      </w:r>
      <w:r w:rsidRPr="00085FBA">
        <w:rPr>
          <w:rFonts w:ascii="Arial" w:hAnsi="Arial" w:cs="Arial"/>
          <w:b/>
          <w:snapToGrid/>
          <w:lang w:eastAsia="x-none"/>
        </w:rPr>
        <w:tab/>
        <w:t xml:space="preserve">Aderezos </w:t>
      </w:r>
    </w:p>
    <w:p w14:paraId="51AB0272"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Se deberán proporcionar diariamente y estar disponible durante todo el servicio al menos 4 tipos distintos de aderezos de marca: Mil islas, ranchero, aceite de oliva extra virgen, vinagreta, salsa de soya, salsa inglesa, jugo maggi, y/o salsa valentina, así como, de manera diaria y permanente, granola y miel de abeja para el caso de la fruta, y deberá estar en cantidad libre para el comensal.</w:t>
      </w:r>
    </w:p>
    <w:p w14:paraId="2889AEA6" w14:textId="77777777" w:rsidR="00096EBA" w:rsidRPr="00085FBA" w:rsidRDefault="00096EBA" w:rsidP="00096EBA">
      <w:pPr>
        <w:jc w:val="both"/>
        <w:rPr>
          <w:rFonts w:ascii="Arial" w:hAnsi="Arial" w:cs="Arial"/>
          <w:lang w:val="es-ES_tradnl" w:eastAsia="x-none"/>
        </w:rPr>
      </w:pPr>
    </w:p>
    <w:p w14:paraId="44FDEAF9"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Si el “PROVEEDOR” desea colocar a disposición de los comensales aderezos diferentes, podrá hacerlo siempre y cuando se obtenga la autorización del área administradora del contrato. </w:t>
      </w:r>
    </w:p>
    <w:p w14:paraId="5C2C3609" w14:textId="77777777" w:rsidR="00096EBA" w:rsidRPr="00085FBA" w:rsidRDefault="00096EBA" w:rsidP="00096EBA">
      <w:pPr>
        <w:jc w:val="both"/>
        <w:rPr>
          <w:rFonts w:ascii="Arial" w:hAnsi="Arial" w:cs="Arial"/>
          <w:lang w:val="es-ES_tradnl" w:eastAsia="x-none"/>
        </w:rPr>
      </w:pPr>
    </w:p>
    <w:p w14:paraId="2721E078"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Los aderezos deberán estar colocados junto con la barra de ensaladas, deberán estar disponibles a los comensales en envases con las etiquetas originales, apropiados en buena presentación, con los cucharones y/o utensilios adecuados para su servicio.</w:t>
      </w:r>
    </w:p>
    <w:p w14:paraId="59AD3655" w14:textId="77777777" w:rsidR="00096EBA" w:rsidRPr="00085FBA" w:rsidRDefault="00096EBA" w:rsidP="00096EBA">
      <w:pPr>
        <w:jc w:val="both"/>
        <w:rPr>
          <w:rFonts w:ascii="Arial" w:hAnsi="Arial" w:cs="Arial"/>
        </w:rPr>
      </w:pPr>
    </w:p>
    <w:p w14:paraId="650A3371" w14:textId="77777777" w:rsidR="00096EBA" w:rsidRPr="00085FBA" w:rsidRDefault="00096EBA" w:rsidP="00096EBA">
      <w:pPr>
        <w:pStyle w:val="Prrafodelista"/>
        <w:tabs>
          <w:tab w:val="left" w:pos="360"/>
        </w:tabs>
        <w:autoSpaceDN w:val="0"/>
        <w:snapToGrid w:val="0"/>
        <w:ind w:left="360"/>
        <w:jc w:val="both"/>
        <w:rPr>
          <w:rFonts w:ascii="Arial" w:hAnsi="Arial" w:cs="Arial"/>
          <w:b/>
          <w:snapToGrid/>
          <w:lang w:eastAsia="x-none"/>
        </w:rPr>
      </w:pPr>
      <w:r w:rsidRPr="00085FBA">
        <w:rPr>
          <w:rFonts w:ascii="Arial" w:hAnsi="Arial" w:cs="Arial"/>
          <w:b/>
          <w:snapToGrid/>
          <w:lang w:eastAsia="x-none"/>
        </w:rPr>
        <w:t>8.5</w:t>
      </w:r>
      <w:r w:rsidRPr="00085FBA">
        <w:rPr>
          <w:rFonts w:ascii="Arial" w:hAnsi="Arial" w:cs="Arial"/>
          <w:b/>
          <w:snapToGrid/>
          <w:lang w:eastAsia="x-none"/>
        </w:rPr>
        <w:tab/>
        <w:t xml:space="preserve"> Otros </w:t>
      </w:r>
    </w:p>
    <w:p w14:paraId="53646AB7"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Adicional a los aderezos, diariamente se deberá proporcionar al menos dos tipos de complementos para las ensaladas, tales como: croutones (naturales o con sabor), aceitunas (negras o verdes), pepinillos, queso parmesano, totopos, ajonjolí, semillas, verdura en escabeche (chicharos, grano de elote, champiñones, etc.); los cuales deberán permanecer disponibles y en cantidades suficientes durante todo el horario de servicio. </w:t>
      </w:r>
    </w:p>
    <w:p w14:paraId="4E5EC133" w14:textId="77777777" w:rsidR="00096EBA" w:rsidRPr="00085FBA" w:rsidRDefault="00096EBA" w:rsidP="00096EBA">
      <w:pPr>
        <w:jc w:val="both"/>
        <w:rPr>
          <w:rFonts w:ascii="Arial" w:hAnsi="Arial" w:cs="Arial"/>
          <w:lang w:val="es-ES_tradnl" w:eastAsia="x-none"/>
        </w:rPr>
      </w:pPr>
    </w:p>
    <w:p w14:paraId="2426AFC0"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lastRenderedPageBreak/>
        <w:t>Adicional a la salsa de mesa, si se requiere según el menú del día, deberá servirse cualquier otro complemento como: mayonesa, cátsup o mostaza; chiles: curados, en polvo, toreados o adobados, crema, de la mejor calidad etcétera.</w:t>
      </w:r>
    </w:p>
    <w:p w14:paraId="7B3113A4" w14:textId="77777777" w:rsidR="00096EBA" w:rsidRPr="00085FBA" w:rsidRDefault="00096EBA" w:rsidP="00096EBA">
      <w:pPr>
        <w:jc w:val="both"/>
        <w:rPr>
          <w:rFonts w:ascii="Arial" w:hAnsi="Arial" w:cs="Arial"/>
          <w:lang w:val="es-ES_tradnl" w:eastAsia="x-none"/>
        </w:rPr>
      </w:pPr>
    </w:p>
    <w:p w14:paraId="24CB71F1"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En el caso de cátsup, mostaza o mayonesa, se deberán ofrecer en botellas de plástico cerradas marcadas especiales en buena presentación o en sobrecitos cerrados, que faciliten su servicio y deberán estar al alcance de los usuarios y existir el abasto permanente, independientemente de las características del menú del día.</w:t>
      </w:r>
    </w:p>
    <w:p w14:paraId="2BDEEBAA" w14:textId="77777777" w:rsidR="00096EBA" w:rsidRPr="00085FBA" w:rsidRDefault="00096EBA" w:rsidP="00096EBA">
      <w:pPr>
        <w:jc w:val="both"/>
        <w:rPr>
          <w:rFonts w:ascii="Arial" w:hAnsi="Arial" w:cs="Arial"/>
        </w:rPr>
      </w:pPr>
    </w:p>
    <w:p w14:paraId="2203ACAE"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Se deberá colocar limones frescos, recién partidos en mitades, al alcance de los comensales sobre una cama de hielo en la tina de la barra de ensaladas y deberá existir el abasto suficiente y permanente durante el horario de servicio. En caso de no cumplir con las características organolépticas de buena calidad, serán retirados y se levantará el reporte correspondiente para la aplicación de deductivas. </w:t>
      </w:r>
    </w:p>
    <w:p w14:paraId="0204537A" w14:textId="77777777" w:rsidR="00096EBA" w:rsidRPr="00085FBA" w:rsidRDefault="00096EBA" w:rsidP="00096EBA">
      <w:pPr>
        <w:jc w:val="both"/>
        <w:rPr>
          <w:rFonts w:ascii="Arial" w:hAnsi="Arial" w:cs="Arial"/>
          <w:lang w:val="es-ES_tradnl" w:eastAsia="x-none"/>
        </w:rPr>
      </w:pPr>
    </w:p>
    <w:p w14:paraId="7B030EA3"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Así como, cebolla, cilantro (desinfectado) y chile serrano picado finamente con la finalidad de acompañar el caldo o consomé del día, debe ser en abasto suficiente durante todo el horario del servicio.</w:t>
      </w:r>
    </w:p>
    <w:p w14:paraId="3F558093" w14:textId="77777777" w:rsidR="00096EBA" w:rsidRPr="00085FBA" w:rsidRDefault="00096EBA" w:rsidP="00096EBA">
      <w:pPr>
        <w:jc w:val="both"/>
        <w:rPr>
          <w:rFonts w:ascii="Arial" w:hAnsi="Arial" w:cs="Arial"/>
          <w:lang w:val="es-ES_tradnl" w:eastAsia="x-none"/>
        </w:rPr>
      </w:pPr>
    </w:p>
    <w:p w14:paraId="4E324D76"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Asimismo, y de acuerdo al menú de cada día, se deberá proporcionar queso rallado o en cubos, crema de leche (que no esté aguada), mantequilla, vegetales picados (cebolla, jitomate, cilantro, rábanos, lechuga, etcétera), orégano, tostadas, totopos, croutones, jamón o tocino.</w:t>
      </w:r>
    </w:p>
    <w:p w14:paraId="7AD27B56" w14:textId="77777777" w:rsidR="00096EBA" w:rsidRPr="00085FBA" w:rsidRDefault="00096EBA" w:rsidP="00096EBA">
      <w:pPr>
        <w:jc w:val="both"/>
        <w:rPr>
          <w:rFonts w:ascii="Arial" w:hAnsi="Arial" w:cs="Arial"/>
          <w:lang w:val="es-ES_tradnl" w:eastAsia="x-none"/>
        </w:rPr>
      </w:pPr>
    </w:p>
    <w:p w14:paraId="77D2796A"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 xml:space="preserve">Se deberá proporcionar sal, pimienta y otras especias en sobrecitos, así como, los demás artículos que se requieran para el servicio y aquellos que le sean solicitados de acuerdo al menú del día. </w:t>
      </w:r>
    </w:p>
    <w:p w14:paraId="6088DC5B" w14:textId="77777777" w:rsidR="00096EBA" w:rsidRPr="00085FBA" w:rsidRDefault="00096EBA" w:rsidP="00096EBA">
      <w:pPr>
        <w:jc w:val="both"/>
        <w:rPr>
          <w:rFonts w:ascii="Arial" w:hAnsi="Arial" w:cs="Arial"/>
          <w:b/>
        </w:rPr>
      </w:pPr>
    </w:p>
    <w:p w14:paraId="7D7A6AD8" w14:textId="77777777" w:rsidR="00096EBA" w:rsidRPr="00085FBA" w:rsidRDefault="00096EBA" w:rsidP="00096EBA">
      <w:pPr>
        <w:jc w:val="both"/>
        <w:rPr>
          <w:rFonts w:ascii="Arial" w:hAnsi="Arial" w:cs="Arial"/>
          <w:b/>
        </w:rPr>
      </w:pPr>
    </w:p>
    <w:p w14:paraId="5C61CDDD" w14:textId="77777777" w:rsidR="00096EBA" w:rsidRPr="00085FBA" w:rsidRDefault="00096EBA" w:rsidP="00096EBA">
      <w:pPr>
        <w:jc w:val="both"/>
        <w:rPr>
          <w:rFonts w:ascii="Arial" w:hAnsi="Arial" w:cs="Arial"/>
        </w:rPr>
      </w:pPr>
    </w:p>
    <w:p w14:paraId="2F23789E" w14:textId="77777777" w:rsidR="00096EBA" w:rsidRPr="00085FBA" w:rsidRDefault="00096EBA" w:rsidP="00096EBA">
      <w:pPr>
        <w:jc w:val="both"/>
        <w:rPr>
          <w:rFonts w:ascii="Arial" w:hAnsi="Arial" w:cs="Arial"/>
        </w:rPr>
      </w:pPr>
    </w:p>
    <w:p w14:paraId="7ED71D5C" w14:textId="77777777" w:rsidR="00096EBA" w:rsidRPr="00085FBA" w:rsidRDefault="00096EBA" w:rsidP="00096EBA">
      <w:pPr>
        <w:jc w:val="both"/>
        <w:rPr>
          <w:rFonts w:ascii="Arial" w:hAnsi="Arial" w:cs="Arial"/>
        </w:rPr>
      </w:pPr>
    </w:p>
    <w:p w14:paraId="1D8E5C11" w14:textId="77777777" w:rsidR="00096EBA" w:rsidRPr="00085FBA" w:rsidRDefault="00096EBA" w:rsidP="00096EBA">
      <w:pPr>
        <w:jc w:val="both"/>
        <w:rPr>
          <w:rFonts w:ascii="Arial" w:hAnsi="Arial" w:cs="Arial"/>
        </w:rPr>
      </w:pPr>
    </w:p>
    <w:p w14:paraId="796EC593" w14:textId="77777777" w:rsidR="00096EBA" w:rsidRPr="00085FBA" w:rsidRDefault="00096EBA" w:rsidP="00096EBA">
      <w:pPr>
        <w:jc w:val="both"/>
        <w:rPr>
          <w:rFonts w:ascii="Arial" w:hAnsi="Arial" w:cs="Arial"/>
        </w:rPr>
      </w:pPr>
    </w:p>
    <w:p w14:paraId="299E8A98" w14:textId="77777777" w:rsidR="00096EBA" w:rsidRPr="00085FBA" w:rsidRDefault="00096EBA" w:rsidP="00096EBA">
      <w:pPr>
        <w:jc w:val="both"/>
        <w:rPr>
          <w:rFonts w:ascii="Arial" w:hAnsi="Arial" w:cs="Arial"/>
        </w:rPr>
      </w:pPr>
    </w:p>
    <w:p w14:paraId="4237BC2A" w14:textId="77777777" w:rsidR="00096EBA" w:rsidRPr="00085FBA" w:rsidRDefault="00096EBA" w:rsidP="00096EBA">
      <w:pPr>
        <w:jc w:val="both"/>
        <w:rPr>
          <w:rFonts w:ascii="Arial" w:hAnsi="Arial" w:cs="Arial"/>
        </w:rPr>
      </w:pPr>
    </w:p>
    <w:p w14:paraId="6F3A7404" w14:textId="77777777" w:rsidR="00096EBA" w:rsidRPr="00085FBA" w:rsidRDefault="00096EBA" w:rsidP="00096EBA">
      <w:pPr>
        <w:jc w:val="both"/>
        <w:rPr>
          <w:rFonts w:ascii="Arial" w:hAnsi="Arial" w:cs="Arial"/>
        </w:rPr>
      </w:pPr>
    </w:p>
    <w:p w14:paraId="3081B8B6" w14:textId="77777777" w:rsidR="00096EBA" w:rsidRPr="00085FBA" w:rsidRDefault="00096EBA" w:rsidP="00096EBA">
      <w:pPr>
        <w:jc w:val="both"/>
        <w:rPr>
          <w:rFonts w:ascii="Arial" w:hAnsi="Arial" w:cs="Arial"/>
        </w:rPr>
      </w:pPr>
    </w:p>
    <w:p w14:paraId="7B97F04F" w14:textId="77777777" w:rsidR="00096EBA" w:rsidRPr="00085FBA" w:rsidRDefault="00096EBA" w:rsidP="00096EBA">
      <w:pPr>
        <w:jc w:val="both"/>
        <w:rPr>
          <w:rFonts w:ascii="Arial" w:hAnsi="Arial" w:cs="Arial"/>
        </w:rPr>
      </w:pPr>
    </w:p>
    <w:p w14:paraId="0EEB10DF" w14:textId="77777777" w:rsidR="00096EBA" w:rsidRPr="00085FBA" w:rsidRDefault="00096EBA" w:rsidP="00096EBA">
      <w:pPr>
        <w:jc w:val="both"/>
        <w:rPr>
          <w:rFonts w:ascii="Arial" w:hAnsi="Arial" w:cs="Arial"/>
        </w:rPr>
      </w:pPr>
    </w:p>
    <w:p w14:paraId="6AF2EC63" w14:textId="77777777" w:rsidR="00096EBA" w:rsidRPr="00085FBA" w:rsidRDefault="00096EBA" w:rsidP="00096EBA">
      <w:pPr>
        <w:jc w:val="both"/>
        <w:rPr>
          <w:rFonts w:ascii="Arial" w:hAnsi="Arial" w:cs="Arial"/>
        </w:rPr>
      </w:pPr>
    </w:p>
    <w:p w14:paraId="046386B5" w14:textId="77777777" w:rsidR="00096EBA" w:rsidRPr="00085FBA" w:rsidRDefault="00096EBA" w:rsidP="00096EBA">
      <w:pPr>
        <w:jc w:val="both"/>
        <w:rPr>
          <w:rFonts w:ascii="Arial" w:hAnsi="Arial" w:cs="Arial"/>
        </w:rPr>
      </w:pPr>
    </w:p>
    <w:p w14:paraId="7933813A" w14:textId="77777777" w:rsidR="00096EBA" w:rsidRPr="00085FBA" w:rsidRDefault="00096EBA" w:rsidP="00096EBA">
      <w:pPr>
        <w:jc w:val="both"/>
        <w:rPr>
          <w:rFonts w:ascii="Arial" w:hAnsi="Arial" w:cs="Arial"/>
        </w:rPr>
      </w:pPr>
    </w:p>
    <w:p w14:paraId="47F1861B" w14:textId="77777777" w:rsidR="00096EBA" w:rsidRPr="00085FBA" w:rsidRDefault="00096EBA" w:rsidP="00096EBA">
      <w:pPr>
        <w:jc w:val="both"/>
        <w:rPr>
          <w:rFonts w:ascii="Arial" w:hAnsi="Arial" w:cs="Arial"/>
        </w:rPr>
      </w:pPr>
    </w:p>
    <w:p w14:paraId="17B2935A" w14:textId="77777777" w:rsidR="00096EBA" w:rsidRPr="00085FBA" w:rsidRDefault="00096EBA" w:rsidP="00096EBA">
      <w:pPr>
        <w:jc w:val="both"/>
        <w:rPr>
          <w:rFonts w:ascii="Arial" w:hAnsi="Arial" w:cs="Arial"/>
        </w:rPr>
      </w:pPr>
    </w:p>
    <w:p w14:paraId="38CB997F" w14:textId="77777777" w:rsidR="00096EBA" w:rsidRPr="00085FBA" w:rsidRDefault="00096EBA" w:rsidP="00096EBA">
      <w:pPr>
        <w:jc w:val="both"/>
        <w:rPr>
          <w:rFonts w:ascii="Arial" w:hAnsi="Arial" w:cs="Arial"/>
        </w:rPr>
      </w:pPr>
    </w:p>
    <w:p w14:paraId="75CC60A5" w14:textId="77777777" w:rsidR="00096EBA" w:rsidRPr="00085FBA" w:rsidRDefault="00096EBA" w:rsidP="00096EBA">
      <w:pPr>
        <w:jc w:val="both"/>
        <w:rPr>
          <w:rFonts w:ascii="Arial" w:hAnsi="Arial" w:cs="Arial"/>
        </w:rPr>
      </w:pPr>
    </w:p>
    <w:p w14:paraId="3CA48D08" w14:textId="77777777" w:rsidR="00096EBA" w:rsidRPr="00085FBA" w:rsidRDefault="00096EBA" w:rsidP="00096EBA">
      <w:pPr>
        <w:jc w:val="both"/>
        <w:rPr>
          <w:rFonts w:ascii="Arial" w:hAnsi="Arial" w:cs="Arial"/>
        </w:rPr>
      </w:pPr>
    </w:p>
    <w:p w14:paraId="0FC345C0" w14:textId="77777777" w:rsidR="00096EBA" w:rsidRPr="00085FBA" w:rsidRDefault="00096EBA" w:rsidP="00096EBA">
      <w:pPr>
        <w:jc w:val="both"/>
        <w:rPr>
          <w:rFonts w:ascii="Arial" w:hAnsi="Arial" w:cs="Arial"/>
        </w:rPr>
      </w:pPr>
    </w:p>
    <w:p w14:paraId="5157820F" w14:textId="77777777" w:rsidR="00096EBA" w:rsidRPr="00085FBA" w:rsidRDefault="00096EBA" w:rsidP="00096EBA">
      <w:pPr>
        <w:jc w:val="both"/>
        <w:rPr>
          <w:rFonts w:ascii="Arial" w:hAnsi="Arial" w:cs="Arial"/>
        </w:rPr>
      </w:pPr>
    </w:p>
    <w:p w14:paraId="252552D7" w14:textId="77777777" w:rsidR="00096EBA" w:rsidRPr="00085FBA" w:rsidRDefault="00096EBA" w:rsidP="00096EBA">
      <w:pPr>
        <w:jc w:val="both"/>
        <w:rPr>
          <w:rFonts w:ascii="Arial" w:hAnsi="Arial" w:cs="Arial"/>
        </w:rPr>
      </w:pPr>
    </w:p>
    <w:p w14:paraId="23E7D055" w14:textId="77777777" w:rsidR="00096EBA" w:rsidRPr="00085FBA" w:rsidRDefault="00096EBA" w:rsidP="00096EBA">
      <w:pPr>
        <w:jc w:val="both"/>
        <w:rPr>
          <w:rFonts w:ascii="Arial" w:hAnsi="Arial" w:cs="Arial"/>
        </w:rPr>
      </w:pPr>
    </w:p>
    <w:p w14:paraId="0F3018A2" w14:textId="77777777" w:rsidR="00096EBA" w:rsidRPr="00085FBA" w:rsidRDefault="00096EBA" w:rsidP="00096EBA">
      <w:pPr>
        <w:jc w:val="both"/>
        <w:rPr>
          <w:rFonts w:ascii="Arial" w:hAnsi="Arial" w:cs="Arial"/>
        </w:rPr>
      </w:pPr>
    </w:p>
    <w:p w14:paraId="432DCAD4" w14:textId="77777777" w:rsidR="00096EBA" w:rsidRPr="00085FBA" w:rsidRDefault="00096EBA" w:rsidP="00096EBA">
      <w:pPr>
        <w:jc w:val="both"/>
        <w:rPr>
          <w:rFonts w:ascii="Arial" w:hAnsi="Arial" w:cs="Arial"/>
        </w:rPr>
      </w:pPr>
    </w:p>
    <w:p w14:paraId="4ECB07E6" w14:textId="77777777" w:rsidR="00096EBA" w:rsidRPr="00085FBA" w:rsidRDefault="00096EBA" w:rsidP="00096EBA">
      <w:pPr>
        <w:jc w:val="both"/>
        <w:rPr>
          <w:rFonts w:ascii="Arial" w:hAnsi="Arial" w:cs="Arial"/>
        </w:rPr>
      </w:pPr>
    </w:p>
    <w:p w14:paraId="5DFAD713" w14:textId="77777777" w:rsidR="00096EBA" w:rsidRPr="00085FBA" w:rsidRDefault="00096EBA" w:rsidP="00096EBA">
      <w:pPr>
        <w:jc w:val="both"/>
        <w:rPr>
          <w:rFonts w:ascii="Arial" w:hAnsi="Arial" w:cs="Arial"/>
        </w:rPr>
      </w:pPr>
    </w:p>
    <w:p w14:paraId="7B19C98B" w14:textId="77777777" w:rsidR="00096EBA" w:rsidRPr="00085FBA" w:rsidRDefault="00096EBA" w:rsidP="00096EBA">
      <w:pPr>
        <w:jc w:val="both"/>
        <w:rPr>
          <w:rFonts w:ascii="Arial" w:hAnsi="Arial" w:cs="Arial"/>
        </w:rPr>
      </w:pPr>
    </w:p>
    <w:p w14:paraId="2755CAF0" w14:textId="77777777" w:rsidR="00096EBA" w:rsidRPr="00085FBA" w:rsidRDefault="00096EBA" w:rsidP="00096EBA">
      <w:pPr>
        <w:jc w:val="both"/>
        <w:rPr>
          <w:rFonts w:ascii="Arial" w:hAnsi="Arial" w:cs="Arial"/>
        </w:rPr>
      </w:pPr>
    </w:p>
    <w:p w14:paraId="21573354" w14:textId="77777777" w:rsidR="00096EBA" w:rsidRPr="00085FBA" w:rsidRDefault="00096EBA" w:rsidP="00096EBA">
      <w:pPr>
        <w:jc w:val="both"/>
        <w:rPr>
          <w:rFonts w:ascii="Arial" w:hAnsi="Arial" w:cs="Arial"/>
        </w:rPr>
      </w:pPr>
    </w:p>
    <w:p w14:paraId="2958E4B3" w14:textId="77777777" w:rsidR="00096EBA" w:rsidRPr="00085FBA" w:rsidRDefault="00096EBA" w:rsidP="00096EBA">
      <w:pPr>
        <w:jc w:val="both"/>
        <w:rPr>
          <w:rFonts w:ascii="Arial" w:hAnsi="Arial" w:cs="Arial"/>
        </w:rPr>
      </w:pPr>
    </w:p>
    <w:p w14:paraId="524A6FEF" w14:textId="77777777" w:rsidR="00096EBA" w:rsidRPr="00085FBA" w:rsidRDefault="00096EBA" w:rsidP="00096EBA">
      <w:pPr>
        <w:jc w:val="both"/>
        <w:rPr>
          <w:rFonts w:ascii="Arial" w:hAnsi="Arial" w:cs="Arial"/>
        </w:rPr>
      </w:pPr>
    </w:p>
    <w:p w14:paraId="0F084D60" w14:textId="77777777" w:rsidR="00096EBA" w:rsidRPr="00085FBA" w:rsidRDefault="00096EBA" w:rsidP="00096EBA">
      <w:pPr>
        <w:jc w:val="center"/>
        <w:rPr>
          <w:rFonts w:ascii="Arial" w:hAnsi="Arial" w:cs="Arial"/>
          <w:bCs/>
        </w:rPr>
      </w:pPr>
      <w:r w:rsidRPr="00085FBA">
        <w:rPr>
          <w:rFonts w:ascii="Arial" w:hAnsi="Arial" w:cs="Arial"/>
          <w:bCs/>
        </w:rPr>
        <w:t>Apéndice B</w:t>
      </w:r>
    </w:p>
    <w:p w14:paraId="4C8D2049" w14:textId="77777777" w:rsidR="00096EBA" w:rsidRPr="00085FBA" w:rsidRDefault="00096EBA" w:rsidP="00096EBA">
      <w:pPr>
        <w:jc w:val="center"/>
        <w:rPr>
          <w:rFonts w:ascii="Arial" w:hAnsi="Arial" w:cs="Arial"/>
          <w:bCs/>
        </w:rPr>
      </w:pPr>
      <w:r w:rsidRPr="00085FBA">
        <w:rPr>
          <w:rFonts w:ascii="Arial" w:hAnsi="Arial" w:cs="Arial"/>
          <w:bCs/>
        </w:rPr>
        <w:t>Servicio Extraordinario</w:t>
      </w:r>
    </w:p>
    <w:p w14:paraId="5D1C6423" w14:textId="77777777" w:rsidR="00096EBA" w:rsidRPr="00085FBA" w:rsidRDefault="00096EBA" w:rsidP="00096EBA">
      <w:pPr>
        <w:jc w:val="center"/>
        <w:rPr>
          <w:rFonts w:ascii="Arial" w:hAnsi="Arial" w:cs="Arial"/>
          <w:bCs/>
        </w:rPr>
      </w:pPr>
    </w:p>
    <w:p w14:paraId="253A87D4" w14:textId="77777777" w:rsidR="00096EBA" w:rsidRPr="00085FBA" w:rsidRDefault="00096EBA" w:rsidP="00096EBA">
      <w:pPr>
        <w:jc w:val="center"/>
        <w:rPr>
          <w:rFonts w:ascii="Arial" w:hAnsi="Arial" w:cs="Arial"/>
          <w:bCs/>
        </w:rPr>
      </w:pPr>
      <w:r w:rsidRPr="00085FBA">
        <w:rPr>
          <w:rFonts w:ascii="Arial" w:hAnsi="Arial" w:cs="Arial"/>
          <w:bCs/>
        </w:rPr>
        <w:t>Ejemplo de planeación de menú diario</w:t>
      </w:r>
    </w:p>
    <w:p w14:paraId="5179A62F" w14:textId="77777777" w:rsidR="00096EBA" w:rsidRPr="00085FBA" w:rsidRDefault="00096EBA" w:rsidP="00096EBA">
      <w:pPr>
        <w:jc w:val="center"/>
        <w:rPr>
          <w:rFonts w:ascii="Arial" w:hAnsi="Arial" w:cs="Arial"/>
          <w:bCs/>
        </w:rPr>
      </w:pPr>
      <w:r w:rsidRPr="00085FBA">
        <w:rPr>
          <w:rFonts w:ascii="Arial" w:hAnsi="Arial" w:cs="Arial"/>
          <w:bCs/>
        </w:rPr>
        <w:t>(Patrón comida)</w:t>
      </w:r>
    </w:p>
    <w:p w14:paraId="42E92E91" w14:textId="77777777" w:rsidR="00096EBA" w:rsidRPr="00085FBA" w:rsidRDefault="00096EBA" w:rsidP="00096EBA">
      <w:pPr>
        <w:jc w:val="center"/>
        <w:rPr>
          <w:rFonts w:ascii="Arial" w:hAnsi="Arial" w:cs="Arial"/>
          <w:bCs/>
        </w:rPr>
      </w:pP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01"/>
        <w:gridCol w:w="2033"/>
        <w:gridCol w:w="1818"/>
        <w:gridCol w:w="1817"/>
        <w:gridCol w:w="1818"/>
        <w:gridCol w:w="1818"/>
      </w:tblGrid>
      <w:tr w:rsidR="00096EBA" w:rsidRPr="00085FBA" w14:paraId="1C264AF2" w14:textId="77777777" w:rsidTr="0036552E">
        <w:trPr>
          <w:trHeight w:val="158"/>
          <w:jc w:val="center"/>
        </w:trPr>
        <w:tc>
          <w:tcPr>
            <w:tcW w:w="10905"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06AC542F" w14:textId="77777777" w:rsidR="00096EBA" w:rsidRPr="00085FBA" w:rsidRDefault="00096EBA" w:rsidP="0036552E">
            <w:pPr>
              <w:autoSpaceDN w:val="0"/>
              <w:rPr>
                <w:rFonts w:ascii="Arial" w:hAnsi="Arial" w:cs="Arial"/>
                <w:b/>
                <w:bCs/>
              </w:rPr>
            </w:pPr>
          </w:p>
        </w:tc>
      </w:tr>
      <w:tr w:rsidR="00096EBA" w:rsidRPr="00085FBA" w14:paraId="29F8CD5D" w14:textId="77777777" w:rsidTr="0036552E">
        <w:trPr>
          <w:trHeight w:val="158"/>
          <w:jc w:val="center"/>
        </w:trPr>
        <w:tc>
          <w:tcPr>
            <w:tcW w:w="1601" w:type="dxa"/>
            <w:tcBorders>
              <w:top w:val="single" w:sz="4" w:space="0" w:color="auto"/>
              <w:left w:val="single" w:sz="4" w:space="0" w:color="auto"/>
              <w:bottom w:val="single" w:sz="4" w:space="0" w:color="auto"/>
              <w:right w:val="single" w:sz="4" w:space="0" w:color="auto"/>
            </w:tcBorders>
            <w:shd w:val="clear" w:color="auto" w:fill="D9D9D9"/>
            <w:hideMark/>
          </w:tcPr>
          <w:p w14:paraId="0415DE6A" w14:textId="77777777" w:rsidR="00096EBA" w:rsidRPr="00085FBA" w:rsidRDefault="00096EBA" w:rsidP="0036552E">
            <w:pPr>
              <w:autoSpaceDN w:val="0"/>
              <w:rPr>
                <w:rFonts w:ascii="Arial" w:hAnsi="Arial" w:cs="Arial"/>
                <w:b/>
                <w:bCs/>
              </w:rPr>
            </w:pPr>
            <w:r w:rsidRPr="00085FBA">
              <w:rPr>
                <w:rFonts w:ascii="Arial" w:hAnsi="Arial" w:cs="Arial"/>
                <w:b/>
                <w:bCs/>
              </w:rPr>
              <w:t xml:space="preserve">Platillos </w:t>
            </w:r>
          </w:p>
        </w:tc>
        <w:tc>
          <w:tcPr>
            <w:tcW w:w="2033" w:type="dxa"/>
            <w:tcBorders>
              <w:top w:val="single" w:sz="4" w:space="0" w:color="auto"/>
              <w:left w:val="single" w:sz="4" w:space="0" w:color="auto"/>
              <w:bottom w:val="single" w:sz="4" w:space="0" w:color="auto"/>
              <w:right w:val="single" w:sz="4" w:space="0" w:color="auto"/>
            </w:tcBorders>
            <w:shd w:val="clear" w:color="auto" w:fill="D9D9D9"/>
            <w:hideMark/>
          </w:tcPr>
          <w:p w14:paraId="56023A56" w14:textId="77777777" w:rsidR="00096EBA" w:rsidRPr="00085FBA" w:rsidRDefault="00096EBA" w:rsidP="0036552E">
            <w:pPr>
              <w:autoSpaceDN w:val="0"/>
              <w:jc w:val="center"/>
              <w:rPr>
                <w:rFonts w:ascii="Arial" w:hAnsi="Arial" w:cs="Arial"/>
                <w:b/>
                <w:bCs/>
              </w:rPr>
            </w:pPr>
            <w:r w:rsidRPr="00085FBA">
              <w:rPr>
                <w:rFonts w:ascii="Arial" w:hAnsi="Arial" w:cs="Arial"/>
                <w:b/>
                <w:bCs/>
              </w:rPr>
              <w:t>JUEVES</w:t>
            </w:r>
          </w:p>
        </w:tc>
        <w:tc>
          <w:tcPr>
            <w:tcW w:w="1818" w:type="dxa"/>
            <w:tcBorders>
              <w:top w:val="single" w:sz="4" w:space="0" w:color="auto"/>
              <w:left w:val="single" w:sz="4" w:space="0" w:color="auto"/>
              <w:bottom w:val="single" w:sz="4" w:space="0" w:color="auto"/>
              <w:right w:val="single" w:sz="4" w:space="0" w:color="auto"/>
            </w:tcBorders>
            <w:shd w:val="clear" w:color="auto" w:fill="D9D9D9"/>
            <w:hideMark/>
          </w:tcPr>
          <w:p w14:paraId="2E84C711" w14:textId="77777777" w:rsidR="00096EBA" w:rsidRPr="00085FBA" w:rsidRDefault="00096EBA" w:rsidP="0036552E">
            <w:pPr>
              <w:autoSpaceDN w:val="0"/>
              <w:jc w:val="center"/>
              <w:rPr>
                <w:rFonts w:ascii="Arial" w:hAnsi="Arial" w:cs="Arial"/>
                <w:b/>
                <w:bCs/>
              </w:rPr>
            </w:pPr>
            <w:r w:rsidRPr="00085FBA">
              <w:rPr>
                <w:rFonts w:ascii="Arial" w:hAnsi="Arial" w:cs="Arial"/>
                <w:b/>
                <w:bCs/>
              </w:rPr>
              <w:t>VIERNES</w:t>
            </w:r>
          </w:p>
        </w:tc>
        <w:tc>
          <w:tcPr>
            <w:tcW w:w="1817" w:type="dxa"/>
            <w:tcBorders>
              <w:top w:val="single" w:sz="4" w:space="0" w:color="auto"/>
              <w:left w:val="single" w:sz="4" w:space="0" w:color="auto"/>
              <w:bottom w:val="single" w:sz="4" w:space="0" w:color="auto"/>
              <w:right w:val="single" w:sz="4" w:space="0" w:color="auto"/>
            </w:tcBorders>
            <w:shd w:val="clear" w:color="auto" w:fill="D9D9D9"/>
            <w:hideMark/>
          </w:tcPr>
          <w:p w14:paraId="36D59824" w14:textId="77777777" w:rsidR="00096EBA" w:rsidRPr="00085FBA" w:rsidRDefault="00096EBA" w:rsidP="0036552E">
            <w:pPr>
              <w:autoSpaceDN w:val="0"/>
              <w:jc w:val="center"/>
              <w:rPr>
                <w:rFonts w:ascii="Arial" w:hAnsi="Arial" w:cs="Arial"/>
                <w:b/>
                <w:bCs/>
              </w:rPr>
            </w:pPr>
            <w:r w:rsidRPr="00085FBA">
              <w:rPr>
                <w:rFonts w:ascii="Arial" w:hAnsi="Arial" w:cs="Arial"/>
                <w:b/>
                <w:bCs/>
              </w:rPr>
              <w:t>SÁBADO</w:t>
            </w:r>
          </w:p>
        </w:tc>
        <w:tc>
          <w:tcPr>
            <w:tcW w:w="1818" w:type="dxa"/>
            <w:tcBorders>
              <w:top w:val="single" w:sz="4" w:space="0" w:color="auto"/>
              <w:left w:val="single" w:sz="4" w:space="0" w:color="auto"/>
              <w:bottom w:val="single" w:sz="4" w:space="0" w:color="auto"/>
              <w:right w:val="single" w:sz="4" w:space="0" w:color="auto"/>
            </w:tcBorders>
            <w:shd w:val="clear" w:color="auto" w:fill="D9D9D9"/>
            <w:hideMark/>
          </w:tcPr>
          <w:p w14:paraId="3B3A6310" w14:textId="77777777" w:rsidR="00096EBA" w:rsidRPr="00085FBA" w:rsidRDefault="00096EBA" w:rsidP="0036552E">
            <w:pPr>
              <w:autoSpaceDN w:val="0"/>
              <w:jc w:val="center"/>
              <w:rPr>
                <w:rFonts w:ascii="Arial" w:hAnsi="Arial" w:cs="Arial"/>
                <w:b/>
                <w:bCs/>
              </w:rPr>
            </w:pPr>
            <w:r w:rsidRPr="00085FBA">
              <w:rPr>
                <w:rFonts w:ascii="Arial" w:hAnsi="Arial" w:cs="Arial"/>
                <w:b/>
                <w:bCs/>
              </w:rPr>
              <w:t>DOMINGO</w:t>
            </w:r>
          </w:p>
        </w:tc>
        <w:tc>
          <w:tcPr>
            <w:tcW w:w="1818" w:type="dxa"/>
            <w:tcBorders>
              <w:top w:val="single" w:sz="4" w:space="0" w:color="auto"/>
              <w:left w:val="single" w:sz="4" w:space="0" w:color="auto"/>
              <w:bottom w:val="single" w:sz="4" w:space="0" w:color="auto"/>
              <w:right w:val="single" w:sz="4" w:space="0" w:color="auto"/>
            </w:tcBorders>
            <w:shd w:val="clear" w:color="auto" w:fill="D9D9D9"/>
            <w:hideMark/>
          </w:tcPr>
          <w:p w14:paraId="49F72950" w14:textId="77777777" w:rsidR="00096EBA" w:rsidRPr="00085FBA" w:rsidRDefault="00096EBA" w:rsidP="0036552E">
            <w:pPr>
              <w:autoSpaceDN w:val="0"/>
              <w:jc w:val="center"/>
              <w:rPr>
                <w:rFonts w:ascii="Arial" w:hAnsi="Arial" w:cs="Arial"/>
                <w:b/>
                <w:bCs/>
              </w:rPr>
            </w:pPr>
            <w:r w:rsidRPr="00085FBA">
              <w:rPr>
                <w:rFonts w:ascii="Arial" w:hAnsi="Arial" w:cs="Arial"/>
                <w:b/>
                <w:bCs/>
              </w:rPr>
              <w:t>LUNES</w:t>
            </w:r>
          </w:p>
        </w:tc>
      </w:tr>
      <w:tr w:rsidR="00096EBA" w:rsidRPr="00085FBA" w14:paraId="546493A4" w14:textId="77777777" w:rsidTr="0036552E">
        <w:trPr>
          <w:trHeight w:val="404"/>
          <w:jc w:val="center"/>
        </w:trPr>
        <w:tc>
          <w:tcPr>
            <w:tcW w:w="1601" w:type="dxa"/>
            <w:tcBorders>
              <w:top w:val="single" w:sz="4" w:space="0" w:color="auto"/>
              <w:left w:val="single" w:sz="4" w:space="0" w:color="auto"/>
              <w:bottom w:val="single" w:sz="4" w:space="0" w:color="auto"/>
              <w:right w:val="single" w:sz="4" w:space="0" w:color="auto"/>
            </w:tcBorders>
            <w:hideMark/>
          </w:tcPr>
          <w:p w14:paraId="48EB2075" w14:textId="77777777" w:rsidR="00096EBA" w:rsidRPr="00085FBA" w:rsidRDefault="00096EBA" w:rsidP="0036552E">
            <w:pPr>
              <w:autoSpaceDN w:val="0"/>
              <w:rPr>
                <w:rFonts w:ascii="Arial" w:hAnsi="Arial" w:cs="Arial"/>
                <w:b/>
                <w:bCs/>
              </w:rPr>
            </w:pPr>
            <w:r w:rsidRPr="00085FBA">
              <w:rPr>
                <w:rFonts w:ascii="Arial" w:hAnsi="Arial" w:cs="Arial"/>
                <w:b/>
                <w:bCs/>
              </w:rPr>
              <w:t xml:space="preserve">Sopa </w:t>
            </w:r>
          </w:p>
        </w:tc>
        <w:tc>
          <w:tcPr>
            <w:tcW w:w="2033" w:type="dxa"/>
            <w:tcBorders>
              <w:top w:val="single" w:sz="4" w:space="0" w:color="auto"/>
              <w:left w:val="single" w:sz="4" w:space="0" w:color="auto"/>
              <w:bottom w:val="single" w:sz="4" w:space="0" w:color="auto"/>
              <w:right w:val="single" w:sz="4" w:space="0" w:color="auto"/>
            </w:tcBorders>
            <w:hideMark/>
          </w:tcPr>
          <w:p w14:paraId="7F4900C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Sopa juliana</w:t>
            </w:r>
          </w:p>
        </w:tc>
        <w:tc>
          <w:tcPr>
            <w:tcW w:w="1818" w:type="dxa"/>
            <w:tcBorders>
              <w:top w:val="single" w:sz="4" w:space="0" w:color="auto"/>
              <w:left w:val="single" w:sz="4" w:space="0" w:color="auto"/>
              <w:bottom w:val="single" w:sz="4" w:space="0" w:color="auto"/>
              <w:right w:val="single" w:sz="4" w:space="0" w:color="auto"/>
            </w:tcBorders>
            <w:hideMark/>
          </w:tcPr>
          <w:p w14:paraId="2EAF5E5C"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Caldo Tlalpeño</w:t>
            </w:r>
          </w:p>
        </w:tc>
        <w:tc>
          <w:tcPr>
            <w:tcW w:w="1817" w:type="dxa"/>
            <w:tcBorders>
              <w:top w:val="single" w:sz="4" w:space="0" w:color="auto"/>
              <w:left w:val="single" w:sz="4" w:space="0" w:color="auto"/>
              <w:bottom w:val="single" w:sz="4" w:space="0" w:color="auto"/>
              <w:right w:val="single" w:sz="4" w:space="0" w:color="auto"/>
            </w:tcBorders>
            <w:hideMark/>
          </w:tcPr>
          <w:p w14:paraId="18C3AC57"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Crema de  champiñones</w:t>
            </w:r>
          </w:p>
        </w:tc>
        <w:tc>
          <w:tcPr>
            <w:tcW w:w="1818" w:type="dxa"/>
            <w:tcBorders>
              <w:top w:val="single" w:sz="4" w:space="0" w:color="auto"/>
              <w:left w:val="single" w:sz="4" w:space="0" w:color="auto"/>
              <w:bottom w:val="single" w:sz="4" w:space="0" w:color="auto"/>
              <w:right w:val="single" w:sz="4" w:space="0" w:color="auto"/>
            </w:tcBorders>
            <w:hideMark/>
          </w:tcPr>
          <w:p w14:paraId="25B752EF"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Sopa de lentejas a la mexicana</w:t>
            </w:r>
          </w:p>
        </w:tc>
        <w:tc>
          <w:tcPr>
            <w:tcW w:w="1818" w:type="dxa"/>
            <w:tcBorders>
              <w:top w:val="single" w:sz="4" w:space="0" w:color="auto"/>
              <w:left w:val="single" w:sz="4" w:space="0" w:color="auto"/>
              <w:bottom w:val="single" w:sz="4" w:space="0" w:color="auto"/>
              <w:right w:val="single" w:sz="4" w:space="0" w:color="auto"/>
            </w:tcBorders>
            <w:hideMark/>
          </w:tcPr>
          <w:p w14:paraId="04F55FB0"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Sopa de fideos</w:t>
            </w:r>
          </w:p>
        </w:tc>
      </w:tr>
      <w:tr w:rsidR="00096EBA" w:rsidRPr="00085FBA" w14:paraId="69EA0075"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tcPr>
          <w:p w14:paraId="3180D6F7" w14:textId="77777777" w:rsidR="00096EBA" w:rsidRPr="00085FBA" w:rsidRDefault="00096EBA" w:rsidP="0036552E">
            <w:pPr>
              <w:rPr>
                <w:rFonts w:ascii="Arial" w:hAnsi="Arial" w:cs="Arial"/>
                <w:b/>
                <w:bCs/>
              </w:rPr>
            </w:pPr>
            <w:r w:rsidRPr="00085FBA">
              <w:rPr>
                <w:rFonts w:ascii="Arial" w:hAnsi="Arial" w:cs="Arial"/>
                <w:b/>
                <w:bCs/>
              </w:rPr>
              <w:t>Consomé</w:t>
            </w:r>
          </w:p>
          <w:p w14:paraId="36C39A26" w14:textId="77777777" w:rsidR="00096EBA" w:rsidRPr="00085FBA" w:rsidRDefault="00096EBA" w:rsidP="0036552E">
            <w:pPr>
              <w:autoSpaceDN w:val="0"/>
              <w:rPr>
                <w:rFonts w:ascii="Arial" w:hAnsi="Arial" w:cs="Arial"/>
                <w:b/>
                <w:bCs/>
              </w:rPr>
            </w:pPr>
          </w:p>
        </w:tc>
        <w:tc>
          <w:tcPr>
            <w:tcW w:w="2033" w:type="dxa"/>
            <w:tcBorders>
              <w:top w:val="single" w:sz="4" w:space="0" w:color="auto"/>
              <w:left w:val="single" w:sz="4" w:space="0" w:color="auto"/>
              <w:bottom w:val="single" w:sz="4" w:space="0" w:color="auto"/>
              <w:right w:val="single" w:sz="4" w:space="0" w:color="auto"/>
            </w:tcBorders>
            <w:hideMark/>
          </w:tcPr>
          <w:p w14:paraId="08FD642C"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Consomé ranchero</w:t>
            </w:r>
          </w:p>
        </w:tc>
        <w:tc>
          <w:tcPr>
            <w:tcW w:w="1818" w:type="dxa"/>
            <w:tcBorders>
              <w:top w:val="single" w:sz="4" w:space="0" w:color="auto"/>
              <w:left w:val="single" w:sz="4" w:space="0" w:color="auto"/>
              <w:bottom w:val="single" w:sz="4" w:space="0" w:color="auto"/>
              <w:right w:val="single" w:sz="4" w:space="0" w:color="auto"/>
            </w:tcBorders>
            <w:hideMark/>
          </w:tcPr>
          <w:p w14:paraId="7BF8A095"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Consomé de res con garbanzo y verduras</w:t>
            </w:r>
          </w:p>
        </w:tc>
        <w:tc>
          <w:tcPr>
            <w:tcW w:w="1817" w:type="dxa"/>
            <w:tcBorders>
              <w:top w:val="single" w:sz="4" w:space="0" w:color="auto"/>
              <w:left w:val="single" w:sz="4" w:space="0" w:color="auto"/>
              <w:bottom w:val="single" w:sz="4" w:space="0" w:color="auto"/>
              <w:right w:val="single" w:sz="4" w:space="0" w:color="auto"/>
            </w:tcBorders>
            <w:hideMark/>
          </w:tcPr>
          <w:p w14:paraId="0C35619A"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Consomé de camarón</w:t>
            </w:r>
          </w:p>
        </w:tc>
        <w:tc>
          <w:tcPr>
            <w:tcW w:w="1818" w:type="dxa"/>
            <w:tcBorders>
              <w:top w:val="single" w:sz="4" w:space="0" w:color="auto"/>
              <w:left w:val="single" w:sz="4" w:space="0" w:color="auto"/>
              <w:bottom w:val="single" w:sz="4" w:space="0" w:color="auto"/>
              <w:right w:val="single" w:sz="4" w:space="0" w:color="auto"/>
            </w:tcBorders>
            <w:hideMark/>
          </w:tcPr>
          <w:p w14:paraId="76EE12F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Consomé de pollo con arroz y verduras</w:t>
            </w:r>
          </w:p>
        </w:tc>
        <w:tc>
          <w:tcPr>
            <w:tcW w:w="1818" w:type="dxa"/>
            <w:tcBorders>
              <w:top w:val="single" w:sz="4" w:space="0" w:color="auto"/>
              <w:left w:val="single" w:sz="4" w:space="0" w:color="auto"/>
              <w:bottom w:val="single" w:sz="4" w:space="0" w:color="auto"/>
              <w:right w:val="single" w:sz="4" w:space="0" w:color="auto"/>
            </w:tcBorders>
            <w:hideMark/>
          </w:tcPr>
          <w:p w14:paraId="265A1BD2"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Caldo Xóchitl</w:t>
            </w:r>
          </w:p>
        </w:tc>
      </w:tr>
      <w:tr w:rsidR="00096EBA" w:rsidRPr="00085FBA" w14:paraId="4D2B91B7"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5120790C" w14:textId="77777777" w:rsidR="00096EBA" w:rsidRPr="00085FBA" w:rsidRDefault="00096EBA" w:rsidP="0036552E">
            <w:pPr>
              <w:autoSpaceDN w:val="0"/>
              <w:rPr>
                <w:rFonts w:ascii="Arial" w:hAnsi="Arial" w:cs="Arial"/>
                <w:b/>
                <w:bCs/>
              </w:rPr>
            </w:pPr>
            <w:r w:rsidRPr="00085FBA">
              <w:rPr>
                <w:rFonts w:ascii="Arial" w:hAnsi="Arial" w:cs="Arial"/>
                <w:b/>
                <w:bCs/>
              </w:rPr>
              <w:t xml:space="preserve">Sopa seca </w:t>
            </w:r>
          </w:p>
        </w:tc>
        <w:tc>
          <w:tcPr>
            <w:tcW w:w="2033" w:type="dxa"/>
            <w:tcBorders>
              <w:top w:val="single" w:sz="4" w:space="0" w:color="auto"/>
              <w:left w:val="single" w:sz="4" w:space="0" w:color="auto"/>
              <w:bottom w:val="single" w:sz="4" w:space="0" w:color="auto"/>
              <w:right w:val="single" w:sz="4" w:space="0" w:color="auto"/>
            </w:tcBorders>
            <w:hideMark/>
          </w:tcPr>
          <w:p w14:paraId="65D0947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Arroz a la mostaza con chícharos</w:t>
            </w:r>
          </w:p>
        </w:tc>
        <w:tc>
          <w:tcPr>
            <w:tcW w:w="1818" w:type="dxa"/>
            <w:tcBorders>
              <w:top w:val="single" w:sz="4" w:space="0" w:color="auto"/>
              <w:left w:val="single" w:sz="4" w:space="0" w:color="auto"/>
              <w:bottom w:val="single" w:sz="4" w:space="0" w:color="auto"/>
              <w:right w:val="single" w:sz="4" w:space="0" w:color="auto"/>
            </w:tcBorders>
            <w:hideMark/>
          </w:tcPr>
          <w:p w14:paraId="0DDC10D8"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Arroz  blanco con elote</w:t>
            </w:r>
          </w:p>
        </w:tc>
        <w:tc>
          <w:tcPr>
            <w:tcW w:w="1817" w:type="dxa"/>
            <w:tcBorders>
              <w:top w:val="single" w:sz="4" w:space="0" w:color="auto"/>
              <w:left w:val="single" w:sz="4" w:space="0" w:color="auto"/>
              <w:bottom w:val="single" w:sz="4" w:space="0" w:color="auto"/>
              <w:right w:val="single" w:sz="4" w:space="0" w:color="auto"/>
            </w:tcBorders>
            <w:hideMark/>
          </w:tcPr>
          <w:p w14:paraId="4E7ED4C2"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Espagueti al horno</w:t>
            </w:r>
          </w:p>
        </w:tc>
        <w:tc>
          <w:tcPr>
            <w:tcW w:w="1818" w:type="dxa"/>
            <w:tcBorders>
              <w:top w:val="single" w:sz="4" w:space="0" w:color="auto"/>
              <w:left w:val="single" w:sz="4" w:space="0" w:color="auto"/>
              <w:bottom w:val="single" w:sz="4" w:space="0" w:color="auto"/>
              <w:right w:val="single" w:sz="4" w:space="0" w:color="auto"/>
            </w:tcBorders>
            <w:hideMark/>
          </w:tcPr>
          <w:p w14:paraId="72B4E958"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Arroz a la mexicana</w:t>
            </w:r>
          </w:p>
        </w:tc>
        <w:tc>
          <w:tcPr>
            <w:tcW w:w="1818" w:type="dxa"/>
            <w:tcBorders>
              <w:top w:val="single" w:sz="4" w:space="0" w:color="auto"/>
              <w:left w:val="single" w:sz="4" w:space="0" w:color="auto"/>
              <w:bottom w:val="single" w:sz="4" w:space="0" w:color="auto"/>
              <w:right w:val="single" w:sz="4" w:space="0" w:color="auto"/>
            </w:tcBorders>
            <w:hideMark/>
          </w:tcPr>
          <w:p w14:paraId="2168D121"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Arroz a la poblana</w:t>
            </w:r>
          </w:p>
        </w:tc>
      </w:tr>
      <w:tr w:rsidR="00096EBA" w:rsidRPr="00085FBA" w14:paraId="1AC44F4A" w14:textId="77777777" w:rsidTr="0036552E">
        <w:trPr>
          <w:trHeight w:val="634"/>
          <w:jc w:val="center"/>
        </w:trPr>
        <w:tc>
          <w:tcPr>
            <w:tcW w:w="1601" w:type="dxa"/>
            <w:tcBorders>
              <w:top w:val="single" w:sz="4" w:space="0" w:color="auto"/>
              <w:left w:val="single" w:sz="4" w:space="0" w:color="auto"/>
              <w:bottom w:val="single" w:sz="4" w:space="0" w:color="auto"/>
              <w:right w:val="single" w:sz="4" w:space="0" w:color="auto"/>
            </w:tcBorders>
          </w:tcPr>
          <w:p w14:paraId="1B81F233" w14:textId="77777777" w:rsidR="00096EBA" w:rsidRPr="00085FBA" w:rsidRDefault="00096EBA" w:rsidP="0036552E">
            <w:pPr>
              <w:rPr>
                <w:rFonts w:ascii="Arial" w:hAnsi="Arial" w:cs="Arial"/>
                <w:b/>
                <w:bCs/>
              </w:rPr>
            </w:pPr>
            <w:r w:rsidRPr="00085FBA">
              <w:rPr>
                <w:rFonts w:ascii="Arial" w:hAnsi="Arial" w:cs="Arial"/>
                <w:b/>
              </w:rPr>
              <w:t>Guisado</w:t>
            </w:r>
            <w:r w:rsidRPr="00085FBA">
              <w:rPr>
                <w:rFonts w:ascii="Arial" w:hAnsi="Arial" w:cs="Arial"/>
                <w:b/>
                <w:bCs/>
              </w:rPr>
              <w:t xml:space="preserve"> 1</w:t>
            </w:r>
          </w:p>
          <w:p w14:paraId="63354466" w14:textId="77777777" w:rsidR="00096EBA" w:rsidRPr="00085FBA" w:rsidRDefault="00096EBA" w:rsidP="0036552E">
            <w:pPr>
              <w:autoSpaceDN w:val="0"/>
              <w:rPr>
                <w:rFonts w:ascii="Arial" w:hAnsi="Arial" w:cs="Arial"/>
                <w:b/>
                <w:bCs/>
              </w:rPr>
            </w:pPr>
          </w:p>
        </w:tc>
        <w:tc>
          <w:tcPr>
            <w:tcW w:w="2033" w:type="dxa"/>
            <w:tcBorders>
              <w:top w:val="single" w:sz="4" w:space="0" w:color="auto"/>
              <w:left w:val="single" w:sz="4" w:space="0" w:color="auto"/>
              <w:bottom w:val="single" w:sz="4" w:space="0" w:color="auto"/>
              <w:right w:val="single" w:sz="4" w:space="0" w:color="auto"/>
            </w:tcBorders>
            <w:hideMark/>
          </w:tcPr>
          <w:p w14:paraId="0D8DEDE6"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Medallones de pollo en salsa de champiñones</w:t>
            </w:r>
          </w:p>
        </w:tc>
        <w:tc>
          <w:tcPr>
            <w:tcW w:w="1818" w:type="dxa"/>
            <w:tcBorders>
              <w:top w:val="single" w:sz="4" w:space="0" w:color="auto"/>
              <w:left w:val="single" w:sz="4" w:space="0" w:color="auto"/>
              <w:bottom w:val="single" w:sz="4" w:space="0" w:color="auto"/>
              <w:right w:val="single" w:sz="4" w:space="0" w:color="auto"/>
            </w:tcBorders>
            <w:hideMark/>
          </w:tcPr>
          <w:p w14:paraId="18EC592A"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 Croquetas de papa con queso y jamón </w:t>
            </w:r>
          </w:p>
        </w:tc>
        <w:tc>
          <w:tcPr>
            <w:tcW w:w="1817" w:type="dxa"/>
            <w:tcBorders>
              <w:top w:val="single" w:sz="4" w:space="0" w:color="auto"/>
              <w:left w:val="single" w:sz="4" w:space="0" w:color="auto"/>
              <w:bottom w:val="single" w:sz="4" w:space="0" w:color="auto"/>
              <w:right w:val="single" w:sz="4" w:space="0" w:color="auto"/>
            </w:tcBorders>
            <w:hideMark/>
          </w:tcPr>
          <w:p w14:paraId="3E25541C"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Pescado empapelado con ensalada de verduras mixtas al vapor</w:t>
            </w:r>
          </w:p>
        </w:tc>
        <w:tc>
          <w:tcPr>
            <w:tcW w:w="1818" w:type="dxa"/>
            <w:tcBorders>
              <w:top w:val="single" w:sz="4" w:space="0" w:color="auto"/>
              <w:left w:val="single" w:sz="4" w:space="0" w:color="auto"/>
              <w:bottom w:val="single" w:sz="4" w:space="0" w:color="auto"/>
              <w:right w:val="single" w:sz="4" w:space="0" w:color="auto"/>
            </w:tcBorders>
            <w:hideMark/>
          </w:tcPr>
          <w:p w14:paraId="39188453"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Flautas de pollo</w:t>
            </w:r>
          </w:p>
        </w:tc>
        <w:tc>
          <w:tcPr>
            <w:tcW w:w="1818" w:type="dxa"/>
            <w:tcBorders>
              <w:top w:val="single" w:sz="4" w:space="0" w:color="auto"/>
              <w:left w:val="single" w:sz="4" w:space="0" w:color="auto"/>
              <w:bottom w:val="single" w:sz="4" w:space="0" w:color="auto"/>
              <w:right w:val="single" w:sz="4" w:space="0" w:color="auto"/>
            </w:tcBorders>
            <w:hideMark/>
          </w:tcPr>
          <w:p w14:paraId="7C9928EF"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Cerdo en adobo con papas </w:t>
            </w:r>
          </w:p>
        </w:tc>
      </w:tr>
      <w:tr w:rsidR="00096EBA" w:rsidRPr="00085FBA" w14:paraId="153D0EED"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tcPr>
          <w:p w14:paraId="78228419" w14:textId="77777777" w:rsidR="00096EBA" w:rsidRPr="00085FBA" w:rsidRDefault="00096EBA" w:rsidP="0036552E">
            <w:pPr>
              <w:rPr>
                <w:rFonts w:ascii="Arial" w:hAnsi="Arial" w:cs="Arial"/>
                <w:b/>
                <w:bCs/>
              </w:rPr>
            </w:pPr>
            <w:r w:rsidRPr="00085FBA">
              <w:rPr>
                <w:rFonts w:ascii="Arial" w:hAnsi="Arial" w:cs="Arial"/>
                <w:b/>
                <w:bCs/>
              </w:rPr>
              <w:t>Guisado 2</w:t>
            </w:r>
          </w:p>
          <w:p w14:paraId="5F32B874" w14:textId="77777777" w:rsidR="00096EBA" w:rsidRPr="00085FBA" w:rsidRDefault="00096EBA" w:rsidP="0036552E">
            <w:pPr>
              <w:autoSpaceDN w:val="0"/>
              <w:rPr>
                <w:rFonts w:ascii="Arial" w:hAnsi="Arial" w:cs="Arial"/>
                <w:b/>
                <w:bCs/>
              </w:rPr>
            </w:pPr>
          </w:p>
        </w:tc>
        <w:tc>
          <w:tcPr>
            <w:tcW w:w="2033" w:type="dxa"/>
            <w:tcBorders>
              <w:top w:val="single" w:sz="4" w:space="0" w:color="auto"/>
              <w:left w:val="single" w:sz="4" w:space="0" w:color="auto"/>
              <w:bottom w:val="single" w:sz="4" w:space="0" w:color="auto"/>
              <w:right w:val="single" w:sz="4" w:space="0" w:color="auto"/>
            </w:tcBorders>
            <w:hideMark/>
          </w:tcPr>
          <w:p w14:paraId="37DB2045"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Milanesa de res </w:t>
            </w:r>
          </w:p>
        </w:tc>
        <w:tc>
          <w:tcPr>
            <w:tcW w:w="1818" w:type="dxa"/>
            <w:tcBorders>
              <w:top w:val="single" w:sz="4" w:space="0" w:color="auto"/>
              <w:left w:val="single" w:sz="4" w:space="0" w:color="auto"/>
              <w:bottom w:val="single" w:sz="4" w:space="0" w:color="auto"/>
              <w:right w:val="single" w:sz="4" w:space="0" w:color="auto"/>
            </w:tcBorders>
            <w:hideMark/>
          </w:tcPr>
          <w:p w14:paraId="6C71C0A5"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Res entomatada </w:t>
            </w:r>
          </w:p>
        </w:tc>
        <w:tc>
          <w:tcPr>
            <w:tcW w:w="1817" w:type="dxa"/>
            <w:tcBorders>
              <w:top w:val="single" w:sz="4" w:space="0" w:color="auto"/>
              <w:left w:val="single" w:sz="4" w:space="0" w:color="auto"/>
              <w:bottom w:val="single" w:sz="4" w:space="0" w:color="auto"/>
              <w:right w:val="single" w:sz="4" w:space="0" w:color="auto"/>
            </w:tcBorders>
            <w:hideMark/>
          </w:tcPr>
          <w:p w14:paraId="62F8620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Cochinita pibil</w:t>
            </w:r>
          </w:p>
        </w:tc>
        <w:tc>
          <w:tcPr>
            <w:tcW w:w="1818" w:type="dxa"/>
            <w:tcBorders>
              <w:top w:val="single" w:sz="4" w:space="0" w:color="auto"/>
              <w:left w:val="single" w:sz="4" w:space="0" w:color="auto"/>
              <w:bottom w:val="single" w:sz="4" w:space="0" w:color="auto"/>
              <w:right w:val="single" w:sz="4" w:space="0" w:color="auto"/>
            </w:tcBorders>
            <w:hideMark/>
          </w:tcPr>
          <w:p w14:paraId="6DD518D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Puntas de res a la mexicana </w:t>
            </w:r>
          </w:p>
        </w:tc>
        <w:tc>
          <w:tcPr>
            <w:tcW w:w="1818" w:type="dxa"/>
            <w:tcBorders>
              <w:top w:val="single" w:sz="4" w:space="0" w:color="auto"/>
              <w:left w:val="single" w:sz="4" w:space="0" w:color="auto"/>
              <w:bottom w:val="single" w:sz="4" w:space="0" w:color="auto"/>
              <w:right w:val="single" w:sz="4" w:space="0" w:color="auto"/>
            </w:tcBorders>
            <w:hideMark/>
          </w:tcPr>
          <w:p w14:paraId="23267401"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Pechuga rellena de espinas con queso en caldo de jitomate </w:t>
            </w:r>
          </w:p>
        </w:tc>
      </w:tr>
      <w:tr w:rsidR="00096EBA" w:rsidRPr="00085FBA" w14:paraId="1EBC5B96"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tcPr>
          <w:p w14:paraId="6272554A" w14:textId="77777777" w:rsidR="00096EBA" w:rsidRPr="00085FBA" w:rsidRDefault="00096EBA" w:rsidP="0036552E">
            <w:pPr>
              <w:autoSpaceDN w:val="0"/>
              <w:rPr>
                <w:rFonts w:ascii="Arial" w:hAnsi="Arial" w:cs="Arial"/>
                <w:b/>
                <w:bCs/>
              </w:rPr>
            </w:pPr>
            <w:r w:rsidRPr="00085FBA">
              <w:rPr>
                <w:rFonts w:ascii="Arial" w:hAnsi="Arial" w:cs="Arial"/>
                <w:b/>
                <w:bCs/>
              </w:rPr>
              <w:t>Guisado 3</w:t>
            </w:r>
          </w:p>
        </w:tc>
        <w:tc>
          <w:tcPr>
            <w:tcW w:w="2033" w:type="dxa"/>
            <w:tcBorders>
              <w:top w:val="single" w:sz="4" w:space="0" w:color="auto"/>
              <w:left w:val="single" w:sz="4" w:space="0" w:color="auto"/>
              <w:bottom w:val="single" w:sz="4" w:space="0" w:color="auto"/>
              <w:right w:val="single" w:sz="4" w:space="0" w:color="auto"/>
            </w:tcBorders>
          </w:tcPr>
          <w:p w14:paraId="573EE4C1"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Cerdo en salsa verde con verdolagas</w:t>
            </w:r>
          </w:p>
        </w:tc>
        <w:tc>
          <w:tcPr>
            <w:tcW w:w="1818" w:type="dxa"/>
            <w:tcBorders>
              <w:top w:val="single" w:sz="4" w:space="0" w:color="auto"/>
              <w:left w:val="single" w:sz="4" w:space="0" w:color="auto"/>
              <w:bottom w:val="single" w:sz="4" w:space="0" w:color="auto"/>
              <w:right w:val="single" w:sz="4" w:space="0" w:color="auto"/>
            </w:tcBorders>
          </w:tcPr>
          <w:p w14:paraId="22DA9708"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Fajitas de pollo a la campesina </w:t>
            </w:r>
          </w:p>
        </w:tc>
        <w:tc>
          <w:tcPr>
            <w:tcW w:w="1817" w:type="dxa"/>
            <w:tcBorders>
              <w:top w:val="single" w:sz="4" w:space="0" w:color="auto"/>
              <w:left w:val="single" w:sz="4" w:space="0" w:color="auto"/>
              <w:bottom w:val="single" w:sz="4" w:space="0" w:color="auto"/>
              <w:right w:val="single" w:sz="4" w:space="0" w:color="auto"/>
            </w:tcBorders>
          </w:tcPr>
          <w:p w14:paraId="36E0DC5B"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Pollo a la Reyna </w:t>
            </w:r>
          </w:p>
        </w:tc>
        <w:tc>
          <w:tcPr>
            <w:tcW w:w="1818" w:type="dxa"/>
            <w:tcBorders>
              <w:top w:val="single" w:sz="4" w:space="0" w:color="auto"/>
              <w:left w:val="single" w:sz="4" w:space="0" w:color="auto"/>
              <w:bottom w:val="single" w:sz="4" w:space="0" w:color="auto"/>
              <w:right w:val="single" w:sz="4" w:space="0" w:color="auto"/>
            </w:tcBorders>
          </w:tcPr>
          <w:p w14:paraId="6B726FB7"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Chuleta de cerdo a la hawaiana con puré de papa </w:t>
            </w:r>
          </w:p>
        </w:tc>
        <w:tc>
          <w:tcPr>
            <w:tcW w:w="1818" w:type="dxa"/>
            <w:tcBorders>
              <w:top w:val="single" w:sz="4" w:space="0" w:color="auto"/>
              <w:left w:val="single" w:sz="4" w:space="0" w:color="auto"/>
              <w:bottom w:val="single" w:sz="4" w:space="0" w:color="auto"/>
              <w:right w:val="single" w:sz="4" w:space="0" w:color="auto"/>
            </w:tcBorders>
          </w:tcPr>
          <w:p w14:paraId="2034A576"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Carne asada con chilaquiles verdes</w:t>
            </w:r>
          </w:p>
        </w:tc>
      </w:tr>
      <w:tr w:rsidR="00096EBA" w:rsidRPr="00085FBA" w14:paraId="01D7792C"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3B125A6A" w14:textId="77777777" w:rsidR="00096EBA" w:rsidRPr="00085FBA" w:rsidRDefault="00096EBA" w:rsidP="0036552E">
            <w:pPr>
              <w:autoSpaceDN w:val="0"/>
              <w:rPr>
                <w:rFonts w:ascii="Arial" w:hAnsi="Arial" w:cs="Arial"/>
                <w:b/>
                <w:bCs/>
              </w:rPr>
            </w:pPr>
            <w:r w:rsidRPr="00085FBA">
              <w:rPr>
                <w:rFonts w:ascii="Arial" w:hAnsi="Arial" w:cs="Arial"/>
                <w:b/>
                <w:bCs/>
              </w:rPr>
              <w:t>Opción 1</w:t>
            </w:r>
          </w:p>
        </w:tc>
        <w:tc>
          <w:tcPr>
            <w:tcW w:w="2033" w:type="dxa"/>
            <w:tcBorders>
              <w:top w:val="single" w:sz="4" w:space="0" w:color="auto"/>
              <w:left w:val="single" w:sz="4" w:space="0" w:color="auto"/>
              <w:bottom w:val="single" w:sz="4" w:space="0" w:color="auto"/>
              <w:right w:val="single" w:sz="4" w:space="0" w:color="auto"/>
            </w:tcBorders>
            <w:hideMark/>
          </w:tcPr>
          <w:p w14:paraId="4A2374F1"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Pechuga  a la plancha</w:t>
            </w:r>
          </w:p>
        </w:tc>
        <w:tc>
          <w:tcPr>
            <w:tcW w:w="1818" w:type="dxa"/>
            <w:tcBorders>
              <w:top w:val="single" w:sz="4" w:space="0" w:color="auto"/>
              <w:left w:val="single" w:sz="4" w:space="0" w:color="auto"/>
              <w:bottom w:val="single" w:sz="4" w:space="0" w:color="auto"/>
              <w:right w:val="single" w:sz="4" w:space="0" w:color="auto"/>
            </w:tcBorders>
            <w:hideMark/>
          </w:tcPr>
          <w:p w14:paraId="4D4A129F"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Pechuga  a la plancha</w:t>
            </w:r>
          </w:p>
        </w:tc>
        <w:tc>
          <w:tcPr>
            <w:tcW w:w="1817" w:type="dxa"/>
            <w:tcBorders>
              <w:top w:val="single" w:sz="4" w:space="0" w:color="auto"/>
              <w:left w:val="single" w:sz="4" w:space="0" w:color="auto"/>
              <w:bottom w:val="single" w:sz="4" w:space="0" w:color="auto"/>
              <w:right w:val="single" w:sz="4" w:space="0" w:color="auto"/>
            </w:tcBorders>
            <w:hideMark/>
          </w:tcPr>
          <w:p w14:paraId="2DB94C22"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Pechuga  a la plancha</w:t>
            </w:r>
          </w:p>
        </w:tc>
        <w:tc>
          <w:tcPr>
            <w:tcW w:w="1818" w:type="dxa"/>
            <w:tcBorders>
              <w:top w:val="single" w:sz="4" w:space="0" w:color="auto"/>
              <w:left w:val="single" w:sz="4" w:space="0" w:color="auto"/>
              <w:bottom w:val="single" w:sz="4" w:space="0" w:color="auto"/>
              <w:right w:val="single" w:sz="4" w:space="0" w:color="auto"/>
            </w:tcBorders>
            <w:hideMark/>
          </w:tcPr>
          <w:p w14:paraId="38AA7D2F"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Pechuga  a la plancha</w:t>
            </w:r>
          </w:p>
        </w:tc>
        <w:tc>
          <w:tcPr>
            <w:tcW w:w="1818" w:type="dxa"/>
            <w:tcBorders>
              <w:top w:val="single" w:sz="4" w:space="0" w:color="auto"/>
              <w:left w:val="single" w:sz="4" w:space="0" w:color="auto"/>
              <w:bottom w:val="single" w:sz="4" w:space="0" w:color="auto"/>
              <w:right w:val="single" w:sz="4" w:space="0" w:color="auto"/>
            </w:tcBorders>
            <w:hideMark/>
          </w:tcPr>
          <w:p w14:paraId="7F913CD3"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Pechuga  a la plancha</w:t>
            </w:r>
          </w:p>
        </w:tc>
      </w:tr>
      <w:tr w:rsidR="00096EBA" w:rsidRPr="00085FBA" w14:paraId="64D35146"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42502CAE" w14:textId="77777777" w:rsidR="00096EBA" w:rsidRPr="00085FBA" w:rsidRDefault="00096EBA" w:rsidP="0036552E">
            <w:pPr>
              <w:autoSpaceDN w:val="0"/>
              <w:rPr>
                <w:rFonts w:ascii="Arial" w:hAnsi="Arial" w:cs="Arial"/>
                <w:b/>
                <w:bCs/>
              </w:rPr>
            </w:pPr>
            <w:r w:rsidRPr="00085FBA">
              <w:rPr>
                <w:rFonts w:ascii="Arial" w:hAnsi="Arial" w:cs="Arial"/>
                <w:b/>
                <w:bCs/>
              </w:rPr>
              <w:t>Opción 2</w:t>
            </w:r>
          </w:p>
        </w:tc>
        <w:tc>
          <w:tcPr>
            <w:tcW w:w="2033" w:type="dxa"/>
            <w:tcBorders>
              <w:top w:val="single" w:sz="4" w:space="0" w:color="auto"/>
              <w:left w:val="single" w:sz="4" w:space="0" w:color="auto"/>
              <w:bottom w:val="single" w:sz="4" w:space="0" w:color="auto"/>
              <w:right w:val="single" w:sz="4" w:space="0" w:color="auto"/>
            </w:tcBorders>
            <w:hideMark/>
          </w:tcPr>
          <w:p w14:paraId="18CEE2B0"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Carne asada</w:t>
            </w:r>
          </w:p>
        </w:tc>
        <w:tc>
          <w:tcPr>
            <w:tcW w:w="1818" w:type="dxa"/>
            <w:tcBorders>
              <w:top w:val="single" w:sz="4" w:space="0" w:color="auto"/>
              <w:left w:val="single" w:sz="4" w:space="0" w:color="auto"/>
              <w:bottom w:val="single" w:sz="4" w:space="0" w:color="auto"/>
              <w:right w:val="single" w:sz="4" w:space="0" w:color="auto"/>
            </w:tcBorders>
            <w:hideMark/>
          </w:tcPr>
          <w:p w14:paraId="53DB2B6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Carne asada</w:t>
            </w:r>
          </w:p>
        </w:tc>
        <w:tc>
          <w:tcPr>
            <w:tcW w:w="1817" w:type="dxa"/>
            <w:tcBorders>
              <w:top w:val="single" w:sz="4" w:space="0" w:color="auto"/>
              <w:left w:val="single" w:sz="4" w:space="0" w:color="auto"/>
              <w:bottom w:val="single" w:sz="4" w:space="0" w:color="auto"/>
              <w:right w:val="single" w:sz="4" w:space="0" w:color="auto"/>
            </w:tcBorders>
            <w:hideMark/>
          </w:tcPr>
          <w:p w14:paraId="1A1C70AD"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Carne asada</w:t>
            </w:r>
          </w:p>
        </w:tc>
        <w:tc>
          <w:tcPr>
            <w:tcW w:w="1818" w:type="dxa"/>
            <w:tcBorders>
              <w:top w:val="single" w:sz="4" w:space="0" w:color="auto"/>
              <w:left w:val="single" w:sz="4" w:space="0" w:color="auto"/>
              <w:bottom w:val="single" w:sz="4" w:space="0" w:color="auto"/>
              <w:right w:val="single" w:sz="4" w:space="0" w:color="auto"/>
            </w:tcBorders>
            <w:hideMark/>
          </w:tcPr>
          <w:p w14:paraId="501B4C0D"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Carne asada</w:t>
            </w:r>
          </w:p>
        </w:tc>
        <w:tc>
          <w:tcPr>
            <w:tcW w:w="1818" w:type="dxa"/>
            <w:tcBorders>
              <w:top w:val="single" w:sz="4" w:space="0" w:color="auto"/>
              <w:left w:val="single" w:sz="4" w:space="0" w:color="auto"/>
              <w:bottom w:val="single" w:sz="4" w:space="0" w:color="auto"/>
              <w:right w:val="single" w:sz="4" w:space="0" w:color="auto"/>
            </w:tcBorders>
            <w:hideMark/>
          </w:tcPr>
          <w:p w14:paraId="42417932"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Carne asada</w:t>
            </w:r>
          </w:p>
        </w:tc>
      </w:tr>
      <w:tr w:rsidR="00096EBA" w:rsidRPr="00085FBA" w14:paraId="34064E1B"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19E1C9AB" w14:textId="77777777" w:rsidR="00096EBA" w:rsidRPr="00085FBA" w:rsidRDefault="00096EBA" w:rsidP="0036552E">
            <w:pPr>
              <w:autoSpaceDN w:val="0"/>
              <w:rPr>
                <w:rFonts w:ascii="Arial" w:hAnsi="Arial" w:cs="Arial"/>
                <w:b/>
                <w:bCs/>
              </w:rPr>
            </w:pPr>
            <w:r w:rsidRPr="00085FBA">
              <w:rPr>
                <w:rFonts w:ascii="Arial" w:hAnsi="Arial" w:cs="Arial"/>
                <w:b/>
                <w:bCs/>
              </w:rPr>
              <w:t xml:space="preserve">Opción 2.1 </w:t>
            </w:r>
          </w:p>
        </w:tc>
        <w:tc>
          <w:tcPr>
            <w:tcW w:w="2033" w:type="dxa"/>
            <w:tcBorders>
              <w:top w:val="single" w:sz="4" w:space="0" w:color="auto"/>
              <w:left w:val="single" w:sz="4" w:space="0" w:color="auto"/>
              <w:bottom w:val="single" w:sz="4" w:space="0" w:color="auto"/>
              <w:right w:val="single" w:sz="4" w:space="0" w:color="auto"/>
            </w:tcBorders>
            <w:hideMark/>
          </w:tcPr>
          <w:p w14:paraId="0602536E"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Ensalada de atún </w:t>
            </w:r>
          </w:p>
        </w:tc>
        <w:tc>
          <w:tcPr>
            <w:tcW w:w="1818" w:type="dxa"/>
            <w:tcBorders>
              <w:top w:val="single" w:sz="4" w:space="0" w:color="auto"/>
              <w:left w:val="single" w:sz="4" w:space="0" w:color="auto"/>
              <w:bottom w:val="single" w:sz="4" w:space="0" w:color="auto"/>
              <w:right w:val="single" w:sz="4" w:space="0" w:color="auto"/>
            </w:tcBorders>
            <w:hideMark/>
          </w:tcPr>
          <w:p w14:paraId="2247602E"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Ensalada de atún</w:t>
            </w:r>
          </w:p>
        </w:tc>
        <w:tc>
          <w:tcPr>
            <w:tcW w:w="1817" w:type="dxa"/>
            <w:tcBorders>
              <w:top w:val="single" w:sz="4" w:space="0" w:color="auto"/>
              <w:left w:val="single" w:sz="4" w:space="0" w:color="auto"/>
              <w:bottom w:val="single" w:sz="4" w:space="0" w:color="auto"/>
              <w:right w:val="single" w:sz="4" w:space="0" w:color="auto"/>
            </w:tcBorders>
            <w:hideMark/>
          </w:tcPr>
          <w:p w14:paraId="2741878C"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Ensalada de atún</w:t>
            </w:r>
          </w:p>
        </w:tc>
        <w:tc>
          <w:tcPr>
            <w:tcW w:w="1818" w:type="dxa"/>
            <w:tcBorders>
              <w:top w:val="single" w:sz="4" w:space="0" w:color="auto"/>
              <w:left w:val="single" w:sz="4" w:space="0" w:color="auto"/>
              <w:bottom w:val="single" w:sz="4" w:space="0" w:color="auto"/>
              <w:right w:val="single" w:sz="4" w:space="0" w:color="auto"/>
            </w:tcBorders>
            <w:hideMark/>
          </w:tcPr>
          <w:p w14:paraId="17F9E09A"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Ensalada de atún</w:t>
            </w:r>
          </w:p>
        </w:tc>
        <w:tc>
          <w:tcPr>
            <w:tcW w:w="1818" w:type="dxa"/>
            <w:tcBorders>
              <w:top w:val="single" w:sz="4" w:space="0" w:color="auto"/>
              <w:left w:val="single" w:sz="4" w:space="0" w:color="auto"/>
              <w:bottom w:val="single" w:sz="4" w:space="0" w:color="auto"/>
              <w:right w:val="single" w:sz="4" w:space="0" w:color="auto"/>
            </w:tcBorders>
            <w:hideMark/>
          </w:tcPr>
          <w:p w14:paraId="682A2625"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Ensalada de atún</w:t>
            </w:r>
          </w:p>
        </w:tc>
      </w:tr>
      <w:tr w:rsidR="00096EBA" w:rsidRPr="00085FBA" w14:paraId="0F5F17F0"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70EF3487" w14:textId="77777777" w:rsidR="00096EBA" w:rsidRPr="00085FBA" w:rsidRDefault="00096EBA" w:rsidP="0036552E">
            <w:pPr>
              <w:autoSpaceDN w:val="0"/>
              <w:rPr>
                <w:rFonts w:ascii="Arial" w:hAnsi="Arial" w:cs="Arial"/>
                <w:b/>
                <w:bCs/>
              </w:rPr>
            </w:pPr>
            <w:r w:rsidRPr="00085FBA">
              <w:rPr>
                <w:rFonts w:ascii="Arial" w:hAnsi="Arial" w:cs="Arial"/>
                <w:b/>
                <w:bCs/>
              </w:rPr>
              <w:t>Opción  3</w:t>
            </w:r>
          </w:p>
        </w:tc>
        <w:tc>
          <w:tcPr>
            <w:tcW w:w="2033" w:type="dxa"/>
            <w:tcBorders>
              <w:top w:val="single" w:sz="4" w:space="0" w:color="auto"/>
              <w:left w:val="single" w:sz="4" w:space="0" w:color="auto"/>
              <w:bottom w:val="single" w:sz="4" w:space="0" w:color="auto"/>
              <w:right w:val="single" w:sz="4" w:space="0" w:color="auto"/>
            </w:tcBorders>
            <w:hideMark/>
          </w:tcPr>
          <w:p w14:paraId="23BF0D4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Filete de pescado</w:t>
            </w:r>
          </w:p>
        </w:tc>
        <w:tc>
          <w:tcPr>
            <w:tcW w:w="1818" w:type="dxa"/>
            <w:tcBorders>
              <w:top w:val="single" w:sz="4" w:space="0" w:color="auto"/>
              <w:left w:val="single" w:sz="4" w:space="0" w:color="auto"/>
              <w:bottom w:val="single" w:sz="4" w:space="0" w:color="auto"/>
              <w:right w:val="single" w:sz="4" w:space="0" w:color="auto"/>
            </w:tcBorders>
            <w:hideMark/>
          </w:tcPr>
          <w:p w14:paraId="736CA4AB"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Filete de pescado </w:t>
            </w:r>
          </w:p>
        </w:tc>
        <w:tc>
          <w:tcPr>
            <w:tcW w:w="1817" w:type="dxa"/>
            <w:tcBorders>
              <w:top w:val="single" w:sz="4" w:space="0" w:color="auto"/>
              <w:left w:val="single" w:sz="4" w:space="0" w:color="auto"/>
              <w:bottom w:val="single" w:sz="4" w:space="0" w:color="auto"/>
              <w:right w:val="single" w:sz="4" w:space="0" w:color="auto"/>
            </w:tcBorders>
            <w:hideMark/>
          </w:tcPr>
          <w:p w14:paraId="29F6327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Filete de pescado </w:t>
            </w:r>
          </w:p>
        </w:tc>
        <w:tc>
          <w:tcPr>
            <w:tcW w:w="1818" w:type="dxa"/>
            <w:tcBorders>
              <w:top w:val="single" w:sz="4" w:space="0" w:color="auto"/>
              <w:left w:val="single" w:sz="4" w:space="0" w:color="auto"/>
              <w:bottom w:val="single" w:sz="4" w:space="0" w:color="auto"/>
              <w:right w:val="single" w:sz="4" w:space="0" w:color="auto"/>
            </w:tcBorders>
            <w:hideMark/>
          </w:tcPr>
          <w:p w14:paraId="64FA4935"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Filete de pescado </w:t>
            </w:r>
          </w:p>
        </w:tc>
        <w:tc>
          <w:tcPr>
            <w:tcW w:w="1818" w:type="dxa"/>
            <w:tcBorders>
              <w:top w:val="single" w:sz="4" w:space="0" w:color="auto"/>
              <w:left w:val="single" w:sz="4" w:space="0" w:color="auto"/>
              <w:bottom w:val="single" w:sz="4" w:space="0" w:color="auto"/>
              <w:right w:val="single" w:sz="4" w:space="0" w:color="auto"/>
            </w:tcBorders>
            <w:hideMark/>
          </w:tcPr>
          <w:p w14:paraId="70D7518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Filete de pescado </w:t>
            </w:r>
          </w:p>
        </w:tc>
      </w:tr>
      <w:tr w:rsidR="00096EBA" w:rsidRPr="00085FBA" w14:paraId="1B5A31D5" w14:textId="77777777" w:rsidTr="0036552E">
        <w:trPr>
          <w:trHeight w:val="758"/>
          <w:jc w:val="center"/>
        </w:trPr>
        <w:tc>
          <w:tcPr>
            <w:tcW w:w="1601" w:type="dxa"/>
            <w:tcBorders>
              <w:top w:val="single" w:sz="4" w:space="0" w:color="auto"/>
              <w:left w:val="single" w:sz="4" w:space="0" w:color="auto"/>
              <w:bottom w:val="single" w:sz="4" w:space="0" w:color="auto"/>
              <w:right w:val="single" w:sz="4" w:space="0" w:color="auto"/>
            </w:tcBorders>
            <w:hideMark/>
          </w:tcPr>
          <w:p w14:paraId="4E2603B7" w14:textId="77777777" w:rsidR="00096EBA" w:rsidRPr="00085FBA" w:rsidRDefault="00096EBA" w:rsidP="0036552E">
            <w:pPr>
              <w:autoSpaceDN w:val="0"/>
              <w:rPr>
                <w:rFonts w:ascii="Arial" w:hAnsi="Arial" w:cs="Arial"/>
                <w:b/>
                <w:bCs/>
              </w:rPr>
            </w:pPr>
            <w:r w:rsidRPr="00085FBA">
              <w:rPr>
                <w:rFonts w:ascii="Arial" w:hAnsi="Arial" w:cs="Arial"/>
                <w:b/>
                <w:bCs/>
              </w:rPr>
              <w:t xml:space="preserve">Opción ensalada de verduras con proteína </w:t>
            </w:r>
          </w:p>
        </w:tc>
        <w:tc>
          <w:tcPr>
            <w:tcW w:w="2033" w:type="dxa"/>
            <w:tcBorders>
              <w:top w:val="single" w:sz="4" w:space="0" w:color="auto"/>
              <w:left w:val="single" w:sz="4" w:space="0" w:color="auto"/>
              <w:bottom w:val="single" w:sz="4" w:space="0" w:color="auto"/>
              <w:right w:val="single" w:sz="4" w:space="0" w:color="auto"/>
            </w:tcBorders>
            <w:hideMark/>
          </w:tcPr>
          <w:p w14:paraId="23695FCB"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Ensalada de verduras mixtas con tiras de pollo marinado </w:t>
            </w:r>
          </w:p>
        </w:tc>
        <w:tc>
          <w:tcPr>
            <w:tcW w:w="1818" w:type="dxa"/>
            <w:tcBorders>
              <w:top w:val="single" w:sz="4" w:space="0" w:color="auto"/>
              <w:left w:val="single" w:sz="4" w:space="0" w:color="auto"/>
              <w:bottom w:val="single" w:sz="4" w:space="0" w:color="auto"/>
              <w:right w:val="single" w:sz="4" w:space="0" w:color="auto"/>
            </w:tcBorders>
            <w:hideMark/>
          </w:tcPr>
          <w:p w14:paraId="1C8CC032"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Ensalada del chef</w:t>
            </w:r>
          </w:p>
        </w:tc>
        <w:tc>
          <w:tcPr>
            <w:tcW w:w="1817" w:type="dxa"/>
            <w:tcBorders>
              <w:top w:val="single" w:sz="4" w:space="0" w:color="auto"/>
              <w:left w:val="single" w:sz="4" w:space="0" w:color="auto"/>
              <w:bottom w:val="single" w:sz="4" w:space="0" w:color="auto"/>
              <w:right w:val="single" w:sz="4" w:space="0" w:color="auto"/>
            </w:tcBorders>
            <w:hideMark/>
          </w:tcPr>
          <w:p w14:paraId="5EB602A6"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Ensalada de verduras  con atún </w:t>
            </w:r>
          </w:p>
        </w:tc>
        <w:tc>
          <w:tcPr>
            <w:tcW w:w="1818" w:type="dxa"/>
            <w:tcBorders>
              <w:top w:val="single" w:sz="4" w:space="0" w:color="auto"/>
              <w:left w:val="single" w:sz="4" w:space="0" w:color="auto"/>
              <w:bottom w:val="single" w:sz="4" w:space="0" w:color="auto"/>
              <w:right w:val="single" w:sz="4" w:space="0" w:color="auto"/>
            </w:tcBorders>
            <w:hideMark/>
          </w:tcPr>
          <w:p w14:paraId="079074E6"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Ensalada cesar con pollo </w:t>
            </w:r>
          </w:p>
        </w:tc>
        <w:tc>
          <w:tcPr>
            <w:tcW w:w="1818" w:type="dxa"/>
            <w:tcBorders>
              <w:top w:val="single" w:sz="4" w:space="0" w:color="auto"/>
              <w:left w:val="single" w:sz="4" w:space="0" w:color="auto"/>
              <w:bottom w:val="single" w:sz="4" w:space="0" w:color="auto"/>
              <w:right w:val="single" w:sz="4" w:space="0" w:color="auto"/>
            </w:tcBorders>
            <w:hideMark/>
          </w:tcPr>
          <w:p w14:paraId="4BE13FD2"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Ensalada del chef</w:t>
            </w:r>
          </w:p>
        </w:tc>
      </w:tr>
      <w:tr w:rsidR="00096EBA" w:rsidRPr="00085FBA" w14:paraId="682AD6DD"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tcPr>
          <w:p w14:paraId="6E368A59" w14:textId="77777777" w:rsidR="00096EBA" w:rsidRPr="00085FBA" w:rsidRDefault="00096EBA" w:rsidP="0036552E">
            <w:pPr>
              <w:autoSpaceDN w:val="0"/>
              <w:rPr>
                <w:rFonts w:ascii="Arial" w:hAnsi="Arial" w:cs="Arial"/>
                <w:b/>
                <w:bCs/>
              </w:rPr>
            </w:pPr>
            <w:r w:rsidRPr="00085FBA">
              <w:rPr>
                <w:rFonts w:ascii="Arial" w:hAnsi="Arial" w:cs="Arial"/>
                <w:b/>
                <w:bCs/>
              </w:rPr>
              <w:t xml:space="preserve">Platillo alternativo a la carne </w:t>
            </w:r>
          </w:p>
        </w:tc>
        <w:tc>
          <w:tcPr>
            <w:tcW w:w="2033" w:type="dxa"/>
            <w:tcBorders>
              <w:top w:val="single" w:sz="4" w:space="0" w:color="auto"/>
              <w:left w:val="single" w:sz="4" w:space="0" w:color="auto"/>
              <w:bottom w:val="single" w:sz="4" w:space="0" w:color="auto"/>
              <w:right w:val="single" w:sz="4" w:space="0" w:color="auto"/>
            </w:tcBorders>
          </w:tcPr>
          <w:p w14:paraId="3D666D98"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Calabacitas rellenas de queso </w:t>
            </w:r>
          </w:p>
        </w:tc>
        <w:tc>
          <w:tcPr>
            <w:tcW w:w="1818" w:type="dxa"/>
            <w:tcBorders>
              <w:top w:val="single" w:sz="4" w:space="0" w:color="auto"/>
              <w:left w:val="single" w:sz="4" w:space="0" w:color="auto"/>
              <w:bottom w:val="single" w:sz="4" w:space="0" w:color="auto"/>
              <w:right w:val="single" w:sz="4" w:space="0" w:color="auto"/>
            </w:tcBorders>
          </w:tcPr>
          <w:p w14:paraId="1D874466"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Soufflé de verduras </w:t>
            </w:r>
          </w:p>
        </w:tc>
        <w:tc>
          <w:tcPr>
            <w:tcW w:w="1817" w:type="dxa"/>
            <w:tcBorders>
              <w:top w:val="single" w:sz="4" w:space="0" w:color="auto"/>
              <w:left w:val="single" w:sz="4" w:space="0" w:color="auto"/>
              <w:bottom w:val="single" w:sz="4" w:space="0" w:color="auto"/>
              <w:right w:val="single" w:sz="4" w:space="0" w:color="auto"/>
            </w:tcBorders>
          </w:tcPr>
          <w:p w14:paraId="6957D146"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Tortitas de amaranto con queso en salsa verde </w:t>
            </w:r>
          </w:p>
        </w:tc>
        <w:tc>
          <w:tcPr>
            <w:tcW w:w="1818" w:type="dxa"/>
            <w:tcBorders>
              <w:top w:val="single" w:sz="4" w:space="0" w:color="auto"/>
              <w:left w:val="single" w:sz="4" w:space="0" w:color="auto"/>
              <w:bottom w:val="single" w:sz="4" w:space="0" w:color="auto"/>
              <w:right w:val="single" w:sz="4" w:space="0" w:color="auto"/>
            </w:tcBorders>
          </w:tcPr>
          <w:p w14:paraId="69044A8F"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Quesadillas de papa y queso </w:t>
            </w:r>
          </w:p>
        </w:tc>
        <w:tc>
          <w:tcPr>
            <w:tcW w:w="1818" w:type="dxa"/>
            <w:tcBorders>
              <w:top w:val="single" w:sz="4" w:space="0" w:color="auto"/>
              <w:left w:val="single" w:sz="4" w:space="0" w:color="auto"/>
              <w:bottom w:val="single" w:sz="4" w:space="0" w:color="auto"/>
              <w:right w:val="single" w:sz="4" w:space="0" w:color="auto"/>
            </w:tcBorders>
          </w:tcPr>
          <w:p w14:paraId="64AD51DF"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Nopales navegantes</w:t>
            </w:r>
          </w:p>
        </w:tc>
      </w:tr>
      <w:tr w:rsidR="00096EBA" w:rsidRPr="00085FBA" w14:paraId="4192BA4D"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4E81C9FB" w14:textId="77777777" w:rsidR="00096EBA" w:rsidRPr="00085FBA" w:rsidRDefault="00096EBA" w:rsidP="0036552E">
            <w:pPr>
              <w:autoSpaceDN w:val="0"/>
              <w:rPr>
                <w:rFonts w:ascii="Arial" w:hAnsi="Arial" w:cs="Arial"/>
                <w:b/>
                <w:bCs/>
              </w:rPr>
            </w:pPr>
            <w:r w:rsidRPr="00085FBA">
              <w:rPr>
                <w:rFonts w:ascii="Arial" w:hAnsi="Arial" w:cs="Arial"/>
                <w:b/>
                <w:bCs/>
              </w:rPr>
              <w:t>Postre 1</w:t>
            </w:r>
          </w:p>
        </w:tc>
        <w:tc>
          <w:tcPr>
            <w:tcW w:w="2033" w:type="dxa"/>
            <w:tcBorders>
              <w:top w:val="single" w:sz="4" w:space="0" w:color="auto"/>
              <w:left w:val="single" w:sz="4" w:space="0" w:color="auto"/>
              <w:bottom w:val="single" w:sz="4" w:space="0" w:color="auto"/>
              <w:right w:val="single" w:sz="4" w:space="0" w:color="auto"/>
            </w:tcBorders>
            <w:hideMark/>
          </w:tcPr>
          <w:p w14:paraId="642E7906"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Helado de nuez</w:t>
            </w:r>
          </w:p>
        </w:tc>
        <w:tc>
          <w:tcPr>
            <w:tcW w:w="1818" w:type="dxa"/>
            <w:tcBorders>
              <w:top w:val="single" w:sz="4" w:space="0" w:color="auto"/>
              <w:left w:val="single" w:sz="4" w:space="0" w:color="auto"/>
              <w:bottom w:val="single" w:sz="4" w:space="0" w:color="auto"/>
              <w:right w:val="single" w:sz="4" w:space="0" w:color="auto"/>
            </w:tcBorders>
            <w:hideMark/>
          </w:tcPr>
          <w:p w14:paraId="65E5C906"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Berlinesa </w:t>
            </w:r>
          </w:p>
        </w:tc>
        <w:tc>
          <w:tcPr>
            <w:tcW w:w="1817" w:type="dxa"/>
            <w:tcBorders>
              <w:top w:val="single" w:sz="4" w:space="0" w:color="auto"/>
              <w:left w:val="single" w:sz="4" w:space="0" w:color="auto"/>
              <w:bottom w:val="single" w:sz="4" w:space="0" w:color="auto"/>
              <w:right w:val="single" w:sz="4" w:space="0" w:color="auto"/>
            </w:tcBorders>
            <w:hideMark/>
          </w:tcPr>
          <w:p w14:paraId="3B5DCFF5"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Mousse de chocolate </w:t>
            </w:r>
          </w:p>
        </w:tc>
        <w:tc>
          <w:tcPr>
            <w:tcW w:w="1818" w:type="dxa"/>
            <w:tcBorders>
              <w:top w:val="single" w:sz="4" w:space="0" w:color="auto"/>
              <w:left w:val="single" w:sz="4" w:space="0" w:color="auto"/>
              <w:bottom w:val="single" w:sz="4" w:space="0" w:color="auto"/>
              <w:right w:val="single" w:sz="4" w:space="0" w:color="auto"/>
            </w:tcBorders>
            <w:hideMark/>
          </w:tcPr>
          <w:p w14:paraId="18FFCF9C"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Pastel de tres leches </w:t>
            </w:r>
          </w:p>
        </w:tc>
        <w:tc>
          <w:tcPr>
            <w:tcW w:w="1818" w:type="dxa"/>
            <w:tcBorders>
              <w:top w:val="single" w:sz="4" w:space="0" w:color="auto"/>
              <w:left w:val="single" w:sz="4" w:space="0" w:color="auto"/>
              <w:bottom w:val="single" w:sz="4" w:space="0" w:color="auto"/>
              <w:right w:val="single" w:sz="4" w:space="0" w:color="auto"/>
            </w:tcBorders>
            <w:hideMark/>
          </w:tcPr>
          <w:p w14:paraId="28CC52D7"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Gelatina  bicolor de  limón con pistache </w:t>
            </w:r>
          </w:p>
        </w:tc>
      </w:tr>
      <w:tr w:rsidR="00096EBA" w:rsidRPr="00085FBA" w14:paraId="215D9BC9"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3501FEA7" w14:textId="77777777" w:rsidR="00096EBA" w:rsidRPr="00085FBA" w:rsidRDefault="00096EBA" w:rsidP="0036552E">
            <w:pPr>
              <w:autoSpaceDN w:val="0"/>
              <w:rPr>
                <w:rFonts w:ascii="Arial" w:hAnsi="Arial" w:cs="Arial"/>
                <w:b/>
                <w:bCs/>
              </w:rPr>
            </w:pPr>
            <w:r w:rsidRPr="00085FBA">
              <w:rPr>
                <w:rFonts w:ascii="Arial" w:hAnsi="Arial" w:cs="Arial"/>
                <w:b/>
                <w:bCs/>
              </w:rPr>
              <w:t>Postre 2</w:t>
            </w:r>
          </w:p>
        </w:tc>
        <w:tc>
          <w:tcPr>
            <w:tcW w:w="2033" w:type="dxa"/>
            <w:tcBorders>
              <w:top w:val="single" w:sz="4" w:space="0" w:color="auto"/>
              <w:left w:val="single" w:sz="4" w:space="0" w:color="auto"/>
              <w:bottom w:val="single" w:sz="4" w:space="0" w:color="auto"/>
              <w:right w:val="single" w:sz="4" w:space="0" w:color="auto"/>
            </w:tcBorders>
            <w:hideMark/>
          </w:tcPr>
          <w:p w14:paraId="28932EFA"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Gelatina de fresa con pasitas</w:t>
            </w:r>
          </w:p>
        </w:tc>
        <w:tc>
          <w:tcPr>
            <w:tcW w:w="1818" w:type="dxa"/>
            <w:tcBorders>
              <w:top w:val="single" w:sz="4" w:space="0" w:color="auto"/>
              <w:left w:val="single" w:sz="4" w:space="0" w:color="auto"/>
              <w:bottom w:val="single" w:sz="4" w:space="0" w:color="auto"/>
              <w:right w:val="single" w:sz="4" w:space="0" w:color="auto"/>
            </w:tcBorders>
          </w:tcPr>
          <w:p w14:paraId="317DEC49"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Coctel de frutas en almíbar </w:t>
            </w:r>
          </w:p>
        </w:tc>
        <w:tc>
          <w:tcPr>
            <w:tcW w:w="1817" w:type="dxa"/>
            <w:tcBorders>
              <w:top w:val="single" w:sz="4" w:space="0" w:color="auto"/>
              <w:left w:val="single" w:sz="4" w:space="0" w:color="auto"/>
              <w:bottom w:val="single" w:sz="4" w:space="0" w:color="auto"/>
              <w:right w:val="single" w:sz="4" w:space="0" w:color="auto"/>
            </w:tcBorders>
            <w:hideMark/>
          </w:tcPr>
          <w:p w14:paraId="46DE8097"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Gelatina mosaico </w:t>
            </w:r>
          </w:p>
        </w:tc>
        <w:tc>
          <w:tcPr>
            <w:tcW w:w="1818" w:type="dxa"/>
            <w:tcBorders>
              <w:top w:val="single" w:sz="4" w:space="0" w:color="auto"/>
              <w:left w:val="single" w:sz="4" w:space="0" w:color="auto"/>
              <w:bottom w:val="single" w:sz="4" w:space="0" w:color="auto"/>
              <w:right w:val="single" w:sz="4" w:space="0" w:color="auto"/>
            </w:tcBorders>
            <w:hideMark/>
          </w:tcPr>
          <w:p w14:paraId="60F7F30D"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Guayabas en almíbar </w:t>
            </w:r>
          </w:p>
        </w:tc>
        <w:tc>
          <w:tcPr>
            <w:tcW w:w="1818" w:type="dxa"/>
            <w:tcBorders>
              <w:top w:val="single" w:sz="4" w:space="0" w:color="auto"/>
              <w:left w:val="single" w:sz="4" w:space="0" w:color="auto"/>
              <w:bottom w:val="single" w:sz="4" w:space="0" w:color="auto"/>
              <w:right w:val="single" w:sz="4" w:space="0" w:color="auto"/>
            </w:tcBorders>
            <w:hideMark/>
          </w:tcPr>
          <w:p w14:paraId="23341D87"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Arroz con leche con pasitas </w:t>
            </w:r>
          </w:p>
        </w:tc>
      </w:tr>
      <w:tr w:rsidR="00096EBA" w:rsidRPr="00085FBA" w14:paraId="55E65EFD"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1F2E3C66" w14:textId="77777777" w:rsidR="00096EBA" w:rsidRPr="00085FBA" w:rsidRDefault="00096EBA" w:rsidP="0036552E">
            <w:pPr>
              <w:autoSpaceDN w:val="0"/>
              <w:rPr>
                <w:rFonts w:ascii="Arial" w:hAnsi="Arial" w:cs="Arial"/>
                <w:b/>
                <w:bCs/>
              </w:rPr>
            </w:pPr>
            <w:r w:rsidRPr="00085FBA">
              <w:rPr>
                <w:rFonts w:ascii="Arial" w:hAnsi="Arial" w:cs="Arial"/>
                <w:b/>
                <w:bCs/>
              </w:rPr>
              <w:t>Frijoles</w:t>
            </w:r>
          </w:p>
        </w:tc>
        <w:tc>
          <w:tcPr>
            <w:tcW w:w="2033" w:type="dxa"/>
            <w:tcBorders>
              <w:top w:val="single" w:sz="4" w:space="0" w:color="auto"/>
              <w:left w:val="single" w:sz="4" w:space="0" w:color="auto"/>
              <w:bottom w:val="single" w:sz="4" w:space="0" w:color="auto"/>
              <w:right w:val="single" w:sz="4" w:space="0" w:color="auto"/>
            </w:tcBorders>
            <w:hideMark/>
          </w:tcPr>
          <w:p w14:paraId="4BCFC861"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Bayos charros</w:t>
            </w:r>
          </w:p>
        </w:tc>
        <w:tc>
          <w:tcPr>
            <w:tcW w:w="1818" w:type="dxa"/>
            <w:tcBorders>
              <w:top w:val="single" w:sz="4" w:space="0" w:color="auto"/>
              <w:left w:val="single" w:sz="4" w:space="0" w:color="auto"/>
              <w:bottom w:val="single" w:sz="4" w:space="0" w:color="auto"/>
              <w:right w:val="single" w:sz="4" w:space="0" w:color="auto"/>
            </w:tcBorders>
            <w:hideMark/>
          </w:tcPr>
          <w:p w14:paraId="7D471B55"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Negros de la olla con chorizo</w:t>
            </w:r>
          </w:p>
        </w:tc>
        <w:tc>
          <w:tcPr>
            <w:tcW w:w="1817" w:type="dxa"/>
            <w:tcBorders>
              <w:top w:val="single" w:sz="4" w:space="0" w:color="auto"/>
              <w:left w:val="single" w:sz="4" w:space="0" w:color="auto"/>
              <w:bottom w:val="single" w:sz="4" w:space="0" w:color="auto"/>
              <w:right w:val="single" w:sz="4" w:space="0" w:color="auto"/>
            </w:tcBorders>
            <w:hideMark/>
          </w:tcPr>
          <w:p w14:paraId="2BF093E0"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Bayos refritos</w:t>
            </w:r>
          </w:p>
        </w:tc>
        <w:tc>
          <w:tcPr>
            <w:tcW w:w="1818" w:type="dxa"/>
            <w:tcBorders>
              <w:top w:val="single" w:sz="4" w:space="0" w:color="auto"/>
              <w:left w:val="single" w:sz="4" w:space="0" w:color="auto"/>
              <w:bottom w:val="single" w:sz="4" w:space="0" w:color="auto"/>
              <w:right w:val="single" w:sz="4" w:space="0" w:color="auto"/>
            </w:tcBorders>
            <w:hideMark/>
          </w:tcPr>
          <w:p w14:paraId="4765C5ED"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Negros de la olla con cebollita cambray</w:t>
            </w:r>
          </w:p>
        </w:tc>
        <w:tc>
          <w:tcPr>
            <w:tcW w:w="1818" w:type="dxa"/>
            <w:tcBorders>
              <w:top w:val="single" w:sz="4" w:space="0" w:color="auto"/>
              <w:left w:val="single" w:sz="4" w:space="0" w:color="auto"/>
              <w:bottom w:val="single" w:sz="4" w:space="0" w:color="auto"/>
              <w:right w:val="single" w:sz="4" w:space="0" w:color="auto"/>
            </w:tcBorders>
            <w:hideMark/>
          </w:tcPr>
          <w:p w14:paraId="2666EEDD"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Bayos guisados con queso</w:t>
            </w:r>
          </w:p>
        </w:tc>
      </w:tr>
      <w:tr w:rsidR="00096EBA" w:rsidRPr="00085FBA" w14:paraId="6BF8D1F6" w14:textId="77777777" w:rsidTr="0036552E">
        <w:trPr>
          <w:trHeight w:val="234"/>
          <w:jc w:val="center"/>
        </w:trPr>
        <w:tc>
          <w:tcPr>
            <w:tcW w:w="1601" w:type="dxa"/>
            <w:tcBorders>
              <w:top w:val="single" w:sz="4" w:space="0" w:color="auto"/>
              <w:left w:val="single" w:sz="4" w:space="0" w:color="auto"/>
              <w:bottom w:val="single" w:sz="4" w:space="0" w:color="auto"/>
              <w:right w:val="single" w:sz="4" w:space="0" w:color="auto"/>
            </w:tcBorders>
            <w:hideMark/>
          </w:tcPr>
          <w:p w14:paraId="01D6ED6D" w14:textId="77777777" w:rsidR="00096EBA" w:rsidRPr="00085FBA" w:rsidRDefault="00096EBA" w:rsidP="0036552E">
            <w:pPr>
              <w:autoSpaceDN w:val="0"/>
              <w:rPr>
                <w:rFonts w:ascii="Arial" w:hAnsi="Arial" w:cs="Arial"/>
                <w:b/>
                <w:bCs/>
              </w:rPr>
            </w:pPr>
            <w:r w:rsidRPr="00085FBA">
              <w:rPr>
                <w:rFonts w:ascii="Arial" w:hAnsi="Arial" w:cs="Arial"/>
                <w:b/>
                <w:bCs/>
              </w:rPr>
              <w:t>Agua</w:t>
            </w:r>
          </w:p>
        </w:tc>
        <w:tc>
          <w:tcPr>
            <w:tcW w:w="2033" w:type="dxa"/>
            <w:tcBorders>
              <w:top w:val="single" w:sz="4" w:space="0" w:color="auto"/>
              <w:left w:val="single" w:sz="4" w:space="0" w:color="auto"/>
              <w:bottom w:val="single" w:sz="4" w:space="0" w:color="auto"/>
              <w:right w:val="single" w:sz="4" w:space="0" w:color="auto"/>
            </w:tcBorders>
            <w:hideMark/>
          </w:tcPr>
          <w:p w14:paraId="2D5F1616"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Piña</w:t>
            </w:r>
          </w:p>
        </w:tc>
        <w:tc>
          <w:tcPr>
            <w:tcW w:w="1818" w:type="dxa"/>
            <w:tcBorders>
              <w:top w:val="single" w:sz="4" w:space="0" w:color="auto"/>
              <w:left w:val="single" w:sz="4" w:space="0" w:color="auto"/>
              <w:bottom w:val="single" w:sz="4" w:space="0" w:color="auto"/>
              <w:right w:val="single" w:sz="4" w:space="0" w:color="auto"/>
            </w:tcBorders>
            <w:hideMark/>
          </w:tcPr>
          <w:p w14:paraId="33DF1945"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Mango</w:t>
            </w:r>
          </w:p>
        </w:tc>
        <w:tc>
          <w:tcPr>
            <w:tcW w:w="1817" w:type="dxa"/>
            <w:tcBorders>
              <w:top w:val="single" w:sz="4" w:space="0" w:color="auto"/>
              <w:left w:val="single" w:sz="4" w:space="0" w:color="auto"/>
              <w:bottom w:val="single" w:sz="4" w:space="0" w:color="auto"/>
              <w:right w:val="single" w:sz="4" w:space="0" w:color="auto"/>
            </w:tcBorders>
            <w:hideMark/>
          </w:tcPr>
          <w:p w14:paraId="10D93D4B"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Melón</w:t>
            </w:r>
          </w:p>
        </w:tc>
        <w:tc>
          <w:tcPr>
            <w:tcW w:w="1818" w:type="dxa"/>
            <w:tcBorders>
              <w:top w:val="single" w:sz="4" w:space="0" w:color="auto"/>
              <w:left w:val="single" w:sz="4" w:space="0" w:color="auto"/>
              <w:bottom w:val="single" w:sz="4" w:space="0" w:color="auto"/>
              <w:right w:val="single" w:sz="4" w:space="0" w:color="auto"/>
            </w:tcBorders>
            <w:hideMark/>
          </w:tcPr>
          <w:p w14:paraId="791115D3"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Papaya</w:t>
            </w:r>
          </w:p>
        </w:tc>
        <w:tc>
          <w:tcPr>
            <w:tcW w:w="1818" w:type="dxa"/>
            <w:tcBorders>
              <w:top w:val="single" w:sz="4" w:space="0" w:color="auto"/>
              <w:left w:val="single" w:sz="4" w:space="0" w:color="auto"/>
              <w:bottom w:val="single" w:sz="4" w:space="0" w:color="auto"/>
              <w:right w:val="single" w:sz="4" w:space="0" w:color="auto"/>
            </w:tcBorders>
            <w:hideMark/>
          </w:tcPr>
          <w:p w14:paraId="1F7F269B"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Jamaica </w:t>
            </w:r>
          </w:p>
        </w:tc>
      </w:tr>
      <w:tr w:rsidR="00096EBA" w:rsidRPr="00085FBA" w14:paraId="67B712F2"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439BB969" w14:textId="77777777" w:rsidR="00096EBA" w:rsidRPr="00085FBA" w:rsidRDefault="00096EBA" w:rsidP="0036552E">
            <w:pPr>
              <w:autoSpaceDN w:val="0"/>
              <w:rPr>
                <w:rFonts w:ascii="Arial" w:hAnsi="Arial" w:cs="Arial"/>
                <w:b/>
                <w:bCs/>
              </w:rPr>
            </w:pPr>
            <w:r w:rsidRPr="00085FBA">
              <w:rPr>
                <w:rFonts w:ascii="Arial" w:hAnsi="Arial" w:cs="Arial"/>
                <w:b/>
                <w:bCs/>
              </w:rPr>
              <w:t>Salsa</w:t>
            </w:r>
          </w:p>
        </w:tc>
        <w:tc>
          <w:tcPr>
            <w:tcW w:w="2033" w:type="dxa"/>
            <w:tcBorders>
              <w:top w:val="single" w:sz="4" w:space="0" w:color="auto"/>
              <w:left w:val="single" w:sz="4" w:space="0" w:color="auto"/>
              <w:bottom w:val="single" w:sz="4" w:space="0" w:color="auto"/>
              <w:right w:val="single" w:sz="4" w:space="0" w:color="auto"/>
            </w:tcBorders>
            <w:hideMark/>
          </w:tcPr>
          <w:p w14:paraId="4824D27A"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Roja con cuaresmeño</w:t>
            </w:r>
          </w:p>
        </w:tc>
        <w:tc>
          <w:tcPr>
            <w:tcW w:w="1818" w:type="dxa"/>
            <w:tcBorders>
              <w:top w:val="single" w:sz="4" w:space="0" w:color="auto"/>
              <w:left w:val="single" w:sz="4" w:space="0" w:color="auto"/>
              <w:bottom w:val="single" w:sz="4" w:space="0" w:color="auto"/>
              <w:right w:val="single" w:sz="4" w:space="0" w:color="auto"/>
            </w:tcBorders>
            <w:hideMark/>
          </w:tcPr>
          <w:p w14:paraId="47AB6A49"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Verde con chile de árbol</w:t>
            </w:r>
          </w:p>
        </w:tc>
        <w:tc>
          <w:tcPr>
            <w:tcW w:w="1817" w:type="dxa"/>
            <w:tcBorders>
              <w:top w:val="single" w:sz="4" w:space="0" w:color="auto"/>
              <w:left w:val="single" w:sz="4" w:space="0" w:color="auto"/>
              <w:bottom w:val="single" w:sz="4" w:space="0" w:color="auto"/>
              <w:right w:val="single" w:sz="4" w:space="0" w:color="auto"/>
            </w:tcBorders>
            <w:hideMark/>
          </w:tcPr>
          <w:p w14:paraId="161955CD"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Rajitas de habanero al limón</w:t>
            </w:r>
          </w:p>
        </w:tc>
        <w:tc>
          <w:tcPr>
            <w:tcW w:w="1818" w:type="dxa"/>
            <w:tcBorders>
              <w:top w:val="single" w:sz="4" w:space="0" w:color="auto"/>
              <w:left w:val="single" w:sz="4" w:space="0" w:color="auto"/>
              <w:bottom w:val="single" w:sz="4" w:space="0" w:color="auto"/>
              <w:right w:val="single" w:sz="4" w:space="0" w:color="auto"/>
            </w:tcBorders>
            <w:hideMark/>
          </w:tcPr>
          <w:p w14:paraId="64FD66CC"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Verde  con serrano</w:t>
            </w:r>
          </w:p>
        </w:tc>
        <w:tc>
          <w:tcPr>
            <w:tcW w:w="1818" w:type="dxa"/>
            <w:tcBorders>
              <w:top w:val="single" w:sz="4" w:space="0" w:color="auto"/>
              <w:left w:val="single" w:sz="4" w:space="0" w:color="auto"/>
              <w:bottom w:val="single" w:sz="4" w:space="0" w:color="auto"/>
              <w:right w:val="single" w:sz="4" w:space="0" w:color="auto"/>
            </w:tcBorders>
            <w:hideMark/>
          </w:tcPr>
          <w:p w14:paraId="685D8B5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Borracha</w:t>
            </w:r>
          </w:p>
        </w:tc>
      </w:tr>
      <w:tr w:rsidR="00096EBA" w:rsidRPr="00085FBA" w14:paraId="32F19321"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755EAA4C" w14:textId="77777777" w:rsidR="00096EBA" w:rsidRPr="00085FBA" w:rsidRDefault="00096EBA" w:rsidP="0036552E">
            <w:pPr>
              <w:autoSpaceDN w:val="0"/>
              <w:rPr>
                <w:rFonts w:ascii="Arial" w:hAnsi="Arial" w:cs="Arial"/>
                <w:b/>
                <w:bCs/>
              </w:rPr>
            </w:pPr>
            <w:r w:rsidRPr="00085FBA">
              <w:rPr>
                <w:rFonts w:ascii="Arial" w:hAnsi="Arial" w:cs="Arial"/>
                <w:b/>
                <w:bCs/>
              </w:rPr>
              <w:t>Guarnición 1</w:t>
            </w:r>
          </w:p>
        </w:tc>
        <w:tc>
          <w:tcPr>
            <w:tcW w:w="2033" w:type="dxa"/>
            <w:tcBorders>
              <w:top w:val="single" w:sz="4" w:space="0" w:color="auto"/>
              <w:left w:val="single" w:sz="4" w:space="0" w:color="auto"/>
              <w:bottom w:val="single" w:sz="4" w:space="0" w:color="auto"/>
              <w:right w:val="single" w:sz="4" w:space="0" w:color="auto"/>
            </w:tcBorders>
            <w:hideMark/>
          </w:tcPr>
          <w:p w14:paraId="4BB82463"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Lechuga con jitomate </w:t>
            </w:r>
          </w:p>
        </w:tc>
        <w:tc>
          <w:tcPr>
            <w:tcW w:w="1818" w:type="dxa"/>
            <w:tcBorders>
              <w:top w:val="single" w:sz="4" w:space="0" w:color="auto"/>
              <w:left w:val="single" w:sz="4" w:space="0" w:color="auto"/>
              <w:bottom w:val="single" w:sz="4" w:space="0" w:color="auto"/>
              <w:right w:val="single" w:sz="4" w:space="0" w:color="auto"/>
            </w:tcBorders>
            <w:hideMark/>
          </w:tcPr>
          <w:p w14:paraId="7258D0B0"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Papas encebolladas </w:t>
            </w:r>
          </w:p>
        </w:tc>
        <w:tc>
          <w:tcPr>
            <w:tcW w:w="1817" w:type="dxa"/>
            <w:tcBorders>
              <w:top w:val="single" w:sz="4" w:space="0" w:color="auto"/>
              <w:left w:val="single" w:sz="4" w:space="0" w:color="auto"/>
              <w:bottom w:val="single" w:sz="4" w:space="0" w:color="auto"/>
              <w:right w:val="single" w:sz="4" w:space="0" w:color="auto"/>
            </w:tcBorders>
            <w:hideMark/>
          </w:tcPr>
          <w:p w14:paraId="544AF143"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Espinacas Sofía</w:t>
            </w:r>
          </w:p>
        </w:tc>
        <w:tc>
          <w:tcPr>
            <w:tcW w:w="1818" w:type="dxa"/>
            <w:tcBorders>
              <w:top w:val="single" w:sz="4" w:space="0" w:color="auto"/>
              <w:left w:val="single" w:sz="4" w:space="0" w:color="auto"/>
              <w:bottom w:val="single" w:sz="4" w:space="0" w:color="auto"/>
              <w:right w:val="single" w:sz="4" w:space="0" w:color="auto"/>
            </w:tcBorders>
            <w:hideMark/>
          </w:tcPr>
          <w:p w14:paraId="5A1684F5"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Verdura a la mantequilla</w:t>
            </w:r>
          </w:p>
        </w:tc>
        <w:tc>
          <w:tcPr>
            <w:tcW w:w="1818" w:type="dxa"/>
            <w:tcBorders>
              <w:top w:val="single" w:sz="4" w:space="0" w:color="auto"/>
              <w:left w:val="single" w:sz="4" w:space="0" w:color="auto"/>
              <w:bottom w:val="single" w:sz="4" w:space="0" w:color="auto"/>
              <w:right w:val="single" w:sz="4" w:space="0" w:color="auto"/>
            </w:tcBorders>
            <w:hideMark/>
          </w:tcPr>
          <w:p w14:paraId="2CF7A13E"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Pepinos en rodajas </w:t>
            </w:r>
          </w:p>
        </w:tc>
      </w:tr>
      <w:tr w:rsidR="00096EBA" w:rsidRPr="00085FBA" w14:paraId="7D0C9D03"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78A61707" w14:textId="77777777" w:rsidR="00096EBA" w:rsidRPr="00085FBA" w:rsidRDefault="00096EBA" w:rsidP="0036552E">
            <w:pPr>
              <w:autoSpaceDN w:val="0"/>
              <w:rPr>
                <w:rFonts w:ascii="Arial" w:hAnsi="Arial" w:cs="Arial"/>
                <w:b/>
                <w:bCs/>
              </w:rPr>
            </w:pPr>
            <w:r w:rsidRPr="00085FBA">
              <w:rPr>
                <w:rFonts w:ascii="Arial" w:hAnsi="Arial" w:cs="Arial"/>
                <w:b/>
                <w:bCs/>
              </w:rPr>
              <w:lastRenderedPageBreak/>
              <w:t>Ensalada 1</w:t>
            </w:r>
          </w:p>
        </w:tc>
        <w:tc>
          <w:tcPr>
            <w:tcW w:w="2033" w:type="dxa"/>
            <w:tcBorders>
              <w:top w:val="single" w:sz="4" w:space="0" w:color="auto"/>
              <w:left w:val="single" w:sz="4" w:space="0" w:color="auto"/>
              <w:bottom w:val="single" w:sz="4" w:space="0" w:color="auto"/>
              <w:right w:val="single" w:sz="4" w:space="0" w:color="auto"/>
            </w:tcBorders>
            <w:hideMark/>
          </w:tcPr>
          <w:p w14:paraId="16CE50AC"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Ensalada caprice</w:t>
            </w:r>
          </w:p>
        </w:tc>
        <w:tc>
          <w:tcPr>
            <w:tcW w:w="1818" w:type="dxa"/>
            <w:tcBorders>
              <w:top w:val="single" w:sz="4" w:space="0" w:color="auto"/>
              <w:left w:val="single" w:sz="4" w:space="0" w:color="auto"/>
              <w:bottom w:val="single" w:sz="4" w:space="0" w:color="auto"/>
              <w:right w:val="single" w:sz="4" w:space="0" w:color="auto"/>
            </w:tcBorders>
            <w:hideMark/>
          </w:tcPr>
          <w:p w14:paraId="03F983F8"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Lechuga con apio y espinacas </w:t>
            </w:r>
          </w:p>
        </w:tc>
        <w:tc>
          <w:tcPr>
            <w:tcW w:w="1817" w:type="dxa"/>
            <w:tcBorders>
              <w:top w:val="single" w:sz="4" w:space="0" w:color="auto"/>
              <w:left w:val="single" w:sz="4" w:space="0" w:color="auto"/>
              <w:bottom w:val="single" w:sz="4" w:space="0" w:color="auto"/>
              <w:right w:val="single" w:sz="4" w:space="0" w:color="auto"/>
            </w:tcBorders>
            <w:hideMark/>
          </w:tcPr>
          <w:p w14:paraId="16487E63"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Verduras al vapor </w:t>
            </w:r>
          </w:p>
        </w:tc>
        <w:tc>
          <w:tcPr>
            <w:tcW w:w="1818" w:type="dxa"/>
            <w:tcBorders>
              <w:top w:val="single" w:sz="4" w:space="0" w:color="auto"/>
              <w:left w:val="single" w:sz="4" w:space="0" w:color="auto"/>
              <w:bottom w:val="single" w:sz="4" w:space="0" w:color="auto"/>
              <w:right w:val="single" w:sz="4" w:space="0" w:color="auto"/>
            </w:tcBorders>
            <w:hideMark/>
          </w:tcPr>
          <w:p w14:paraId="762565C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Ensalada de surimi</w:t>
            </w:r>
          </w:p>
        </w:tc>
        <w:tc>
          <w:tcPr>
            <w:tcW w:w="1818" w:type="dxa"/>
            <w:tcBorders>
              <w:top w:val="single" w:sz="4" w:space="0" w:color="auto"/>
              <w:left w:val="single" w:sz="4" w:space="0" w:color="auto"/>
              <w:bottom w:val="single" w:sz="4" w:space="0" w:color="auto"/>
              <w:right w:val="single" w:sz="4" w:space="0" w:color="auto"/>
            </w:tcBorders>
            <w:hideMark/>
          </w:tcPr>
          <w:p w14:paraId="13BE0D30"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Germen de soya con verduras mixtas</w:t>
            </w:r>
          </w:p>
        </w:tc>
      </w:tr>
      <w:tr w:rsidR="00096EBA" w:rsidRPr="00085FBA" w14:paraId="7BC4C255"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67F06D3B" w14:textId="77777777" w:rsidR="00096EBA" w:rsidRPr="00085FBA" w:rsidRDefault="00096EBA" w:rsidP="0036552E">
            <w:pPr>
              <w:autoSpaceDN w:val="0"/>
              <w:rPr>
                <w:rFonts w:ascii="Arial" w:hAnsi="Arial" w:cs="Arial"/>
                <w:b/>
                <w:bCs/>
              </w:rPr>
            </w:pPr>
            <w:r w:rsidRPr="00085FBA">
              <w:rPr>
                <w:rFonts w:ascii="Arial" w:hAnsi="Arial" w:cs="Arial"/>
                <w:b/>
                <w:bCs/>
              </w:rPr>
              <w:t>Ensalada 2</w:t>
            </w:r>
          </w:p>
        </w:tc>
        <w:tc>
          <w:tcPr>
            <w:tcW w:w="2033" w:type="dxa"/>
            <w:tcBorders>
              <w:top w:val="single" w:sz="4" w:space="0" w:color="auto"/>
              <w:left w:val="single" w:sz="4" w:space="0" w:color="auto"/>
              <w:bottom w:val="single" w:sz="4" w:space="0" w:color="auto"/>
              <w:right w:val="single" w:sz="4" w:space="0" w:color="auto"/>
            </w:tcBorders>
            <w:hideMark/>
          </w:tcPr>
          <w:p w14:paraId="0D9B5511"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Verduras al vapor a la jardinera </w:t>
            </w:r>
          </w:p>
        </w:tc>
        <w:tc>
          <w:tcPr>
            <w:tcW w:w="1818" w:type="dxa"/>
            <w:tcBorders>
              <w:top w:val="single" w:sz="4" w:space="0" w:color="auto"/>
              <w:left w:val="single" w:sz="4" w:space="0" w:color="auto"/>
              <w:bottom w:val="single" w:sz="4" w:space="0" w:color="auto"/>
              <w:right w:val="single" w:sz="4" w:space="0" w:color="auto"/>
            </w:tcBorders>
            <w:hideMark/>
          </w:tcPr>
          <w:p w14:paraId="1B1B1E7B"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Nopales compuestos</w:t>
            </w:r>
          </w:p>
        </w:tc>
        <w:tc>
          <w:tcPr>
            <w:tcW w:w="1817" w:type="dxa"/>
            <w:tcBorders>
              <w:top w:val="single" w:sz="4" w:space="0" w:color="auto"/>
              <w:left w:val="single" w:sz="4" w:space="0" w:color="auto"/>
              <w:bottom w:val="single" w:sz="4" w:space="0" w:color="auto"/>
              <w:right w:val="single" w:sz="4" w:space="0" w:color="auto"/>
            </w:tcBorders>
            <w:hideMark/>
          </w:tcPr>
          <w:p w14:paraId="7A6D1C16"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Lechuga  mixta con crotones</w:t>
            </w:r>
          </w:p>
        </w:tc>
        <w:tc>
          <w:tcPr>
            <w:tcW w:w="1818" w:type="dxa"/>
            <w:tcBorders>
              <w:top w:val="single" w:sz="4" w:space="0" w:color="auto"/>
              <w:left w:val="single" w:sz="4" w:space="0" w:color="auto"/>
              <w:bottom w:val="single" w:sz="4" w:space="0" w:color="auto"/>
              <w:right w:val="single" w:sz="4" w:space="0" w:color="auto"/>
            </w:tcBorders>
            <w:hideMark/>
          </w:tcPr>
          <w:p w14:paraId="46DB7C2A"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Betabel con jícama </w:t>
            </w:r>
          </w:p>
        </w:tc>
        <w:tc>
          <w:tcPr>
            <w:tcW w:w="1818" w:type="dxa"/>
            <w:tcBorders>
              <w:top w:val="single" w:sz="4" w:space="0" w:color="auto"/>
              <w:left w:val="single" w:sz="4" w:space="0" w:color="auto"/>
              <w:bottom w:val="single" w:sz="4" w:space="0" w:color="auto"/>
              <w:right w:val="single" w:sz="4" w:space="0" w:color="auto"/>
            </w:tcBorders>
            <w:hideMark/>
          </w:tcPr>
          <w:p w14:paraId="6D3740FB"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Lechuga con zanahoria </w:t>
            </w:r>
          </w:p>
        </w:tc>
      </w:tr>
      <w:tr w:rsidR="00096EBA" w:rsidRPr="00085FBA" w14:paraId="39F56DE9"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46603F79" w14:textId="77777777" w:rsidR="00096EBA" w:rsidRPr="00085FBA" w:rsidRDefault="00096EBA" w:rsidP="0036552E">
            <w:pPr>
              <w:autoSpaceDN w:val="0"/>
              <w:rPr>
                <w:rFonts w:ascii="Arial" w:hAnsi="Arial" w:cs="Arial"/>
                <w:b/>
                <w:bCs/>
              </w:rPr>
            </w:pPr>
            <w:r w:rsidRPr="00085FBA">
              <w:rPr>
                <w:rFonts w:ascii="Arial" w:hAnsi="Arial" w:cs="Arial"/>
                <w:b/>
                <w:bCs/>
              </w:rPr>
              <w:t>Ensalada 3</w:t>
            </w:r>
          </w:p>
        </w:tc>
        <w:tc>
          <w:tcPr>
            <w:tcW w:w="2033" w:type="dxa"/>
            <w:tcBorders>
              <w:top w:val="single" w:sz="4" w:space="0" w:color="auto"/>
              <w:left w:val="single" w:sz="4" w:space="0" w:color="auto"/>
              <w:bottom w:val="single" w:sz="4" w:space="0" w:color="auto"/>
              <w:right w:val="single" w:sz="4" w:space="0" w:color="auto"/>
            </w:tcBorders>
          </w:tcPr>
          <w:p w14:paraId="756FE3E3"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Papaya </w:t>
            </w:r>
          </w:p>
        </w:tc>
        <w:tc>
          <w:tcPr>
            <w:tcW w:w="1818" w:type="dxa"/>
            <w:tcBorders>
              <w:top w:val="single" w:sz="4" w:space="0" w:color="auto"/>
              <w:left w:val="single" w:sz="4" w:space="0" w:color="auto"/>
              <w:bottom w:val="single" w:sz="4" w:space="0" w:color="auto"/>
              <w:right w:val="single" w:sz="4" w:space="0" w:color="auto"/>
            </w:tcBorders>
          </w:tcPr>
          <w:p w14:paraId="608680FC"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Melón </w:t>
            </w:r>
          </w:p>
        </w:tc>
        <w:tc>
          <w:tcPr>
            <w:tcW w:w="1817" w:type="dxa"/>
            <w:tcBorders>
              <w:top w:val="single" w:sz="4" w:space="0" w:color="auto"/>
              <w:left w:val="single" w:sz="4" w:space="0" w:color="auto"/>
              <w:bottom w:val="single" w:sz="4" w:space="0" w:color="auto"/>
              <w:right w:val="single" w:sz="4" w:space="0" w:color="auto"/>
            </w:tcBorders>
          </w:tcPr>
          <w:p w14:paraId="230F37C3"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Manzana</w:t>
            </w:r>
          </w:p>
        </w:tc>
        <w:tc>
          <w:tcPr>
            <w:tcW w:w="1818" w:type="dxa"/>
            <w:tcBorders>
              <w:top w:val="single" w:sz="4" w:space="0" w:color="auto"/>
              <w:left w:val="single" w:sz="4" w:space="0" w:color="auto"/>
              <w:bottom w:val="single" w:sz="4" w:space="0" w:color="auto"/>
              <w:right w:val="single" w:sz="4" w:space="0" w:color="auto"/>
            </w:tcBorders>
          </w:tcPr>
          <w:p w14:paraId="19DB031E"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Sandía </w:t>
            </w:r>
          </w:p>
        </w:tc>
        <w:tc>
          <w:tcPr>
            <w:tcW w:w="1818" w:type="dxa"/>
            <w:tcBorders>
              <w:top w:val="single" w:sz="4" w:space="0" w:color="auto"/>
              <w:left w:val="single" w:sz="4" w:space="0" w:color="auto"/>
              <w:bottom w:val="single" w:sz="4" w:space="0" w:color="auto"/>
              <w:right w:val="single" w:sz="4" w:space="0" w:color="auto"/>
            </w:tcBorders>
          </w:tcPr>
          <w:p w14:paraId="0213501F"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 xml:space="preserve">Naranja </w:t>
            </w:r>
          </w:p>
        </w:tc>
      </w:tr>
      <w:tr w:rsidR="00096EBA" w:rsidRPr="00085FBA" w14:paraId="136B8B4A"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tcPr>
          <w:p w14:paraId="1786436A" w14:textId="77777777" w:rsidR="00096EBA" w:rsidRPr="00085FBA" w:rsidRDefault="00096EBA" w:rsidP="0036552E">
            <w:pPr>
              <w:rPr>
                <w:rFonts w:ascii="Arial" w:hAnsi="Arial" w:cs="Arial"/>
                <w:b/>
                <w:bCs/>
              </w:rPr>
            </w:pPr>
            <w:r w:rsidRPr="00085FBA">
              <w:rPr>
                <w:rFonts w:ascii="Arial" w:hAnsi="Arial" w:cs="Arial"/>
                <w:b/>
                <w:bCs/>
              </w:rPr>
              <w:t>Aderezos</w:t>
            </w:r>
          </w:p>
          <w:p w14:paraId="14D4F3BB" w14:textId="77777777" w:rsidR="00096EBA" w:rsidRPr="00085FBA" w:rsidRDefault="00096EBA" w:rsidP="0036552E">
            <w:pPr>
              <w:autoSpaceDN w:val="0"/>
              <w:rPr>
                <w:rFonts w:ascii="Arial" w:hAnsi="Arial" w:cs="Arial"/>
                <w:b/>
                <w:bCs/>
              </w:rPr>
            </w:pPr>
          </w:p>
        </w:tc>
        <w:tc>
          <w:tcPr>
            <w:tcW w:w="2033" w:type="dxa"/>
            <w:tcBorders>
              <w:top w:val="single" w:sz="4" w:space="0" w:color="auto"/>
              <w:left w:val="single" w:sz="4" w:space="0" w:color="auto"/>
              <w:bottom w:val="single" w:sz="4" w:space="0" w:color="auto"/>
              <w:right w:val="single" w:sz="4" w:space="0" w:color="auto"/>
            </w:tcBorders>
            <w:hideMark/>
          </w:tcPr>
          <w:p w14:paraId="48970594"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1. Mil islas o ranchero,</w:t>
            </w:r>
          </w:p>
          <w:p w14:paraId="64BDE4E4"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2. Aceite de oliva o vinagreta,</w:t>
            </w:r>
          </w:p>
          <w:p w14:paraId="6402EEC5"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3. Salsa de soya o salsa inglesa,</w:t>
            </w:r>
          </w:p>
          <w:p w14:paraId="5F8EE3A4"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4. Granola y miel.</w:t>
            </w:r>
          </w:p>
        </w:tc>
        <w:tc>
          <w:tcPr>
            <w:tcW w:w="1818" w:type="dxa"/>
            <w:tcBorders>
              <w:top w:val="single" w:sz="4" w:space="0" w:color="auto"/>
              <w:left w:val="single" w:sz="4" w:space="0" w:color="auto"/>
              <w:bottom w:val="single" w:sz="4" w:space="0" w:color="auto"/>
              <w:right w:val="single" w:sz="4" w:space="0" w:color="auto"/>
            </w:tcBorders>
            <w:hideMark/>
          </w:tcPr>
          <w:p w14:paraId="07BFEFE3"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1. Mil islas o ranchero,</w:t>
            </w:r>
          </w:p>
          <w:p w14:paraId="69627AC1"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2. Aceite de oliva o vinagreta,</w:t>
            </w:r>
          </w:p>
          <w:p w14:paraId="020C2D29"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3. Salsa de soya o salsa inglesa,</w:t>
            </w:r>
          </w:p>
          <w:p w14:paraId="282D38B7"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4. Granola y miel.</w:t>
            </w:r>
          </w:p>
        </w:tc>
        <w:tc>
          <w:tcPr>
            <w:tcW w:w="1817" w:type="dxa"/>
            <w:tcBorders>
              <w:top w:val="single" w:sz="4" w:space="0" w:color="auto"/>
              <w:left w:val="single" w:sz="4" w:space="0" w:color="auto"/>
              <w:bottom w:val="single" w:sz="4" w:space="0" w:color="auto"/>
              <w:right w:val="single" w:sz="4" w:space="0" w:color="auto"/>
            </w:tcBorders>
            <w:hideMark/>
          </w:tcPr>
          <w:p w14:paraId="69E58E82"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1. Mil islas o ranchero,</w:t>
            </w:r>
          </w:p>
          <w:p w14:paraId="269913C1"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2. Aceite de oliva o vinagreta,</w:t>
            </w:r>
          </w:p>
          <w:p w14:paraId="5997969F"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3. Salsa de soya o salsa inglesa,</w:t>
            </w:r>
          </w:p>
          <w:p w14:paraId="277A44DA"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4. Granola y miel.</w:t>
            </w:r>
          </w:p>
        </w:tc>
        <w:tc>
          <w:tcPr>
            <w:tcW w:w="1818" w:type="dxa"/>
            <w:tcBorders>
              <w:top w:val="single" w:sz="4" w:space="0" w:color="auto"/>
              <w:left w:val="single" w:sz="4" w:space="0" w:color="auto"/>
              <w:bottom w:val="single" w:sz="4" w:space="0" w:color="auto"/>
              <w:right w:val="single" w:sz="4" w:space="0" w:color="auto"/>
            </w:tcBorders>
            <w:hideMark/>
          </w:tcPr>
          <w:p w14:paraId="18B03909"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1. Mil islas o ranchero,</w:t>
            </w:r>
          </w:p>
          <w:p w14:paraId="3B88DFF1"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2. Aceite de oliva o vinagreta,</w:t>
            </w:r>
          </w:p>
          <w:p w14:paraId="0D03F9F2"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3. Salsa de soya o salsa inglesa,</w:t>
            </w:r>
          </w:p>
          <w:p w14:paraId="6C9860C6"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4. Granola y miel.</w:t>
            </w:r>
          </w:p>
        </w:tc>
        <w:tc>
          <w:tcPr>
            <w:tcW w:w="1818" w:type="dxa"/>
            <w:tcBorders>
              <w:top w:val="single" w:sz="4" w:space="0" w:color="auto"/>
              <w:left w:val="single" w:sz="4" w:space="0" w:color="auto"/>
              <w:bottom w:val="single" w:sz="4" w:space="0" w:color="auto"/>
              <w:right w:val="single" w:sz="4" w:space="0" w:color="auto"/>
            </w:tcBorders>
            <w:hideMark/>
          </w:tcPr>
          <w:p w14:paraId="2CC57E0C"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1. Mil islas o ranchero,</w:t>
            </w:r>
          </w:p>
          <w:p w14:paraId="2F815E6A"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2. Aceite de oliva o vinagreta,</w:t>
            </w:r>
          </w:p>
          <w:p w14:paraId="110FCA00" w14:textId="77777777" w:rsidR="00096EBA" w:rsidRPr="00085FBA" w:rsidRDefault="00096EBA" w:rsidP="0036552E">
            <w:pPr>
              <w:rPr>
                <w:rFonts w:ascii="Arial" w:hAnsi="Arial" w:cs="Arial"/>
                <w:lang w:val="es-ES_tradnl" w:eastAsia="x-none"/>
              </w:rPr>
            </w:pPr>
            <w:r w:rsidRPr="00085FBA">
              <w:rPr>
                <w:rFonts w:ascii="Arial" w:hAnsi="Arial" w:cs="Arial"/>
                <w:lang w:val="es-ES_tradnl" w:eastAsia="x-none"/>
              </w:rPr>
              <w:t>3. Salsa de soya o salsa inglesa,</w:t>
            </w:r>
          </w:p>
          <w:p w14:paraId="25C50C09"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4. Granola y miel.</w:t>
            </w:r>
          </w:p>
        </w:tc>
      </w:tr>
      <w:tr w:rsidR="00096EBA" w:rsidRPr="00085FBA" w14:paraId="38CD2717"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hideMark/>
          </w:tcPr>
          <w:p w14:paraId="1FCB5D71" w14:textId="77777777" w:rsidR="00096EBA" w:rsidRPr="00085FBA" w:rsidRDefault="00096EBA" w:rsidP="0036552E">
            <w:pPr>
              <w:autoSpaceDN w:val="0"/>
              <w:rPr>
                <w:rFonts w:ascii="Arial" w:hAnsi="Arial" w:cs="Arial"/>
                <w:b/>
                <w:bCs/>
              </w:rPr>
            </w:pPr>
            <w:r w:rsidRPr="00085FBA">
              <w:rPr>
                <w:rFonts w:ascii="Arial" w:hAnsi="Arial" w:cs="Arial"/>
                <w:b/>
                <w:bCs/>
              </w:rPr>
              <w:t>Complementos</w:t>
            </w:r>
          </w:p>
        </w:tc>
        <w:tc>
          <w:tcPr>
            <w:tcW w:w="2033" w:type="dxa"/>
            <w:tcBorders>
              <w:top w:val="single" w:sz="4" w:space="0" w:color="auto"/>
              <w:left w:val="single" w:sz="4" w:space="0" w:color="auto"/>
              <w:bottom w:val="single" w:sz="4" w:space="0" w:color="auto"/>
              <w:right w:val="single" w:sz="4" w:space="0" w:color="auto"/>
            </w:tcBorders>
            <w:hideMark/>
          </w:tcPr>
          <w:p w14:paraId="57CC7D6F"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De acuerdo al menú del día</w:t>
            </w:r>
          </w:p>
        </w:tc>
        <w:tc>
          <w:tcPr>
            <w:tcW w:w="1818" w:type="dxa"/>
            <w:tcBorders>
              <w:top w:val="single" w:sz="4" w:space="0" w:color="auto"/>
              <w:left w:val="single" w:sz="4" w:space="0" w:color="auto"/>
              <w:bottom w:val="single" w:sz="4" w:space="0" w:color="auto"/>
              <w:right w:val="single" w:sz="4" w:space="0" w:color="auto"/>
            </w:tcBorders>
            <w:hideMark/>
          </w:tcPr>
          <w:p w14:paraId="5AF4ECCE"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De acuerdo al menú del día</w:t>
            </w:r>
          </w:p>
        </w:tc>
        <w:tc>
          <w:tcPr>
            <w:tcW w:w="1817" w:type="dxa"/>
            <w:tcBorders>
              <w:top w:val="single" w:sz="4" w:space="0" w:color="auto"/>
              <w:left w:val="single" w:sz="4" w:space="0" w:color="auto"/>
              <w:bottom w:val="single" w:sz="4" w:space="0" w:color="auto"/>
              <w:right w:val="single" w:sz="4" w:space="0" w:color="auto"/>
            </w:tcBorders>
            <w:hideMark/>
          </w:tcPr>
          <w:p w14:paraId="012D80BE"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De acuerdo al menú del día</w:t>
            </w:r>
          </w:p>
        </w:tc>
        <w:tc>
          <w:tcPr>
            <w:tcW w:w="1818" w:type="dxa"/>
            <w:tcBorders>
              <w:top w:val="single" w:sz="4" w:space="0" w:color="auto"/>
              <w:left w:val="single" w:sz="4" w:space="0" w:color="auto"/>
              <w:bottom w:val="single" w:sz="4" w:space="0" w:color="auto"/>
              <w:right w:val="single" w:sz="4" w:space="0" w:color="auto"/>
            </w:tcBorders>
            <w:hideMark/>
          </w:tcPr>
          <w:p w14:paraId="49B0ADB3"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De acuerdo al menú del día</w:t>
            </w:r>
          </w:p>
        </w:tc>
        <w:tc>
          <w:tcPr>
            <w:tcW w:w="1818" w:type="dxa"/>
            <w:tcBorders>
              <w:top w:val="single" w:sz="4" w:space="0" w:color="auto"/>
              <w:left w:val="single" w:sz="4" w:space="0" w:color="auto"/>
              <w:bottom w:val="single" w:sz="4" w:space="0" w:color="auto"/>
              <w:right w:val="single" w:sz="4" w:space="0" w:color="auto"/>
            </w:tcBorders>
            <w:hideMark/>
          </w:tcPr>
          <w:p w14:paraId="1A047A1B" w14:textId="77777777" w:rsidR="00096EBA" w:rsidRPr="00085FBA" w:rsidRDefault="00096EBA" w:rsidP="0036552E">
            <w:pPr>
              <w:autoSpaceDN w:val="0"/>
              <w:rPr>
                <w:rFonts w:ascii="Arial" w:hAnsi="Arial" w:cs="Arial"/>
                <w:lang w:val="es-ES_tradnl" w:eastAsia="x-none"/>
              </w:rPr>
            </w:pPr>
            <w:r w:rsidRPr="00085FBA">
              <w:rPr>
                <w:rFonts w:ascii="Arial" w:hAnsi="Arial" w:cs="Arial"/>
                <w:lang w:val="es-ES_tradnl" w:eastAsia="x-none"/>
              </w:rPr>
              <w:t>De acuerdo al menú del día</w:t>
            </w:r>
          </w:p>
        </w:tc>
      </w:tr>
      <w:tr w:rsidR="00096EBA" w:rsidRPr="00085FBA" w14:paraId="12A22E3D" w14:textId="77777777" w:rsidTr="0036552E">
        <w:trPr>
          <w:jc w:val="center"/>
        </w:trPr>
        <w:tc>
          <w:tcPr>
            <w:tcW w:w="1601" w:type="dxa"/>
            <w:tcBorders>
              <w:top w:val="single" w:sz="4" w:space="0" w:color="auto"/>
              <w:left w:val="single" w:sz="4" w:space="0" w:color="auto"/>
              <w:bottom w:val="single" w:sz="4" w:space="0" w:color="auto"/>
              <w:right w:val="single" w:sz="4" w:space="0" w:color="auto"/>
            </w:tcBorders>
            <w:shd w:val="clear" w:color="auto" w:fill="D9D9D9"/>
            <w:hideMark/>
          </w:tcPr>
          <w:p w14:paraId="3161698F" w14:textId="77777777" w:rsidR="00096EBA" w:rsidRPr="00085FBA" w:rsidRDefault="00096EBA" w:rsidP="0036552E">
            <w:pPr>
              <w:autoSpaceDN w:val="0"/>
              <w:rPr>
                <w:rFonts w:ascii="Arial" w:hAnsi="Arial" w:cs="Arial"/>
                <w:b/>
                <w:bCs/>
              </w:rPr>
            </w:pPr>
            <w:r w:rsidRPr="00085FBA">
              <w:rPr>
                <w:rFonts w:ascii="Arial" w:hAnsi="Arial" w:cs="Arial"/>
                <w:b/>
                <w:bCs/>
              </w:rPr>
              <w:t xml:space="preserve">Elaboró  por parte del “PROVEEDOR” </w:t>
            </w:r>
          </w:p>
        </w:tc>
        <w:tc>
          <w:tcPr>
            <w:tcW w:w="2033" w:type="dxa"/>
            <w:tcBorders>
              <w:top w:val="single" w:sz="4" w:space="0" w:color="auto"/>
              <w:left w:val="single" w:sz="4" w:space="0" w:color="auto"/>
              <w:bottom w:val="single" w:sz="4" w:space="0" w:color="auto"/>
              <w:right w:val="single" w:sz="4" w:space="0" w:color="auto"/>
            </w:tcBorders>
            <w:shd w:val="clear" w:color="auto" w:fill="D9D9D9"/>
            <w:hideMark/>
          </w:tcPr>
          <w:p w14:paraId="011B6261" w14:textId="77777777" w:rsidR="00096EBA" w:rsidRPr="00085FBA" w:rsidRDefault="00096EBA" w:rsidP="0036552E">
            <w:pPr>
              <w:autoSpaceDN w:val="0"/>
              <w:rPr>
                <w:rFonts w:ascii="Arial" w:hAnsi="Arial" w:cs="Arial"/>
                <w:b/>
              </w:rPr>
            </w:pPr>
            <w:r w:rsidRPr="00085FBA">
              <w:rPr>
                <w:rFonts w:ascii="Arial" w:hAnsi="Arial" w:cs="Arial"/>
                <w:b/>
              </w:rPr>
              <w:t xml:space="preserve">Nombre </w:t>
            </w:r>
          </w:p>
        </w:tc>
        <w:tc>
          <w:tcPr>
            <w:tcW w:w="1818" w:type="dxa"/>
            <w:tcBorders>
              <w:top w:val="single" w:sz="4" w:space="0" w:color="auto"/>
              <w:left w:val="single" w:sz="4" w:space="0" w:color="auto"/>
              <w:bottom w:val="single" w:sz="4" w:space="0" w:color="auto"/>
              <w:right w:val="single" w:sz="4" w:space="0" w:color="auto"/>
            </w:tcBorders>
            <w:shd w:val="clear" w:color="auto" w:fill="D9D9D9"/>
            <w:hideMark/>
          </w:tcPr>
          <w:p w14:paraId="1299C509" w14:textId="77777777" w:rsidR="00096EBA" w:rsidRPr="00085FBA" w:rsidRDefault="00096EBA" w:rsidP="0036552E">
            <w:pPr>
              <w:autoSpaceDN w:val="0"/>
              <w:rPr>
                <w:rFonts w:ascii="Arial" w:hAnsi="Arial" w:cs="Arial"/>
                <w:b/>
              </w:rPr>
            </w:pPr>
            <w:r w:rsidRPr="00085FBA">
              <w:rPr>
                <w:rFonts w:ascii="Arial" w:hAnsi="Arial" w:cs="Arial"/>
                <w:b/>
              </w:rPr>
              <w:t>Firma</w:t>
            </w:r>
          </w:p>
        </w:tc>
        <w:tc>
          <w:tcPr>
            <w:tcW w:w="1817" w:type="dxa"/>
            <w:tcBorders>
              <w:top w:val="single" w:sz="4" w:space="0" w:color="auto"/>
              <w:left w:val="single" w:sz="4" w:space="0" w:color="auto"/>
              <w:bottom w:val="single" w:sz="4" w:space="0" w:color="auto"/>
              <w:right w:val="single" w:sz="4" w:space="0" w:color="auto"/>
            </w:tcBorders>
            <w:shd w:val="clear" w:color="auto" w:fill="D9D9D9"/>
            <w:hideMark/>
          </w:tcPr>
          <w:p w14:paraId="30289AAD" w14:textId="77777777" w:rsidR="00096EBA" w:rsidRPr="00085FBA" w:rsidRDefault="00096EBA" w:rsidP="0036552E">
            <w:pPr>
              <w:autoSpaceDN w:val="0"/>
              <w:rPr>
                <w:rFonts w:ascii="Arial" w:hAnsi="Arial" w:cs="Arial"/>
                <w:b/>
                <w:bCs/>
              </w:rPr>
            </w:pPr>
            <w:r w:rsidRPr="00085FBA">
              <w:rPr>
                <w:rFonts w:ascii="Arial" w:hAnsi="Arial" w:cs="Arial"/>
                <w:b/>
              </w:rPr>
              <w:t>Autorizó por parte del INE</w:t>
            </w:r>
          </w:p>
        </w:tc>
        <w:tc>
          <w:tcPr>
            <w:tcW w:w="1818" w:type="dxa"/>
            <w:tcBorders>
              <w:top w:val="single" w:sz="4" w:space="0" w:color="auto"/>
              <w:left w:val="single" w:sz="4" w:space="0" w:color="auto"/>
              <w:bottom w:val="single" w:sz="4" w:space="0" w:color="auto"/>
              <w:right w:val="single" w:sz="4" w:space="0" w:color="auto"/>
            </w:tcBorders>
            <w:shd w:val="clear" w:color="auto" w:fill="D9D9D9"/>
            <w:hideMark/>
          </w:tcPr>
          <w:p w14:paraId="20C2AADD" w14:textId="77777777" w:rsidR="00096EBA" w:rsidRPr="00085FBA" w:rsidRDefault="00096EBA" w:rsidP="0036552E">
            <w:pPr>
              <w:autoSpaceDN w:val="0"/>
              <w:rPr>
                <w:rFonts w:ascii="Arial" w:hAnsi="Arial" w:cs="Arial"/>
                <w:b/>
              </w:rPr>
            </w:pPr>
            <w:r w:rsidRPr="00085FBA">
              <w:rPr>
                <w:rFonts w:ascii="Arial" w:hAnsi="Arial" w:cs="Arial"/>
                <w:b/>
              </w:rPr>
              <w:t xml:space="preserve">Nombre </w:t>
            </w:r>
          </w:p>
        </w:tc>
        <w:tc>
          <w:tcPr>
            <w:tcW w:w="1818" w:type="dxa"/>
            <w:tcBorders>
              <w:top w:val="single" w:sz="4" w:space="0" w:color="auto"/>
              <w:left w:val="single" w:sz="4" w:space="0" w:color="auto"/>
              <w:bottom w:val="single" w:sz="4" w:space="0" w:color="auto"/>
              <w:right w:val="single" w:sz="4" w:space="0" w:color="auto"/>
            </w:tcBorders>
            <w:shd w:val="clear" w:color="auto" w:fill="D9D9D9"/>
            <w:hideMark/>
          </w:tcPr>
          <w:p w14:paraId="6721B178" w14:textId="77777777" w:rsidR="00096EBA" w:rsidRPr="00085FBA" w:rsidRDefault="00096EBA" w:rsidP="0036552E">
            <w:pPr>
              <w:autoSpaceDN w:val="0"/>
              <w:rPr>
                <w:rFonts w:ascii="Arial" w:hAnsi="Arial" w:cs="Arial"/>
                <w:b/>
              </w:rPr>
            </w:pPr>
            <w:r w:rsidRPr="00085FBA">
              <w:rPr>
                <w:rFonts w:ascii="Arial" w:hAnsi="Arial" w:cs="Arial"/>
                <w:b/>
              </w:rPr>
              <w:t xml:space="preserve">Firma </w:t>
            </w:r>
          </w:p>
        </w:tc>
      </w:tr>
      <w:tr w:rsidR="00096EBA" w:rsidRPr="00085FBA" w14:paraId="72522CB9" w14:textId="77777777" w:rsidTr="0036552E">
        <w:trPr>
          <w:trHeight w:val="505"/>
          <w:jc w:val="center"/>
        </w:trPr>
        <w:tc>
          <w:tcPr>
            <w:tcW w:w="545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2D489A9" w14:textId="77777777" w:rsidR="00096EBA" w:rsidRPr="00085FBA" w:rsidRDefault="00096EBA" w:rsidP="0036552E">
            <w:pPr>
              <w:autoSpaceDN w:val="0"/>
              <w:rPr>
                <w:rFonts w:ascii="Arial" w:hAnsi="Arial" w:cs="Arial"/>
                <w:b/>
              </w:rPr>
            </w:pPr>
            <w:r w:rsidRPr="00085FBA">
              <w:rPr>
                <w:rFonts w:ascii="Arial" w:hAnsi="Arial" w:cs="Arial"/>
                <w:b/>
                <w:bCs/>
              </w:rPr>
              <w:t xml:space="preserve">Fecha de última revisión </w:t>
            </w:r>
          </w:p>
        </w:tc>
        <w:tc>
          <w:tcPr>
            <w:tcW w:w="545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5EB21EBD" w14:textId="77777777" w:rsidR="00096EBA" w:rsidRPr="00085FBA" w:rsidRDefault="00096EBA" w:rsidP="0036552E">
            <w:pPr>
              <w:autoSpaceDN w:val="0"/>
              <w:rPr>
                <w:rFonts w:ascii="Arial" w:hAnsi="Arial" w:cs="Arial"/>
                <w:b/>
              </w:rPr>
            </w:pPr>
            <w:r w:rsidRPr="00085FBA">
              <w:rPr>
                <w:rFonts w:ascii="Arial" w:hAnsi="Arial" w:cs="Arial"/>
                <w:b/>
              </w:rPr>
              <w:t>Fecha de autorización</w:t>
            </w:r>
          </w:p>
        </w:tc>
      </w:tr>
    </w:tbl>
    <w:p w14:paraId="558A9CE8" w14:textId="77777777" w:rsidR="00096EBA" w:rsidRPr="00085FBA" w:rsidRDefault="00096EBA" w:rsidP="00096EBA">
      <w:pPr>
        <w:pStyle w:val="Ttulo3"/>
        <w:jc w:val="center"/>
        <w:rPr>
          <w:rFonts w:cs="Arial"/>
          <w:color w:val="auto"/>
          <w:u w:val="single"/>
        </w:rPr>
      </w:pPr>
    </w:p>
    <w:p w14:paraId="41B2591B" w14:textId="77777777" w:rsidR="00096EBA" w:rsidRPr="00085FBA" w:rsidRDefault="00096EBA" w:rsidP="00096EBA">
      <w:pPr>
        <w:pStyle w:val="Ttulo3"/>
        <w:jc w:val="center"/>
        <w:rPr>
          <w:rFonts w:cs="Arial"/>
          <w:color w:val="auto"/>
          <w:u w:val="single"/>
        </w:rPr>
      </w:pPr>
    </w:p>
    <w:p w14:paraId="72113F11" w14:textId="77777777" w:rsidR="00096EBA" w:rsidRPr="00085FBA" w:rsidRDefault="00096EBA" w:rsidP="00096EBA">
      <w:pPr>
        <w:pStyle w:val="Ttulo3"/>
        <w:shd w:val="clear" w:color="auto" w:fill="D9D9D9"/>
        <w:jc w:val="center"/>
        <w:rPr>
          <w:rFonts w:cs="Arial"/>
          <w:color w:val="auto"/>
          <w:u w:val="single"/>
        </w:rPr>
      </w:pPr>
      <w:r w:rsidRPr="00085FBA">
        <w:rPr>
          <w:rFonts w:cs="Arial"/>
          <w:color w:val="auto"/>
          <w:u w:val="single"/>
        </w:rPr>
        <w:t>Apéndice C</w:t>
      </w:r>
    </w:p>
    <w:p w14:paraId="1AAD5C59" w14:textId="77777777" w:rsidR="00096EBA" w:rsidRPr="00085FBA" w:rsidRDefault="00096EBA" w:rsidP="00096EBA">
      <w:pPr>
        <w:pStyle w:val="Textoindependiente2"/>
        <w:spacing w:before="0"/>
        <w:jc w:val="both"/>
        <w:rPr>
          <w:rFonts w:cs="Arial"/>
          <w:sz w:val="20"/>
          <w:lang w:val="es-MX"/>
        </w:rPr>
      </w:pPr>
    </w:p>
    <w:p w14:paraId="07BC8ED6" w14:textId="77777777" w:rsidR="00096EBA" w:rsidRPr="00085FBA" w:rsidRDefault="00096EBA" w:rsidP="00096EBA">
      <w:pPr>
        <w:pStyle w:val="Textoindependiente2"/>
        <w:spacing w:before="0"/>
        <w:jc w:val="center"/>
        <w:rPr>
          <w:rFonts w:cs="Arial"/>
          <w:b/>
          <w:sz w:val="20"/>
          <w:lang w:val="es-MX"/>
        </w:rPr>
      </w:pPr>
      <w:r w:rsidRPr="00085FBA">
        <w:rPr>
          <w:rFonts w:cs="Arial"/>
          <w:b/>
          <w:sz w:val="20"/>
          <w:lang w:val="es-MX"/>
        </w:rPr>
        <w:t xml:space="preserve">Relación de equipos, accesorios e implementos mínimos requeridos para el otorgamiento del servicio que debe proporcionar el “PROVEEDOR”. </w:t>
      </w:r>
    </w:p>
    <w:tbl>
      <w:tblPr>
        <w:tblW w:w="463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8"/>
        <w:gridCol w:w="1108"/>
      </w:tblGrid>
      <w:tr w:rsidR="00096EBA" w:rsidRPr="00085FBA" w14:paraId="5412E45E" w14:textId="77777777" w:rsidTr="0036552E">
        <w:tc>
          <w:tcPr>
            <w:tcW w:w="435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7C06CAD" w14:textId="77777777" w:rsidR="00096EBA" w:rsidRPr="00085FBA" w:rsidRDefault="00096EBA" w:rsidP="0036552E">
            <w:pPr>
              <w:pStyle w:val="Textoindependiente2"/>
              <w:spacing w:before="0"/>
              <w:jc w:val="center"/>
              <w:rPr>
                <w:rFonts w:cs="Arial"/>
                <w:b/>
                <w:sz w:val="20"/>
                <w:lang w:val="es-MX"/>
              </w:rPr>
            </w:pPr>
            <w:r w:rsidRPr="00085FBA">
              <w:rPr>
                <w:rFonts w:cs="Arial"/>
                <w:b/>
                <w:sz w:val="20"/>
                <w:lang w:val="es-MX"/>
              </w:rPr>
              <w:t>Descripción</w:t>
            </w:r>
          </w:p>
        </w:tc>
        <w:tc>
          <w:tcPr>
            <w:tcW w:w="6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C1606E2" w14:textId="77777777" w:rsidR="00096EBA" w:rsidRPr="00085FBA" w:rsidRDefault="00096EBA" w:rsidP="0036552E">
            <w:pPr>
              <w:pStyle w:val="Textoindependiente2"/>
              <w:spacing w:before="0"/>
              <w:jc w:val="center"/>
              <w:rPr>
                <w:rFonts w:cs="Arial"/>
                <w:b/>
                <w:sz w:val="20"/>
                <w:lang w:val="es-MX"/>
              </w:rPr>
            </w:pPr>
            <w:r w:rsidRPr="00085FBA">
              <w:rPr>
                <w:rFonts w:cs="Arial"/>
                <w:b/>
                <w:sz w:val="20"/>
                <w:lang w:val="es-MX"/>
              </w:rPr>
              <w:t>Comedor Anexo</w:t>
            </w:r>
          </w:p>
        </w:tc>
      </w:tr>
      <w:tr w:rsidR="00096EBA" w:rsidRPr="00085FBA" w14:paraId="4A906D0C"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73CFC2F0" w14:textId="77777777" w:rsidR="00096EBA" w:rsidRPr="00085FBA" w:rsidRDefault="00096EBA" w:rsidP="0036552E">
            <w:pPr>
              <w:pStyle w:val="Textoindependiente2"/>
              <w:spacing w:before="0"/>
              <w:rPr>
                <w:rFonts w:cs="Arial"/>
                <w:sz w:val="20"/>
                <w:lang w:val="es-MX"/>
              </w:rPr>
            </w:pPr>
            <w:r w:rsidRPr="00085FBA">
              <w:rPr>
                <w:rFonts w:cs="Arial"/>
                <w:sz w:val="20"/>
                <w:lang w:val="es-MX"/>
              </w:rPr>
              <w:t>Plato trinche de loza cerámica color blanca (nuevos)</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04765466"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700</w:t>
            </w:r>
          </w:p>
        </w:tc>
      </w:tr>
      <w:tr w:rsidR="00096EBA" w:rsidRPr="00085FBA" w14:paraId="2600898A"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21B454B4" w14:textId="77777777" w:rsidR="00096EBA" w:rsidRPr="00085FBA" w:rsidRDefault="00096EBA" w:rsidP="0036552E">
            <w:pPr>
              <w:pStyle w:val="Textoindependiente2"/>
              <w:spacing w:before="0"/>
              <w:rPr>
                <w:rFonts w:cs="Arial"/>
                <w:sz w:val="20"/>
                <w:lang w:val="es-MX"/>
              </w:rPr>
            </w:pPr>
            <w:r w:rsidRPr="00085FBA">
              <w:rPr>
                <w:rFonts w:cs="Arial"/>
                <w:sz w:val="20"/>
                <w:lang w:val="es-MX"/>
              </w:rPr>
              <w:t>Plato arrocero de loza de cerámica color blanca (nuevos)</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1E225416" w14:textId="77777777" w:rsidR="00096EBA" w:rsidRPr="00085FBA" w:rsidRDefault="00096EBA" w:rsidP="0036552E">
            <w:pPr>
              <w:jc w:val="center"/>
              <w:rPr>
                <w:rFonts w:ascii="Arial" w:hAnsi="Arial" w:cs="Arial"/>
              </w:rPr>
            </w:pPr>
            <w:r w:rsidRPr="00085FBA">
              <w:rPr>
                <w:rFonts w:ascii="Arial" w:hAnsi="Arial" w:cs="Arial"/>
              </w:rPr>
              <w:t>700</w:t>
            </w:r>
          </w:p>
        </w:tc>
      </w:tr>
      <w:tr w:rsidR="00096EBA" w:rsidRPr="00085FBA" w14:paraId="01F2ED86"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7DA939C9" w14:textId="77777777" w:rsidR="00096EBA" w:rsidRPr="00085FBA" w:rsidRDefault="00096EBA" w:rsidP="0036552E">
            <w:pPr>
              <w:pStyle w:val="Textoindependiente2"/>
              <w:spacing w:before="0"/>
              <w:rPr>
                <w:rFonts w:cs="Arial"/>
                <w:sz w:val="20"/>
                <w:lang w:val="es-MX"/>
              </w:rPr>
            </w:pPr>
            <w:r w:rsidRPr="00085FBA">
              <w:rPr>
                <w:rFonts w:cs="Arial"/>
                <w:sz w:val="20"/>
                <w:lang w:val="es-MX"/>
              </w:rPr>
              <w:t xml:space="preserve">Tazón de loza de cerámica color blanca (nuevos) </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601ADF3C" w14:textId="77777777" w:rsidR="00096EBA" w:rsidRPr="00085FBA" w:rsidRDefault="00096EBA" w:rsidP="0036552E">
            <w:pPr>
              <w:jc w:val="center"/>
              <w:rPr>
                <w:rFonts w:ascii="Arial" w:hAnsi="Arial" w:cs="Arial"/>
              </w:rPr>
            </w:pPr>
            <w:r w:rsidRPr="00085FBA">
              <w:rPr>
                <w:rFonts w:ascii="Arial" w:hAnsi="Arial" w:cs="Arial"/>
              </w:rPr>
              <w:t>700</w:t>
            </w:r>
          </w:p>
        </w:tc>
      </w:tr>
      <w:tr w:rsidR="00096EBA" w:rsidRPr="00085FBA" w14:paraId="3232E2E3"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5F8ED04C" w14:textId="77777777" w:rsidR="00096EBA" w:rsidRPr="00085FBA" w:rsidRDefault="00096EBA" w:rsidP="0036552E">
            <w:pPr>
              <w:pStyle w:val="Textoindependiente2"/>
              <w:spacing w:before="0"/>
              <w:rPr>
                <w:rFonts w:cs="Arial"/>
                <w:sz w:val="20"/>
                <w:lang w:val="es-MX"/>
              </w:rPr>
            </w:pPr>
            <w:r w:rsidRPr="00085FBA">
              <w:rPr>
                <w:rFonts w:cs="Arial"/>
                <w:sz w:val="20"/>
                <w:lang w:val="es-MX"/>
              </w:rPr>
              <w:t>Tazón frijolero de loza de cerámica color blanca (nuevos)</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04D9CA4F" w14:textId="77777777" w:rsidR="00096EBA" w:rsidRPr="00085FBA" w:rsidRDefault="00096EBA" w:rsidP="0036552E">
            <w:pPr>
              <w:jc w:val="center"/>
              <w:rPr>
                <w:rFonts w:ascii="Arial" w:hAnsi="Arial" w:cs="Arial"/>
              </w:rPr>
            </w:pPr>
            <w:r w:rsidRPr="00085FBA">
              <w:rPr>
                <w:rFonts w:ascii="Arial" w:hAnsi="Arial" w:cs="Arial"/>
              </w:rPr>
              <w:t>700</w:t>
            </w:r>
          </w:p>
        </w:tc>
      </w:tr>
      <w:tr w:rsidR="00096EBA" w:rsidRPr="00085FBA" w14:paraId="45CF2756"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6536DC0E" w14:textId="77777777" w:rsidR="00096EBA" w:rsidRPr="00085FBA" w:rsidRDefault="00096EBA" w:rsidP="0036552E">
            <w:pPr>
              <w:pStyle w:val="Textoindependiente2"/>
              <w:spacing w:before="0"/>
              <w:rPr>
                <w:rFonts w:cs="Arial"/>
                <w:sz w:val="20"/>
                <w:lang w:val="es-MX"/>
              </w:rPr>
            </w:pPr>
            <w:r w:rsidRPr="00085FBA">
              <w:rPr>
                <w:rFonts w:cs="Arial"/>
                <w:sz w:val="20"/>
                <w:lang w:val="es-MX"/>
              </w:rPr>
              <w:t>Plato compota de loza de cerámica color blanca (nuevos) o plato para ensalada de cerámica color blanca (nuevos)</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04A4EAC4" w14:textId="77777777" w:rsidR="00096EBA" w:rsidRPr="00085FBA" w:rsidRDefault="00096EBA" w:rsidP="0036552E">
            <w:pPr>
              <w:jc w:val="center"/>
              <w:rPr>
                <w:rFonts w:ascii="Arial" w:hAnsi="Arial" w:cs="Arial"/>
              </w:rPr>
            </w:pPr>
            <w:r w:rsidRPr="00085FBA">
              <w:rPr>
                <w:rFonts w:ascii="Arial" w:hAnsi="Arial" w:cs="Arial"/>
              </w:rPr>
              <w:t>700</w:t>
            </w:r>
          </w:p>
        </w:tc>
      </w:tr>
      <w:tr w:rsidR="00096EBA" w:rsidRPr="00085FBA" w14:paraId="6404957C"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3724E8AE" w14:textId="77777777" w:rsidR="00096EBA" w:rsidRPr="00085FBA" w:rsidRDefault="00096EBA" w:rsidP="0036552E">
            <w:pPr>
              <w:pStyle w:val="Textoindependiente2"/>
              <w:spacing w:before="0"/>
              <w:rPr>
                <w:rFonts w:cs="Arial"/>
                <w:sz w:val="20"/>
                <w:lang w:val="es-MX"/>
              </w:rPr>
            </w:pPr>
            <w:r w:rsidRPr="00085FBA">
              <w:rPr>
                <w:rFonts w:cs="Arial"/>
                <w:sz w:val="20"/>
                <w:lang w:val="es-MX"/>
              </w:rPr>
              <w:t xml:space="preserve">Vaso de policarbonato color blanco (nuevos),con una capacidad de 12 onzas o 320 ml. </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1DFF3E45" w14:textId="77777777" w:rsidR="00096EBA" w:rsidRPr="00085FBA" w:rsidRDefault="00096EBA" w:rsidP="0036552E">
            <w:pPr>
              <w:jc w:val="center"/>
              <w:rPr>
                <w:rFonts w:ascii="Arial" w:hAnsi="Arial" w:cs="Arial"/>
              </w:rPr>
            </w:pPr>
            <w:r w:rsidRPr="00085FBA">
              <w:rPr>
                <w:rFonts w:ascii="Arial" w:hAnsi="Arial" w:cs="Arial"/>
              </w:rPr>
              <w:t>700</w:t>
            </w:r>
          </w:p>
        </w:tc>
      </w:tr>
      <w:tr w:rsidR="00096EBA" w:rsidRPr="00085FBA" w14:paraId="328DC388"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1EE7ADA3" w14:textId="77777777" w:rsidR="00096EBA" w:rsidRPr="00085FBA" w:rsidRDefault="00096EBA" w:rsidP="0036552E">
            <w:pPr>
              <w:pStyle w:val="Textoindependiente2"/>
              <w:spacing w:before="0"/>
              <w:rPr>
                <w:rFonts w:cs="Arial"/>
                <w:sz w:val="20"/>
                <w:lang w:val="es-MX"/>
              </w:rPr>
            </w:pPr>
            <w:r w:rsidRPr="00085FBA">
              <w:rPr>
                <w:rFonts w:cs="Arial"/>
                <w:sz w:val="20"/>
                <w:lang w:val="es-MX"/>
              </w:rPr>
              <w:t>Juegos de cubiertos (cuchillo, tenedor, cuchara sopera y cuchara para postre) (nuevos)</w:t>
            </w:r>
          </w:p>
          <w:p w14:paraId="38FCF5CC" w14:textId="77777777" w:rsidR="00096EBA" w:rsidRPr="00085FBA" w:rsidRDefault="00096EBA" w:rsidP="0036552E">
            <w:pPr>
              <w:pStyle w:val="Textoindependiente2"/>
              <w:spacing w:before="0"/>
              <w:rPr>
                <w:rFonts w:cs="Arial"/>
                <w:sz w:val="20"/>
                <w:lang w:val="es-MX"/>
              </w:rPr>
            </w:pPr>
            <w:r w:rsidRPr="00085FBA">
              <w:rPr>
                <w:rFonts w:cs="Arial"/>
                <w:sz w:val="20"/>
                <w:lang w:val="es-MX"/>
              </w:rPr>
              <w:t xml:space="preserve">Embolsados individualmente </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5B6E53B2" w14:textId="77777777" w:rsidR="00096EBA" w:rsidRPr="00085FBA" w:rsidRDefault="00096EBA" w:rsidP="0036552E">
            <w:pPr>
              <w:jc w:val="center"/>
              <w:rPr>
                <w:rFonts w:ascii="Arial" w:hAnsi="Arial" w:cs="Arial"/>
              </w:rPr>
            </w:pPr>
            <w:r w:rsidRPr="00085FBA">
              <w:rPr>
                <w:rFonts w:ascii="Arial" w:hAnsi="Arial" w:cs="Arial"/>
              </w:rPr>
              <w:t>700</w:t>
            </w:r>
          </w:p>
        </w:tc>
      </w:tr>
      <w:tr w:rsidR="00096EBA" w:rsidRPr="00085FBA" w14:paraId="597582BB"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03931984" w14:textId="77777777" w:rsidR="00096EBA" w:rsidRPr="00085FBA" w:rsidRDefault="00096EBA" w:rsidP="0036552E">
            <w:pPr>
              <w:pStyle w:val="Textoindependiente2"/>
              <w:spacing w:before="0"/>
              <w:rPr>
                <w:rFonts w:cs="Arial"/>
                <w:sz w:val="20"/>
                <w:lang w:val="es-MX"/>
              </w:rPr>
            </w:pPr>
            <w:r w:rsidRPr="00085FBA">
              <w:rPr>
                <w:rFonts w:cs="Arial"/>
                <w:sz w:val="20"/>
                <w:lang w:val="es-MX"/>
              </w:rPr>
              <w:t xml:space="preserve">Servilleteros de acero inoxidable </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3D46A004"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60</w:t>
            </w:r>
          </w:p>
        </w:tc>
      </w:tr>
      <w:tr w:rsidR="00096EBA" w:rsidRPr="00085FBA" w14:paraId="027B7742"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0C253281" w14:textId="77777777" w:rsidR="00096EBA" w:rsidRPr="00085FBA" w:rsidRDefault="00096EBA" w:rsidP="0036552E">
            <w:pPr>
              <w:pStyle w:val="Textoindependiente2"/>
              <w:spacing w:before="0"/>
              <w:rPr>
                <w:rFonts w:cs="Arial"/>
                <w:sz w:val="20"/>
                <w:lang w:val="es-MX"/>
              </w:rPr>
            </w:pPr>
            <w:r w:rsidRPr="00085FBA">
              <w:rPr>
                <w:rFonts w:cs="Arial"/>
                <w:sz w:val="20"/>
                <w:lang w:val="es-MX"/>
              </w:rPr>
              <w:t xml:space="preserve">Salseras de acero inoxidable </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0A0F27ED"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65</w:t>
            </w:r>
          </w:p>
        </w:tc>
      </w:tr>
      <w:tr w:rsidR="00096EBA" w:rsidRPr="00085FBA" w14:paraId="79088F6F"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559ACF61" w14:textId="77777777" w:rsidR="00096EBA" w:rsidRPr="00085FBA" w:rsidRDefault="00096EBA" w:rsidP="0036552E">
            <w:pPr>
              <w:pStyle w:val="Textoindependiente2"/>
              <w:spacing w:before="0"/>
              <w:rPr>
                <w:rFonts w:cs="Arial"/>
                <w:sz w:val="20"/>
                <w:lang w:val="es-MX"/>
              </w:rPr>
            </w:pPr>
            <w:r w:rsidRPr="00085FBA">
              <w:rPr>
                <w:rFonts w:cs="Arial"/>
                <w:sz w:val="20"/>
                <w:lang w:val="es-MX"/>
              </w:rPr>
              <w:t>Jarras de policarbonato</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2F12A31E"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65</w:t>
            </w:r>
          </w:p>
        </w:tc>
      </w:tr>
      <w:tr w:rsidR="00096EBA" w:rsidRPr="00085FBA" w14:paraId="2B3F3139" w14:textId="77777777" w:rsidTr="0036552E">
        <w:trPr>
          <w:trHeight w:val="311"/>
        </w:trPr>
        <w:tc>
          <w:tcPr>
            <w:tcW w:w="4352" w:type="pct"/>
            <w:tcBorders>
              <w:top w:val="single" w:sz="4" w:space="0" w:color="000000"/>
              <w:left w:val="single" w:sz="4" w:space="0" w:color="000000"/>
              <w:bottom w:val="single" w:sz="4" w:space="0" w:color="000000"/>
              <w:right w:val="single" w:sz="4" w:space="0" w:color="000000"/>
            </w:tcBorders>
            <w:hideMark/>
          </w:tcPr>
          <w:p w14:paraId="587397D9" w14:textId="77777777" w:rsidR="00096EBA" w:rsidRPr="00085FBA" w:rsidRDefault="00096EBA" w:rsidP="0036552E">
            <w:pPr>
              <w:pStyle w:val="Textoindependiente2"/>
              <w:spacing w:before="0"/>
              <w:rPr>
                <w:rFonts w:cs="Arial"/>
                <w:sz w:val="20"/>
                <w:lang w:val="es-MX"/>
              </w:rPr>
            </w:pPr>
            <w:r w:rsidRPr="00085FBA">
              <w:rPr>
                <w:rFonts w:cs="Arial"/>
                <w:sz w:val="20"/>
                <w:lang w:val="es-MX"/>
              </w:rPr>
              <w:t>Licuadoras industriales</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659549DB"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0</w:t>
            </w:r>
          </w:p>
        </w:tc>
      </w:tr>
      <w:tr w:rsidR="00096EBA" w:rsidRPr="00085FBA" w14:paraId="5C924FD2"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3250294E" w14:textId="77777777" w:rsidR="00096EBA" w:rsidRPr="00085FBA" w:rsidRDefault="00096EBA" w:rsidP="0036552E">
            <w:pPr>
              <w:pStyle w:val="Textoindependiente2"/>
              <w:spacing w:before="0"/>
              <w:rPr>
                <w:rFonts w:cs="Arial"/>
                <w:sz w:val="20"/>
                <w:lang w:val="es-MX"/>
              </w:rPr>
            </w:pPr>
            <w:r w:rsidRPr="00085FBA">
              <w:rPr>
                <w:rFonts w:cs="Arial"/>
                <w:sz w:val="20"/>
                <w:lang w:val="es-MX"/>
              </w:rPr>
              <w:t xml:space="preserve">Licuadora domestica </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484D67C2"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0</w:t>
            </w:r>
          </w:p>
        </w:tc>
      </w:tr>
      <w:tr w:rsidR="00096EBA" w:rsidRPr="00085FBA" w14:paraId="7333E3FA"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740D1D07" w14:textId="77777777" w:rsidR="00096EBA" w:rsidRPr="00085FBA" w:rsidRDefault="00096EBA" w:rsidP="0036552E">
            <w:pPr>
              <w:pStyle w:val="Textoindependiente2"/>
              <w:spacing w:before="0"/>
              <w:rPr>
                <w:rFonts w:cs="Arial"/>
                <w:sz w:val="20"/>
                <w:lang w:val="es-MX"/>
              </w:rPr>
            </w:pPr>
            <w:r w:rsidRPr="00085FBA">
              <w:rPr>
                <w:rFonts w:cs="Arial"/>
                <w:sz w:val="20"/>
                <w:lang w:val="es-MX"/>
              </w:rPr>
              <w:t>Basculas digitales gramataria</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361F8B68"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1</w:t>
            </w:r>
          </w:p>
        </w:tc>
      </w:tr>
      <w:tr w:rsidR="00096EBA" w:rsidRPr="00085FBA" w14:paraId="75559FE9"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28BDEDCD" w14:textId="77777777" w:rsidR="00096EBA" w:rsidRPr="00085FBA" w:rsidRDefault="00096EBA" w:rsidP="0036552E">
            <w:pPr>
              <w:pStyle w:val="Textoindependiente2"/>
              <w:spacing w:before="0"/>
              <w:rPr>
                <w:rFonts w:cs="Arial"/>
                <w:sz w:val="20"/>
                <w:lang w:val="es-MX"/>
              </w:rPr>
            </w:pPr>
            <w:r w:rsidRPr="00085FBA">
              <w:rPr>
                <w:rFonts w:cs="Arial"/>
                <w:sz w:val="20"/>
                <w:lang w:val="es-MX"/>
              </w:rPr>
              <w:t>Botes recolectores para desechos con cierre hermético.</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19588E3E"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2</w:t>
            </w:r>
          </w:p>
        </w:tc>
      </w:tr>
      <w:tr w:rsidR="00096EBA" w:rsidRPr="00085FBA" w14:paraId="04E1CFCA"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70E4A11B" w14:textId="77777777" w:rsidR="00096EBA" w:rsidRPr="00085FBA" w:rsidRDefault="00096EBA" w:rsidP="0036552E">
            <w:pPr>
              <w:pStyle w:val="Textoindependiente2"/>
              <w:spacing w:before="0"/>
              <w:rPr>
                <w:rFonts w:cs="Arial"/>
                <w:sz w:val="20"/>
                <w:lang w:val="es-MX"/>
              </w:rPr>
            </w:pPr>
            <w:r w:rsidRPr="00085FBA">
              <w:rPr>
                <w:rFonts w:cs="Arial"/>
                <w:sz w:val="20"/>
                <w:lang w:val="es-MX"/>
              </w:rPr>
              <w:t xml:space="preserve">Carros cambro transportadores de alimentos con cierre hermético para traslado de alimentos. </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0E058591"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CN</w:t>
            </w:r>
          </w:p>
        </w:tc>
      </w:tr>
      <w:tr w:rsidR="00096EBA" w:rsidRPr="00085FBA" w14:paraId="093EFC61"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65ED3021" w14:textId="77777777" w:rsidR="00096EBA" w:rsidRPr="00085FBA" w:rsidRDefault="00096EBA" w:rsidP="0036552E">
            <w:pPr>
              <w:pStyle w:val="Textoindependiente2"/>
              <w:spacing w:before="0"/>
              <w:rPr>
                <w:rFonts w:cs="Arial"/>
                <w:sz w:val="20"/>
                <w:lang w:val="es-MX"/>
              </w:rPr>
            </w:pPr>
            <w:r w:rsidRPr="00085FBA">
              <w:rPr>
                <w:rFonts w:cs="Arial"/>
                <w:sz w:val="20"/>
                <w:lang w:val="es-MX"/>
              </w:rPr>
              <w:t>Cambros con cierre hermético para transportar alimentos líquidos para traslado de alimentos.</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575C4139"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CN</w:t>
            </w:r>
          </w:p>
        </w:tc>
      </w:tr>
      <w:tr w:rsidR="00096EBA" w:rsidRPr="00085FBA" w14:paraId="30700558"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5064D274" w14:textId="77777777" w:rsidR="00096EBA" w:rsidRPr="00085FBA" w:rsidRDefault="00096EBA" w:rsidP="0036552E">
            <w:pPr>
              <w:pStyle w:val="Textoindependiente2"/>
              <w:spacing w:before="0"/>
              <w:rPr>
                <w:rFonts w:cs="Arial"/>
                <w:sz w:val="20"/>
                <w:lang w:val="es-MX"/>
              </w:rPr>
            </w:pPr>
            <w:r w:rsidRPr="00085FBA">
              <w:rPr>
                <w:rFonts w:cs="Arial"/>
                <w:sz w:val="20"/>
                <w:lang w:val="es-MX"/>
              </w:rPr>
              <w:t>Insertos de acero inoxidable de 20 cm. Con tapa para la línea de servicio.</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46EA9557"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CN</w:t>
            </w:r>
          </w:p>
        </w:tc>
      </w:tr>
      <w:tr w:rsidR="00096EBA" w:rsidRPr="00085FBA" w14:paraId="75602442"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5489D988" w14:textId="77777777" w:rsidR="00096EBA" w:rsidRPr="00085FBA" w:rsidRDefault="00096EBA" w:rsidP="0036552E">
            <w:pPr>
              <w:pStyle w:val="Textoindependiente2"/>
              <w:spacing w:before="0"/>
              <w:rPr>
                <w:rFonts w:cs="Arial"/>
                <w:sz w:val="20"/>
                <w:lang w:val="es-MX"/>
              </w:rPr>
            </w:pPr>
            <w:r w:rsidRPr="00085FBA">
              <w:rPr>
                <w:rFonts w:cs="Arial"/>
                <w:sz w:val="20"/>
                <w:lang w:val="es-MX"/>
              </w:rPr>
              <w:t>Insertos de acero inoxidable  de 15 cm. Con tapa para la línea de servicio.</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476B2B12"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CN</w:t>
            </w:r>
          </w:p>
        </w:tc>
      </w:tr>
      <w:tr w:rsidR="00096EBA" w:rsidRPr="00085FBA" w14:paraId="5695F91A"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045BE633" w14:textId="77777777" w:rsidR="00096EBA" w:rsidRPr="00085FBA" w:rsidRDefault="00096EBA" w:rsidP="0036552E">
            <w:pPr>
              <w:pStyle w:val="Textoindependiente2"/>
              <w:spacing w:before="0"/>
              <w:rPr>
                <w:rFonts w:cs="Arial"/>
                <w:sz w:val="20"/>
                <w:lang w:val="es-MX"/>
              </w:rPr>
            </w:pPr>
            <w:r w:rsidRPr="00085FBA">
              <w:rPr>
                <w:rFonts w:cs="Arial"/>
                <w:sz w:val="20"/>
                <w:lang w:val="es-MX"/>
              </w:rPr>
              <w:t>Insertos de acero inoxidable  de 10 cm. Con tapa para la línea de servicio.</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549AED7F"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CN</w:t>
            </w:r>
          </w:p>
        </w:tc>
      </w:tr>
      <w:tr w:rsidR="00096EBA" w:rsidRPr="00085FBA" w14:paraId="74C89D69"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52823DB9" w14:textId="77777777" w:rsidR="00096EBA" w:rsidRPr="00085FBA" w:rsidRDefault="00096EBA" w:rsidP="0036552E">
            <w:pPr>
              <w:pStyle w:val="Textoindependiente2"/>
              <w:spacing w:before="0"/>
              <w:rPr>
                <w:rFonts w:cs="Arial"/>
                <w:sz w:val="20"/>
                <w:lang w:val="es-MX"/>
              </w:rPr>
            </w:pPr>
            <w:r w:rsidRPr="00085FBA">
              <w:rPr>
                <w:rFonts w:cs="Arial"/>
                <w:sz w:val="20"/>
                <w:lang w:val="es-MX"/>
              </w:rPr>
              <w:lastRenderedPageBreak/>
              <w:t>Cubos de acero inoxidable de varias medidas necesarios para el servicio y traslado de alimentos.</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6986D5E5"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CN</w:t>
            </w:r>
          </w:p>
        </w:tc>
      </w:tr>
      <w:tr w:rsidR="00096EBA" w:rsidRPr="00085FBA" w14:paraId="1344A68B"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4F4BC293" w14:textId="77777777" w:rsidR="00096EBA" w:rsidRPr="00085FBA" w:rsidRDefault="00096EBA" w:rsidP="0036552E">
            <w:pPr>
              <w:pStyle w:val="Textoindependiente2"/>
              <w:spacing w:before="0"/>
              <w:rPr>
                <w:rFonts w:cs="Arial"/>
                <w:sz w:val="20"/>
                <w:lang w:val="es-MX"/>
              </w:rPr>
            </w:pPr>
            <w:r w:rsidRPr="00085FBA">
              <w:rPr>
                <w:rFonts w:cs="Arial"/>
                <w:sz w:val="20"/>
                <w:lang w:val="es-MX"/>
              </w:rPr>
              <w:t>Capelos para los insertos de la barra de ensaladas.</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28745DF1"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CN</w:t>
            </w:r>
          </w:p>
        </w:tc>
      </w:tr>
      <w:tr w:rsidR="00096EBA" w:rsidRPr="00085FBA" w14:paraId="3D670799"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4BB5DA9E" w14:textId="77777777" w:rsidR="00096EBA" w:rsidRPr="00085FBA" w:rsidRDefault="00096EBA" w:rsidP="0036552E">
            <w:pPr>
              <w:pStyle w:val="Textoindependiente2"/>
              <w:spacing w:before="0"/>
              <w:rPr>
                <w:rFonts w:cs="Arial"/>
                <w:sz w:val="20"/>
                <w:lang w:val="es-MX"/>
              </w:rPr>
            </w:pPr>
            <w:r w:rsidRPr="00085FBA">
              <w:rPr>
                <w:rFonts w:cs="Arial"/>
                <w:sz w:val="20"/>
                <w:lang w:val="es-MX"/>
              </w:rPr>
              <w:t>Procesador de alimentos robot coupe.</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1A90BB1D"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0</w:t>
            </w:r>
          </w:p>
        </w:tc>
      </w:tr>
      <w:tr w:rsidR="00096EBA" w:rsidRPr="00085FBA" w14:paraId="2ED81CBA" w14:textId="77777777" w:rsidTr="0036552E">
        <w:trPr>
          <w:trHeight w:val="395"/>
        </w:trPr>
        <w:tc>
          <w:tcPr>
            <w:tcW w:w="4352" w:type="pct"/>
            <w:tcBorders>
              <w:top w:val="single" w:sz="4" w:space="0" w:color="000000"/>
              <w:left w:val="single" w:sz="4" w:space="0" w:color="000000"/>
              <w:bottom w:val="single" w:sz="4" w:space="0" w:color="000000"/>
              <w:right w:val="single" w:sz="4" w:space="0" w:color="000000"/>
            </w:tcBorders>
            <w:hideMark/>
          </w:tcPr>
          <w:p w14:paraId="349B5E09" w14:textId="77777777" w:rsidR="00096EBA" w:rsidRPr="00085FBA" w:rsidRDefault="00096EBA" w:rsidP="0036552E">
            <w:pPr>
              <w:pStyle w:val="Textoindependiente2"/>
              <w:spacing w:before="0"/>
              <w:rPr>
                <w:rFonts w:cs="Arial"/>
                <w:sz w:val="20"/>
                <w:lang w:val="es-MX"/>
              </w:rPr>
            </w:pPr>
            <w:r w:rsidRPr="00085FBA">
              <w:rPr>
                <w:rFonts w:cs="Arial"/>
                <w:sz w:val="20"/>
                <w:lang w:val="es-MX"/>
              </w:rPr>
              <w:t>Utensilios (cucharas lisas larga de acero inoxidable, cuchara perforada de acero inoxidable, cuchillos de acero inoxidable de diferentes medidas, cucharones grande capacidad hasta de 300 ml, pinzas par ensalada y pan)</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477356DC"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CN</w:t>
            </w:r>
          </w:p>
        </w:tc>
      </w:tr>
      <w:tr w:rsidR="00096EBA" w:rsidRPr="00085FBA" w14:paraId="6901157C"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33D2C724" w14:textId="77777777" w:rsidR="00096EBA" w:rsidRPr="00085FBA" w:rsidRDefault="00096EBA" w:rsidP="0036552E">
            <w:pPr>
              <w:pStyle w:val="Textoindependiente2"/>
              <w:spacing w:before="0"/>
              <w:rPr>
                <w:rFonts w:cs="Arial"/>
                <w:sz w:val="20"/>
                <w:lang w:val="es-MX"/>
              </w:rPr>
            </w:pPr>
            <w:r w:rsidRPr="00085FBA">
              <w:rPr>
                <w:rFonts w:cs="Arial"/>
                <w:sz w:val="20"/>
                <w:lang w:val="es-MX"/>
              </w:rPr>
              <w:t>Tablas para picar de nailamin de acuerdo al código de colores para manejo de alimentos</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382E7311"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CN</w:t>
            </w:r>
          </w:p>
        </w:tc>
      </w:tr>
      <w:tr w:rsidR="00096EBA" w:rsidRPr="00085FBA" w14:paraId="0D0FDD03"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69A22CBB" w14:textId="77777777" w:rsidR="00096EBA" w:rsidRPr="00085FBA" w:rsidRDefault="00096EBA" w:rsidP="0036552E">
            <w:pPr>
              <w:pStyle w:val="Textoindependiente2"/>
              <w:spacing w:before="0"/>
              <w:rPr>
                <w:rFonts w:cs="Arial"/>
                <w:sz w:val="20"/>
                <w:lang w:val="es-MX"/>
              </w:rPr>
            </w:pPr>
            <w:r w:rsidRPr="00085FBA">
              <w:rPr>
                <w:rFonts w:cs="Arial"/>
                <w:sz w:val="20"/>
                <w:lang w:val="es-MX"/>
              </w:rPr>
              <w:t>Charola hexagonal para servicio</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0D9AF75A"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600</w:t>
            </w:r>
          </w:p>
        </w:tc>
      </w:tr>
      <w:tr w:rsidR="00096EBA" w:rsidRPr="00085FBA" w14:paraId="7D23FD22"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349E811A" w14:textId="22D823FC" w:rsidR="00096EBA" w:rsidRPr="00085FBA" w:rsidRDefault="003A5785" w:rsidP="0036552E">
            <w:pPr>
              <w:pStyle w:val="Textoindependiente2"/>
              <w:spacing w:before="0"/>
              <w:rPr>
                <w:rFonts w:cs="Arial"/>
                <w:sz w:val="20"/>
                <w:lang w:val="es-MX"/>
              </w:rPr>
            </w:pPr>
            <w:r>
              <w:rPr>
                <w:rFonts w:cs="Arial"/>
                <w:sz w:val="20"/>
                <w:lang w:val="es-MX"/>
              </w:rPr>
              <w:t>Charola</w:t>
            </w:r>
            <w:r w:rsidR="00096EBA" w:rsidRPr="00085FBA">
              <w:rPr>
                <w:rFonts w:cs="Arial"/>
                <w:sz w:val="20"/>
                <w:lang w:val="es-MX"/>
              </w:rPr>
              <w:t xml:space="preserve"> rectangular para vaso de color distinto a la charola para servicio. </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3FCB8116"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CN</w:t>
            </w:r>
          </w:p>
        </w:tc>
      </w:tr>
      <w:tr w:rsidR="00096EBA" w:rsidRPr="00085FBA" w14:paraId="4104A217"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68B300E1" w14:textId="77777777" w:rsidR="00096EBA" w:rsidRPr="00085FBA" w:rsidRDefault="00096EBA" w:rsidP="0036552E">
            <w:pPr>
              <w:pStyle w:val="Textoindependiente2"/>
              <w:spacing w:before="0"/>
              <w:rPr>
                <w:rFonts w:cs="Arial"/>
                <w:sz w:val="20"/>
                <w:lang w:val="es-MX"/>
              </w:rPr>
            </w:pPr>
            <w:r w:rsidRPr="00085FBA">
              <w:rPr>
                <w:rFonts w:cs="Arial"/>
                <w:sz w:val="20"/>
                <w:lang w:val="es-MX"/>
              </w:rPr>
              <w:t>Porta cubiertos</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36359793"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1</w:t>
            </w:r>
          </w:p>
        </w:tc>
      </w:tr>
      <w:tr w:rsidR="00096EBA" w:rsidRPr="00085FBA" w14:paraId="5E66020B"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69CB3554" w14:textId="77777777" w:rsidR="00096EBA" w:rsidRPr="00085FBA" w:rsidRDefault="00096EBA" w:rsidP="0036552E">
            <w:pPr>
              <w:pStyle w:val="Textoindependiente2"/>
              <w:spacing w:before="0"/>
              <w:rPr>
                <w:rFonts w:cs="Arial"/>
                <w:sz w:val="20"/>
                <w:lang w:val="es-MX"/>
              </w:rPr>
            </w:pPr>
            <w:r w:rsidRPr="00085FBA">
              <w:rPr>
                <w:rFonts w:cs="Arial"/>
                <w:sz w:val="20"/>
                <w:lang w:val="es-MX"/>
              </w:rPr>
              <w:t xml:space="preserve">Hieleras </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33C9C3B7"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1</w:t>
            </w:r>
          </w:p>
        </w:tc>
      </w:tr>
      <w:tr w:rsidR="00096EBA" w:rsidRPr="00085FBA" w14:paraId="4727D465" w14:textId="77777777" w:rsidTr="0036552E">
        <w:tc>
          <w:tcPr>
            <w:tcW w:w="4352" w:type="pct"/>
            <w:tcBorders>
              <w:top w:val="single" w:sz="4" w:space="0" w:color="000000"/>
              <w:left w:val="single" w:sz="4" w:space="0" w:color="000000"/>
              <w:bottom w:val="single" w:sz="4" w:space="0" w:color="000000"/>
              <w:right w:val="single" w:sz="4" w:space="0" w:color="000000"/>
            </w:tcBorders>
            <w:hideMark/>
          </w:tcPr>
          <w:p w14:paraId="0A69538A" w14:textId="77777777" w:rsidR="00096EBA" w:rsidRPr="00085FBA" w:rsidRDefault="00096EBA" w:rsidP="0036552E">
            <w:pPr>
              <w:pStyle w:val="Textoindependiente2"/>
              <w:spacing w:before="0"/>
              <w:rPr>
                <w:rFonts w:cs="Arial"/>
                <w:sz w:val="20"/>
                <w:lang w:val="es-MX"/>
              </w:rPr>
            </w:pPr>
            <w:r w:rsidRPr="00085FBA">
              <w:rPr>
                <w:rFonts w:cs="Arial"/>
                <w:sz w:val="20"/>
                <w:lang w:val="es-MX"/>
              </w:rPr>
              <w:t xml:space="preserve">Tortilleros </w:t>
            </w:r>
          </w:p>
        </w:tc>
        <w:tc>
          <w:tcPr>
            <w:tcW w:w="648" w:type="pct"/>
            <w:tcBorders>
              <w:top w:val="single" w:sz="4" w:space="0" w:color="000000"/>
              <w:left w:val="single" w:sz="4" w:space="0" w:color="000000"/>
              <w:bottom w:val="single" w:sz="4" w:space="0" w:color="000000"/>
              <w:right w:val="single" w:sz="4" w:space="0" w:color="000000"/>
            </w:tcBorders>
            <w:vAlign w:val="center"/>
            <w:hideMark/>
          </w:tcPr>
          <w:p w14:paraId="05B68C0F" w14:textId="77777777" w:rsidR="00096EBA" w:rsidRPr="00085FBA" w:rsidRDefault="00096EBA" w:rsidP="0036552E">
            <w:pPr>
              <w:pStyle w:val="Textoindependiente2"/>
              <w:spacing w:before="0"/>
              <w:jc w:val="center"/>
              <w:rPr>
                <w:rFonts w:cs="Arial"/>
                <w:sz w:val="20"/>
                <w:lang w:val="es-MX"/>
              </w:rPr>
            </w:pPr>
            <w:r w:rsidRPr="00085FBA">
              <w:rPr>
                <w:rFonts w:cs="Arial"/>
                <w:sz w:val="20"/>
                <w:lang w:val="es-MX"/>
              </w:rPr>
              <w:t>CN</w:t>
            </w:r>
          </w:p>
        </w:tc>
      </w:tr>
    </w:tbl>
    <w:p w14:paraId="5E0C0254" w14:textId="77777777" w:rsidR="00096EBA" w:rsidRPr="00085FBA" w:rsidRDefault="00096EBA" w:rsidP="00096EBA">
      <w:pPr>
        <w:pStyle w:val="Textoindependiente2"/>
        <w:spacing w:before="0"/>
        <w:ind w:left="-142"/>
        <w:jc w:val="both"/>
        <w:rPr>
          <w:rFonts w:cs="Arial"/>
          <w:b/>
          <w:sz w:val="20"/>
          <w:lang w:val="es-MX"/>
        </w:rPr>
      </w:pPr>
    </w:p>
    <w:p w14:paraId="0DC22FFA" w14:textId="77777777" w:rsidR="00096EBA" w:rsidRPr="00085FBA" w:rsidRDefault="00096EBA" w:rsidP="00096EBA">
      <w:pPr>
        <w:pStyle w:val="Textoindependiente2"/>
        <w:spacing w:before="0"/>
        <w:ind w:left="-142"/>
        <w:jc w:val="both"/>
        <w:rPr>
          <w:rFonts w:cs="Arial"/>
          <w:sz w:val="20"/>
          <w:lang w:val="es-MX"/>
        </w:rPr>
      </w:pPr>
      <w:r w:rsidRPr="00085FBA">
        <w:rPr>
          <w:rFonts w:cs="Arial"/>
          <w:b/>
          <w:sz w:val="20"/>
          <w:lang w:val="es-MX"/>
        </w:rPr>
        <w:t>*</w:t>
      </w:r>
      <w:r w:rsidRPr="00085FBA">
        <w:rPr>
          <w:rFonts w:cs="Arial"/>
          <w:sz w:val="20"/>
          <w:lang w:val="es-MX"/>
        </w:rPr>
        <w:t xml:space="preserve"> Se debe considerar como mínimo un equipo por el comedor </w:t>
      </w:r>
    </w:p>
    <w:p w14:paraId="6DB74D07" w14:textId="77777777" w:rsidR="00096EBA" w:rsidRPr="00085FBA" w:rsidRDefault="00096EBA" w:rsidP="00096EBA">
      <w:pPr>
        <w:ind w:hanging="142"/>
        <w:rPr>
          <w:rFonts w:ascii="Arial" w:hAnsi="Arial" w:cs="Arial"/>
        </w:rPr>
      </w:pPr>
      <w:r w:rsidRPr="00085FBA">
        <w:rPr>
          <w:rFonts w:ascii="Arial" w:hAnsi="Arial" w:cs="Arial"/>
        </w:rPr>
        <w:t>CN= Cantidad necesaria</w:t>
      </w:r>
    </w:p>
    <w:p w14:paraId="2C130320" w14:textId="77777777" w:rsidR="00096EBA" w:rsidRPr="00085FBA" w:rsidRDefault="00096EBA" w:rsidP="00096EBA">
      <w:pPr>
        <w:ind w:hanging="142"/>
        <w:rPr>
          <w:rFonts w:ascii="Arial" w:hAnsi="Arial" w:cs="Arial"/>
        </w:rPr>
      </w:pPr>
    </w:p>
    <w:p w14:paraId="706BA695" w14:textId="77777777" w:rsidR="00096EBA" w:rsidRPr="00085FBA" w:rsidRDefault="00096EBA" w:rsidP="00096EBA">
      <w:pPr>
        <w:ind w:left="-142"/>
        <w:jc w:val="both"/>
        <w:rPr>
          <w:rFonts w:ascii="Arial" w:hAnsi="Arial" w:cs="Arial"/>
        </w:rPr>
      </w:pPr>
      <w:r w:rsidRPr="00085FBA">
        <w:rPr>
          <w:rFonts w:ascii="Arial" w:hAnsi="Arial" w:cs="Arial"/>
        </w:rPr>
        <w:t>Durante la vigencia del contrato, el “PROVEEDOR” deberá mantener en buen estado los accesorios e implementos que pondrá a disposición del “INSTITUTO” para la prestación del servicio, así como, la cantidad conforme lo solicitado.</w:t>
      </w:r>
    </w:p>
    <w:p w14:paraId="6CE298AA" w14:textId="77777777" w:rsidR="00096EBA" w:rsidRPr="00085FBA" w:rsidRDefault="00096EBA" w:rsidP="00096EBA">
      <w:pPr>
        <w:ind w:left="-142"/>
        <w:jc w:val="both"/>
        <w:rPr>
          <w:rFonts w:ascii="Arial" w:hAnsi="Arial" w:cs="Arial"/>
        </w:rPr>
      </w:pPr>
    </w:p>
    <w:p w14:paraId="4C079962" w14:textId="77777777" w:rsidR="00096EBA" w:rsidRPr="00085FBA" w:rsidRDefault="00096EBA" w:rsidP="00096EBA">
      <w:pPr>
        <w:ind w:left="-142"/>
        <w:jc w:val="both"/>
        <w:rPr>
          <w:rFonts w:ascii="Arial" w:hAnsi="Arial" w:cs="Arial"/>
        </w:rPr>
      </w:pPr>
    </w:p>
    <w:p w14:paraId="5A942688" w14:textId="77777777" w:rsidR="00096EBA" w:rsidRPr="00085FBA" w:rsidRDefault="00096EBA" w:rsidP="00096EBA">
      <w:pPr>
        <w:ind w:left="-142"/>
        <w:jc w:val="both"/>
        <w:rPr>
          <w:rFonts w:ascii="Arial" w:hAnsi="Arial" w:cs="Arial"/>
        </w:rPr>
      </w:pPr>
    </w:p>
    <w:p w14:paraId="009718C2" w14:textId="77777777" w:rsidR="00096EBA" w:rsidRPr="00085FBA" w:rsidRDefault="00096EBA" w:rsidP="00096EBA">
      <w:pPr>
        <w:ind w:left="-142"/>
        <w:jc w:val="both"/>
        <w:rPr>
          <w:rFonts w:ascii="Arial" w:hAnsi="Arial" w:cs="Arial"/>
        </w:rPr>
      </w:pPr>
    </w:p>
    <w:p w14:paraId="3F9D8CCA" w14:textId="77777777" w:rsidR="00096EBA" w:rsidRPr="00085FBA" w:rsidRDefault="00096EBA" w:rsidP="00096EBA">
      <w:pPr>
        <w:shd w:val="clear" w:color="auto" w:fill="D9D9D9"/>
        <w:jc w:val="center"/>
        <w:rPr>
          <w:rFonts w:ascii="Arial" w:hAnsi="Arial" w:cs="Arial"/>
          <w:b/>
          <w:bCs/>
          <w:u w:val="single"/>
        </w:rPr>
      </w:pPr>
      <w:r w:rsidRPr="00085FBA">
        <w:rPr>
          <w:rFonts w:ascii="Arial" w:hAnsi="Arial" w:cs="Arial"/>
          <w:b/>
          <w:bCs/>
          <w:u w:val="single"/>
        </w:rPr>
        <w:t>Apéndice D</w:t>
      </w:r>
    </w:p>
    <w:p w14:paraId="1A2EF1B6" w14:textId="77777777" w:rsidR="00096EBA" w:rsidRPr="00085FBA" w:rsidRDefault="00096EBA" w:rsidP="00096EBA">
      <w:pPr>
        <w:jc w:val="center"/>
        <w:rPr>
          <w:rFonts w:ascii="Arial" w:hAnsi="Arial" w:cs="Arial"/>
          <w:b/>
          <w:bCs/>
        </w:rPr>
      </w:pPr>
    </w:p>
    <w:p w14:paraId="15FB8745" w14:textId="77777777" w:rsidR="00096EBA" w:rsidRPr="00085FBA" w:rsidRDefault="00096EBA" w:rsidP="00096EBA">
      <w:pPr>
        <w:jc w:val="center"/>
        <w:rPr>
          <w:rFonts w:ascii="Arial" w:hAnsi="Arial" w:cs="Arial"/>
          <w:b/>
          <w:bCs/>
        </w:rPr>
      </w:pPr>
      <w:r w:rsidRPr="00085FBA">
        <w:rPr>
          <w:rFonts w:ascii="Arial" w:hAnsi="Arial" w:cs="Arial"/>
          <w:b/>
          <w:bCs/>
        </w:rPr>
        <w:t xml:space="preserve">Inventario de mobiliario y equipo propiedad del “INSTITUTO” </w:t>
      </w:r>
    </w:p>
    <w:tbl>
      <w:tblPr>
        <w:tblW w:w="0" w:type="auto"/>
        <w:jc w:val="center"/>
        <w:tblLayout w:type="fixed"/>
        <w:tblCellMar>
          <w:left w:w="70" w:type="dxa"/>
          <w:right w:w="70" w:type="dxa"/>
        </w:tblCellMar>
        <w:tblLook w:val="00A0" w:firstRow="1" w:lastRow="0" w:firstColumn="1" w:lastColumn="0" w:noHBand="0" w:noVBand="0"/>
      </w:tblPr>
      <w:tblGrid>
        <w:gridCol w:w="530"/>
        <w:gridCol w:w="5254"/>
        <w:gridCol w:w="1266"/>
      </w:tblGrid>
      <w:tr w:rsidR="00096EBA" w:rsidRPr="00085FBA" w14:paraId="0E912B3D" w14:textId="77777777" w:rsidTr="0036552E">
        <w:trPr>
          <w:trHeight w:val="315"/>
          <w:jc w:val="center"/>
        </w:trPr>
        <w:tc>
          <w:tcPr>
            <w:tcW w:w="7050"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14:paraId="6D8125B9" w14:textId="77777777" w:rsidR="00096EBA" w:rsidRPr="00085FBA" w:rsidRDefault="00096EBA" w:rsidP="0036552E">
            <w:pPr>
              <w:autoSpaceDN w:val="0"/>
              <w:jc w:val="center"/>
              <w:rPr>
                <w:rFonts w:ascii="Arial" w:hAnsi="Arial" w:cs="Arial"/>
                <w:b/>
                <w:bCs/>
              </w:rPr>
            </w:pPr>
            <w:r w:rsidRPr="00085FBA">
              <w:rPr>
                <w:rFonts w:ascii="Arial" w:hAnsi="Arial" w:cs="Arial"/>
                <w:b/>
                <w:bCs/>
              </w:rPr>
              <w:t>COMEDOR EXTERNO</w:t>
            </w:r>
          </w:p>
        </w:tc>
      </w:tr>
      <w:tr w:rsidR="00096EBA" w:rsidRPr="00085FBA" w14:paraId="160FCEA1" w14:textId="77777777" w:rsidTr="0036552E">
        <w:trPr>
          <w:trHeight w:val="315"/>
          <w:jc w:val="center"/>
        </w:trPr>
        <w:tc>
          <w:tcPr>
            <w:tcW w:w="53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2346E8A" w14:textId="77777777" w:rsidR="00096EBA" w:rsidRPr="00085FBA" w:rsidRDefault="00096EBA" w:rsidP="0036552E">
            <w:pPr>
              <w:autoSpaceDN w:val="0"/>
              <w:jc w:val="center"/>
              <w:rPr>
                <w:rFonts w:ascii="Arial" w:hAnsi="Arial" w:cs="Arial"/>
                <w:b/>
                <w:bCs/>
              </w:rPr>
            </w:pPr>
            <w:r w:rsidRPr="00085FBA">
              <w:rPr>
                <w:rFonts w:ascii="Arial" w:hAnsi="Arial" w:cs="Arial"/>
                <w:b/>
                <w:bCs/>
              </w:rPr>
              <w:t>No.</w:t>
            </w:r>
          </w:p>
        </w:tc>
        <w:tc>
          <w:tcPr>
            <w:tcW w:w="5254" w:type="dxa"/>
            <w:tcBorders>
              <w:top w:val="single" w:sz="4" w:space="0" w:color="auto"/>
              <w:left w:val="nil"/>
              <w:bottom w:val="single" w:sz="4" w:space="0" w:color="auto"/>
              <w:right w:val="single" w:sz="4" w:space="0" w:color="auto"/>
            </w:tcBorders>
            <w:shd w:val="clear" w:color="auto" w:fill="D9D9D9"/>
            <w:noWrap/>
            <w:vAlign w:val="center"/>
            <w:hideMark/>
          </w:tcPr>
          <w:p w14:paraId="6081AADA" w14:textId="77777777" w:rsidR="00096EBA" w:rsidRPr="00085FBA" w:rsidRDefault="00096EBA" w:rsidP="0036552E">
            <w:pPr>
              <w:autoSpaceDN w:val="0"/>
              <w:jc w:val="center"/>
              <w:rPr>
                <w:rFonts w:ascii="Arial" w:hAnsi="Arial" w:cs="Arial"/>
                <w:b/>
                <w:bCs/>
              </w:rPr>
            </w:pPr>
            <w:r w:rsidRPr="00085FBA">
              <w:rPr>
                <w:rFonts w:ascii="Arial" w:hAnsi="Arial" w:cs="Arial"/>
                <w:b/>
                <w:bCs/>
              </w:rPr>
              <w:t>Descripción</w:t>
            </w:r>
          </w:p>
        </w:tc>
        <w:tc>
          <w:tcPr>
            <w:tcW w:w="1266" w:type="dxa"/>
            <w:tcBorders>
              <w:top w:val="single" w:sz="4" w:space="0" w:color="auto"/>
              <w:left w:val="nil"/>
              <w:bottom w:val="single" w:sz="4" w:space="0" w:color="auto"/>
              <w:right w:val="single" w:sz="4" w:space="0" w:color="auto"/>
            </w:tcBorders>
            <w:shd w:val="clear" w:color="auto" w:fill="D9D9D9"/>
            <w:noWrap/>
            <w:vAlign w:val="center"/>
            <w:hideMark/>
          </w:tcPr>
          <w:p w14:paraId="69845DCF" w14:textId="77777777" w:rsidR="00096EBA" w:rsidRPr="00085FBA" w:rsidRDefault="00096EBA" w:rsidP="0036552E">
            <w:pPr>
              <w:autoSpaceDN w:val="0"/>
              <w:jc w:val="center"/>
              <w:rPr>
                <w:rFonts w:ascii="Arial" w:hAnsi="Arial" w:cs="Arial"/>
                <w:b/>
                <w:bCs/>
              </w:rPr>
            </w:pPr>
            <w:r w:rsidRPr="00085FBA">
              <w:rPr>
                <w:rFonts w:ascii="Arial" w:hAnsi="Arial" w:cs="Arial"/>
                <w:b/>
                <w:bCs/>
              </w:rPr>
              <w:t>Cantidad</w:t>
            </w:r>
          </w:p>
        </w:tc>
      </w:tr>
      <w:tr w:rsidR="00096EBA" w:rsidRPr="00085FBA" w14:paraId="204BE46B" w14:textId="77777777" w:rsidTr="0036552E">
        <w:trPr>
          <w:trHeight w:val="315"/>
          <w:jc w:val="center"/>
        </w:trPr>
        <w:tc>
          <w:tcPr>
            <w:tcW w:w="7050" w:type="dxa"/>
            <w:gridSpan w:val="3"/>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7776B6B3" w14:textId="77777777" w:rsidR="00096EBA" w:rsidRPr="00085FBA" w:rsidRDefault="00096EBA" w:rsidP="0036552E">
            <w:pPr>
              <w:autoSpaceDN w:val="0"/>
              <w:rPr>
                <w:rFonts w:ascii="Arial" w:hAnsi="Arial" w:cs="Arial"/>
                <w:b/>
                <w:bCs/>
              </w:rPr>
            </w:pPr>
            <w:r w:rsidRPr="00085FBA">
              <w:rPr>
                <w:rFonts w:ascii="Arial" w:hAnsi="Arial" w:cs="Arial"/>
                <w:b/>
                <w:bCs/>
              </w:rPr>
              <w:t xml:space="preserve">Recepción </w:t>
            </w:r>
          </w:p>
        </w:tc>
      </w:tr>
      <w:tr w:rsidR="00096EBA" w:rsidRPr="00085FBA" w14:paraId="6BD320C4" w14:textId="77777777" w:rsidTr="0036552E">
        <w:trPr>
          <w:trHeight w:val="315"/>
          <w:jc w:val="center"/>
        </w:trPr>
        <w:tc>
          <w:tcPr>
            <w:tcW w:w="53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A86AC39" w14:textId="77777777" w:rsidR="00096EBA" w:rsidRPr="00085FBA" w:rsidRDefault="00096EBA" w:rsidP="0036552E">
            <w:pPr>
              <w:autoSpaceDN w:val="0"/>
              <w:jc w:val="center"/>
              <w:rPr>
                <w:rFonts w:ascii="Arial" w:hAnsi="Arial" w:cs="Arial"/>
                <w:bCs/>
              </w:rPr>
            </w:pPr>
            <w:r w:rsidRPr="00085FBA">
              <w:rPr>
                <w:rFonts w:ascii="Arial" w:hAnsi="Arial" w:cs="Arial"/>
                <w:bCs/>
              </w:rPr>
              <w:t>1</w:t>
            </w:r>
          </w:p>
        </w:tc>
        <w:tc>
          <w:tcPr>
            <w:tcW w:w="5254" w:type="dxa"/>
            <w:tcBorders>
              <w:top w:val="single" w:sz="4" w:space="0" w:color="auto"/>
              <w:left w:val="nil"/>
              <w:bottom w:val="single" w:sz="4" w:space="0" w:color="auto"/>
              <w:right w:val="single" w:sz="4" w:space="0" w:color="auto"/>
            </w:tcBorders>
            <w:noWrap/>
            <w:vAlign w:val="bottom"/>
            <w:hideMark/>
          </w:tcPr>
          <w:p w14:paraId="3B89C7E5" w14:textId="77777777" w:rsidR="00096EBA" w:rsidRPr="00085FBA" w:rsidRDefault="00096EBA" w:rsidP="0036552E">
            <w:pPr>
              <w:autoSpaceDN w:val="0"/>
              <w:rPr>
                <w:rFonts w:ascii="Arial" w:hAnsi="Arial" w:cs="Arial"/>
              </w:rPr>
            </w:pPr>
            <w:r w:rsidRPr="00085FBA">
              <w:rPr>
                <w:rFonts w:ascii="Arial" w:hAnsi="Arial" w:cs="Arial"/>
              </w:rPr>
              <w:t xml:space="preserve">Aparato telefónico </w:t>
            </w:r>
          </w:p>
        </w:tc>
        <w:tc>
          <w:tcPr>
            <w:tcW w:w="1266" w:type="dxa"/>
            <w:tcBorders>
              <w:top w:val="single" w:sz="4" w:space="0" w:color="auto"/>
              <w:left w:val="nil"/>
              <w:bottom w:val="single" w:sz="4" w:space="0" w:color="auto"/>
              <w:right w:val="single" w:sz="4" w:space="0" w:color="auto"/>
            </w:tcBorders>
            <w:shd w:val="clear" w:color="auto" w:fill="FFFFFF"/>
            <w:noWrap/>
            <w:vAlign w:val="center"/>
            <w:hideMark/>
          </w:tcPr>
          <w:p w14:paraId="2FC67715" w14:textId="77777777" w:rsidR="00096EBA" w:rsidRPr="00085FBA" w:rsidRDefault="00096EBA" w:rsidP="0036552E">
            <w:pPr>
              <w:autoSpaceDN w:val="0"/>
              <w:jc w:val="center"/>
              <w:rPr>
                <w:rFonts w:ascii="Arial" w:hAnsi="Arial" w:cs="Arial"/>
                <w:bCs/>
              </w:rPr>
            </w:pPr>
            <w:r w:rsidRPr="00085FBA">
              <w:rPr>
                <w:rFonts w:ascii="Arial" w:hAnsi="Arial" w:cs="Arial"/>
                <w:bCs/>
              </w:rPr>
              <w:t>1</w:t>
            </w:r>
          </w:p>
        </w:tc>
      </w:tr>
      <w:tr w:rsidR="00096EBA" w:rsidRPr="00085FBA" w14:paraId="7C132CFD" w14:textId="77777777" w:rsidTr="0036552E">
        <w:trPr>
          <w:trHeight w:val="315"/>
          <w:jc w:val="center"/>
        </w:trPr>
        <w:tc>
          <w:tcPr>
            <w:tcW w:w="53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D9CEBA0" w14:textId="77777777" w:rsidR="00096EBA" w:rsidRPr="00085FBA" w:rsidRDefault="00096EBA" w:rsidP="0036552E">
            <w:pPr>
              <w:autoSpaceDN w:val="0"/>
              <w:jc w:val="center"/>
              <w:rPr>
                <w:rFonts w:ascii="Arial" w:hAnsi="Arial" w:cs="Arial"/>
                <w:bCs/>
              </w:rPr>
            </w:pPr>
            <w:r w:rsidRPr="00085FBA">
              <w:rPr>
                <w:rFonts w:ascii="Arial" w:hAnsi="Arial" w:cs="Arial"/>
                <w:bCs/>
              </w:rPr>
              <w:t>2</w:t>
            </w:r>
          </w:p>
        </w:tc>
        <w:tc>
          <w:tcPr>
            <w:tcW w:w="5254" w:type="dxa"/>
            <w:tcBorders>
              <w:top w:val="single" w:sz="4" w:space="0" w:color="auto"/>
              <w:left w:val="nil"/>
              <w:bottom w:val="single" w:sz="4" w:space="0" w:color="auto"/>
              <w:right w:val="single" w:sz="4" w:space="0" w:color="auto"/>
            </w:tcBorders>
            <w:shd w:val="clear" w:color="auto" w:fill="FFFFFF"/>
            <w:noWrap/>
            <w:vAlign w:val="center"/>
            <w:hideMark/>
          </w:tcPr>
          <w:p w14:paraId="28082CAC" w14:textId="77777777" w:rsidR="00096EBA" w:rsidRPr="00085FBA" w:rsidRDefault="00096EBA" w:rsidP="0036552E">
            <w:pPr>
              <w:autoSpaceDN w:val="0"/>
              <w:rPr>
                <w:rFonts w:ascii="Arial" w:hAnsi="Arial" w:cs="Arial"/>
              </w:rPr>
            </w:pPr>
            <w:r w:rsidRPr="00085FBA">
              <w:rPr>
                <w:rFonts w:ascii="Arial" w:hAnsi="Arial" w:cs="Arial"/>
              </w:rPr>
              <w:t xml:space="preserve">Banco alto </w:t>
            </w:r>
          </w:p>
        </w:tc>
        <w:tc>
          <w:tcPr>
            <w:tcW w:w="1266" w:type="dxa"/>
            <w:tcBorders>
              <w:top w:val="single" w:sz="4" w:space="0" w:color="auto"/>
              <w:left w:val="nil"/>
              <w:bottom w:val="single" w:sz="4" w:space="0" w:color="auto"/>
              <w:right w:val="single" w:sz="4" w:space="0" w:color="auto"/>
            </w:tcBorders>
            <w:shd w:val="clear" w:color="auto" w:fill="FFFFFF"/>
            <w:noWrap/>
            <w:vAlign w:val="center"/>
            <w:hideMark/>
          </w:tcPr>
          <w:p w14:paraId="5CA68A44" w14:textId="77777777" w:rsidR="00096EBA" w:rsidRPr="00085FBA" w:rsidRDefault="00096EBA" w:rsidP="0036552E">
            <w:pPr>
              <w:autoSpaceDN w:val="0"/>
              <w:jc w:val="center"/>
              <w:rPr>
                <w:rFonts w:ascii="Arial" w:hAnsi="Arial" w:cs="Arial"/>
                <w:bCs/>
              </w:rPr>
            </w:pPr>
            <w:r w:rsidRPr="00085FBA">
              <w:rPr>
                <w:rFonts w:ascii="Arial" w:hAnsi="Arial" w:cs="Arial"/>
                <w:bCs/>
              </w:rPr>
              <w:t>1</w:t>
            </w:r>
          </w:p>
        </w:tc>
      </w:tr>
      <w:tr w:rsidR="00096EBA" w:rsidRPr="00085FBA" w14:paraId="298CA58B" w14:textId="77777777" w:rsidTr="0036552E">
        <w:trPr>
          <w:trHeight w:val="315"/>
          <w:jc w:val="center"/>
        </w:trPr>
        <w:tc>
          <w:tcPr>
            <w:tcW w:w="53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6B1E165" w14:textId="77777777" w:rsidR="00096EBA" w:rsidRPr="00085FBA" w:rsidRDefault="00096EBA" w:rsidP="0036552E">
            <w:pPr>
              <w:autoSpaceDN w:val="0"/>
              <w:jc w:val="center"/>
              <w:rPr>
                <w:rFonts w:ascii="Arial" w:hAnsi="Arial" w:cs="Arial"/>
                <w:bCs/>
              </w:rPr>
            </w:pPr>
            <w:r w:rsidRPr="00085FBA">
              <w:rPr>
                <w:rFonts w:ascii="Arial" w:hAnsi="Arial" w:cs="Arial"/>
                <w:bCs/>
              </w:rPr>
              <w:t>3</w:t>
            </w:r>
          </w:p>
        </w:tc>
        <w:tc>
          <w:tcPr>
            <w:tcW w:w="5254" w:type="dxa"/>
            <w:tcBorders>
              <w:top w:val="single" w:sz="4" w:space="0" w:color="auto"/>
              <w:left w:val="nil"/>
              <w:bottom w:val="single" w:sz="4" w:space="0" w:color="auto"/>
              <w:right w:val="single" w:sz="4" w:space="0" w:color="auto"/>
            </w:tcBorders>
            <w:noWrap/>
            <w:vAlign w:val="bottom"/>
            <w:hideMark/>
          </w:tcPr>
          <w:p w14:paraId="7120A05A" w14:textId="77777777" w:rsidR="00096EBA" w:rsidRPr="00085FBA" w:rsidRDefault="00096EBA" w:rsidP="0036552E">
            <w:pPr>
              <w:autoSpaceDN w:val="0"/>
              <w:rPr>
                <w:rFonts w:ascii="Arial" w:hAnsi="Arial" w:cs="Arial"/>
              </w:rPr>
            </w:pPr>
            <w:r w:rsidRPr="00085FBA">
              <w:rPr>
                <w:rFonts w:ascii="Arial" w:hAnsi="Arial" w:cs="Arial"/>
              </w:rPr>
              <w:t>Computadora con CPU, monitor, teclado y mousse</w:t>
            </w:r>
          </w:p>
        </w:tc>
        <w:tc>
          <w:tcPr>
            <w:tcW w:w="1266" w:type="dxa"/>
            <w:tcBorders>
              <w:top w:val="single" w:sz="4" w:space="0" w:color="auto"/>
              <w:left w:val="nil"/>
              <w:bottom w:val="single" w:sz="4" w:space="0" w:color="auto"/>
              <w:right w:val="single" w:sz="4" w:space="0" w:color="auto"/>
            </w:tcBorders>
            <w:shd w:val="clear" w:color="auto" w:fill="FFFFFF"/>
            <w:noWrap/>
            <w:vAlign w:val="center"/>
            <w:hideMark/>
          </w:tcPr>
          <w:p w14:paraId="0BB49389" w14:textId="77777777" w:rsidR="00096EBA" w:rsidRPr="00085FBA" w:rsidRDefault="00096EBA" w:rsidP="0036552E">
            <w:pPr>
              <w:autoSpaceDN w:val="0"/>
              <w:jc w:val="center"/>
              <w:rPr>
                <w:rFonts w:ascii="Arial" w:hAnsi="Arial" w:cs="Arial"/>
                <w:bCs/>
              </w:rPr>
            </w:pPr>
            <w:r w:rsidRPr="00085FBA">
              <w:rPr>
                <w:rFonts w:ascii="Arial" w:hAnsi="Arial" w:cs="Arial"/>
                <w:bCs/>
              </w:rPr>
              <w:t>1</w:t>
            </w:r>
          </w:p>
        </w:tc>
      </w:tr>
      <w:tr w:rsidR="00096EBA" w:rsidRPr="00085FBA" w14:paraId="1471215F" w14:textId="77777777" w:rsidTr="0036552E">
        <w:trPr>
          <w:trHeight w:val="315"/>
          <w:jc w:val="center"/>
        </w:trPr>
        <w:tc>
          <w:tcPr>
            <w:tcW w:w="53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3B796DF" w14:textId="77777777" w:rsidR="00096EBA" w:rsidRPr="00085FBA" w:rsidRDefault="00096EBA" w:rsidP="0036552E">
            <w:pPr>
              <w:autoSpaceDN w:val="0"/>
              <w:jc w:val="center"/>
              <w:rPr>
                <w:rFonts w:ascii="Arial" w:hAnsi="Arial" w:cs="Arial"/>
                <w:bCs/>
              </w:rPr>
            </w:pPr>
            <w:r w:rsidRPr="00085FBA">
              <w:rPr>
                <w:rFonts w:ascii="Arial" w:hAnsi="Arial" w:cs="Arial"/>
                <w:bCs/>
              </w:rPr>
              <w:t>4</w:t>
            </w:r>
          </w:p>
        </w:tc>
        <w:tc>
          <w:tcPr>
            <w:tcW w:w="5254" w:type="dxa"/>
            <w:tcBorders>
              <w:top w:val="single" w:sz="4" w:space="0" w:color="auto"/>
              <w:left w:val="nil"/>
              <w:bottom w:val="single" w:sz="4" w:space="0" w:color="auto"/>
              <w:right w:val="single" w:sz="4" w:space="0" w:color="auto"/>
            </w:tcBorders>
            <w:noWrap/>
            <w:vAlign w:val="bottom"/>
            <w:hideMark/>
          </w:tcPr>
          <w:p w14:paraId="0523A688" w14:textId="77777777" w:rsidR="00096EBA" w:rsidRPr="00085FBA" w:rsidRDefault="00096EBA" w:rsidP="0036552E">
            <w:pPr>
              <w:autoSpaceDN w:val="0"/>
              <w:rPr>
                <w:rFonts w:ascii="Arial" w:hAnsi="Arial" w:cs="Arial"/>
              </w:rPr>
            </w:pPr>
            <w:r w:rsidRPr="00085FBA">
              <w:rPr>
                <w:rFonts w:ascii="Arial" w:hAnsi="Arial" w:cs="Arial"/>
              </w:rPr>
              <w:t xml:space="preserve">Extintor </w:t>
            </w:r>
          </w:p>
        </w:tc>
        <w:tc>
          <w:tcPr>
            <w:tcW w:w="1266" w:type="dxa"/>
            <w:tcBorders>
              <w:top w:val="single" w:sz="4" w:space="0" w:color="auto"/>
              <w:left w:val="nil"/>
              <w:bottom w:val="single" w:sz="4" w:space="0" w:color="auto"/>
              <w:right w:val="single" w:sz="4" w:space="0" w:color="auto"/>
            </w:tcBorders>
            <w:shd w:val="clear" w:color="auto" w:fill="FFFFFF"/>
            <w:noWrap/>
            <w:vAlign w:val="center"/>
            <w:hideMark/>
          </w:tcPr>
          <w:p w14:paraId="43B867C1" w14:textId="77777777" w:rsidR="00096EBA" w:rsidRPr="00085FBA" w:rsidRDefault="00096EBA" w:rsidP="0036552E">
            <w:pPr>
              <w:autoSpaceDN w:val="0"/>
              <w:jc w:val="center"/>
              <w:rPr>
                <w:rFonts w:ascii="Arial" w:hAnsi="Arial" w:cs="Arial"/>
                <w:bCs/>
              </w:rPr>
            </w:pPr>
            <w:r w:rsidRPr="00085FBA">
              <w:rPr>
                <w:rFonts w:ascii="Arial" w:hAnsi="Arial" w:cs="Arial"/>
                <w:bCs/>
              </w:rPr>
              <w:t>2</w:t>
            </w:r>
          </w:p>
        </w:tc>
      </w:tr>
    </w:tbl>
    <w:p w14:paraId="5319ED36" w14:textId="77777777" w:rsidR="00096EBA" w:rsidRPr="00085FBA" w:rsidRDefault="00096EBA" w:rsidP="00096EBA">
      <w:pPr>
        <w:widowControl w:val="0"/>
        <w:jc w:val="both"/>
        <w:rPr>
          <w:rFonts w:ascii="Arial" w:hAnsi="Arial" w:cs="Arial"/>
          <w:b/>
          <w:bCs/>
        </w:rPr>
      </w:pPr>
    </w:p>
    <w:p w14:paraId="24AE1732" w14:textId="77777777" w:rsidR="00096EBA" w:rsidRPr="00085FBA" w:rsidRDefault="00096EBA" w:rsidP="00096EBA">
      <w:pPr>
        <w:jc w:val="both"/>
        <w:rPr>
          <w:rFonts w:ascii="Arial" w:hAnsi="Arial" w:cs="Arial"/>
          <w:b/>
          <w:bCs/>
        </w:rPr>
      </w:pPr>
      <w:r w:rsidRPr="00085FBA">
        <w:rPr>
          <w:rFonts w:ascii="Arial" w:hAnsi="Arial" w:cs="Arial"/>
          <w:b/>
          <w:bCs/>
        </w:rPr>
        <w:t xml:space="preserve">Nota: Cualquier modificación a las cantidades y características de los equipos mencionados en el Apéndice D, será verificado en el momento del levantamiento de inventario físico para efectos del acta entrega-recepción del comedor al “PROVEEDOR”. </w:t>
      </w:r>
    </w:p>
    <w:p w14:paraId="3114E339" w14:textId="6AA93B57" w:rsidR="00096EBA" w:rsidRDefault="00096EBA" w:rsidP="00096EBA">
      <w:pPr>
        <w:tabs>
          <w:tab w:val="left" w:pos="3909"/>
          <w:tab w:val="center" w:pos="4618"/>
        </w:tabs>
        <w:rPr>
          <w:rFonts w:cs="Arial"/>
          <w:color w:val="CC0066"/>
          <w:kern w:val="32"/>
          <w:sz w:val="32"/>
          <w:szCs w:val="32"/>
        </w:rPr>
      </w:pPr>
      <w:r>
        <w:rPr>
          <w:rFonts w:cs="Arial"/>
          <w:color w:val="CC0066"/>
          <w:kern w:val="32"/>
          <w:sz w:val="32"/>
          <w:szCs w:val="32"/>
        </w:rPr>
        <w:tab/>
      </w:r>
      <w:r w:rsidR="00C42201">
        <w:rPr>
          <w:rFonts w:cs="Arial"/>
          <w:color w:val="CC0066"/>
          <w:kern w:val="32"/>
          <w:sz w:val="32"/>
          <w:szCs w:val="32"/>
        </w:rPr>
        <w:br w:type="page"/>
      </w:r>
    </w:p>
    <w:p w14:paraId="0071A03C" w14:textId="00A6B03A" w:rsidR="00096EBA" w:rsidRDefault="00096EBA" w:rsidP="003D536E">
      <w:pPr>
        <w:jc w:val="center"/>
        <w:rPr>
          <w:rFonts w:cs="Arial"/>
          <w:sz w:val="32"/>
          <w:szCs w:val="32"/>
        </w:rPr>
      </w:pPr>
    </w:p>
    <w:p w14:paraId="506F95EE" w14:textId="77777777" w:rsidR="00096EBA" w:rsidRPr="00085FBA" w:rsidRDefault="00096EBA" w:rsidP="00096EBA">
      <w:pPr>
        <w:jc w:val="both"/>
        <w:rPr>
          <w:rFonts w:ascii="Arial" w:hAnsi="Arial" w:cs="Arial"/>
          <w:b/>
          <w:bCs/>
        </w:rPr>
      </w:pPr>
      <w:r>
        <w:rPr>
          <w:rFonts w:cs="Arial"/>
          <w:sz w:val="32"/>
          <w:szCs w:val="32"/>
        </w:rPr>
        <w:tab/>
      </w:r>
    </w:p>
    <w:p w14:paraId="63D7B93B" w14:textId="77777777" w:rsidR="00096EBA" w:rsidRPr="00085FBA" w:rsidRDefault="00096EBA" w:rsidP="00096EBA">
      <w:pPr>
        <w:jc w:val="both"/>
        <w:rPr>
          <w:rFonts w:ascii="Arial" w:hAnsi="Arial" w:cs="Arial"/>
          <w:b/>
          <w:bCs/>
        </w:rPr>
      </w:pPr>
    </w:p>
    <w:p w14:paraId="65E9EA3E" w14:textId="77777777" w:rsidR="00096EBA" w:rsidRPr="00085FBA" w:rsidRDefault="00096EBA" w:rsidP="00096EBA">
      <w:pPr>
        <w:shd w:val="clear" w:color="auto" w:fill="D9D9D9"/>
        <w:jc w:val="center"/>
        <w:rPr>
          <w:rFonts w:ascii="Arial" w:hAnsi="Arial" w:cs="Arial"/>
          <w:b/>
          <w:bCs/>
          <w:u w:val="single"/>
        </w:rPr>
      </w:pPr>
      <w:r w:rsidRPr="00085FBA">
        <w:rPr>
          <w:rFonts w:ascii="Arial" w:hAnsi="Arial" w:cs="Arial"/>
          <w:b/>
          <w:bCs/>
          <w:u w:val="single"/>
        </w:rPr>
        <w:t>Apéndice E</w:t>
      </w:r>
    </w:p>
    <w:p w14:paraId="59CC363F" w14:textId="77777777" w:rsidR="00096EBA" w:rsidRPr="00085FBA" w:rsidRDefault="00096EBA" w:rsidP="00096EBA">
      <w:pPr>
        <w:jc w:val="center"/>
        <w:rPr>
          <w:rFonts w:ascii="Arial" w:hAnsi="Arial" w:cs="Arial"/>
          <w:b/>
          <w:bCs/>
        </w:rPr>
      </w:pPr>
      <w:r w:rsidRPr="00085FBA">
        <w:rPr>
          <w:rFonts w:ascii="Arial" w:hAnsi="Arial" w:cs="Arial"/>
          <w:b/>
          <w:bCs/>
        </w:rPr>
        <w:t>Servicio Extraordinario</w:t>
      </w:r>
    </w:p>
    <w:p w14:paraId="0A49F40B" w14:textId="77777777" w:rsidR="00096EBA" w:rsidRPr="00085FBA" w:rsidRDefault="00096EBA" w:rsidP="00096EBA">
      <w:pPr>
        <w:jc w:val="center"/>
        <w:rPr>
          <w:rFonts w:ascii="Arial" w:hAnsi="Arial" w:cs="Arial"/>
          <w:b/>
          <w:bCs/>
        </w:rPr>
      </w:pPr>
      <w:r w:rsidRPr="00085FBA">
        <w:rPr>
          <w:rFonts w:ascii="Arial" w:hAnsi="Arial" w:cs="Arial"/>
          <w:b/>
          <w:bCs/>
        </w:rPr>
        <w:t xml:space="preserve">Catálogo de bienes de consumo  </w:t>
      </w:r>
    </w:p>
    <w:p w14:paraId="522405B7" w14:textId="77777777" w:rsidR="00096EBA" w:rsidRPr="00085FBA" w:rsidRDefault="00096EBA" w:rsidP="00096EBA">
      <w:pPr>
        <w:jc w:val="center"/>
        <w:rPr>
          <w:rFonts w:ascii="Arial" w:hAnsi="Arial" w:cs="Arial"/>
          <w:b/>
          <w:bCs/>
        </w:rPr>
      </w:pPr>
    </w:p>
    <w:tbl>
      <w:tblPr>
        <w:tblW w:w="7933" w:type="dxa"/>
        <w:jc w:val="center"/>
        <w:tblLayout w:type="fixed"/>
        <w:tblCellMar>
          <w:left w:w="0" w:type="dxa"/>
          <w:right w:w="0" w:type="dxa"/>
        </w:tblCellMar>
        <w:tblLook w:val="04A0" w:firstRow="1" w:lastRow="0" w:firstColumn="1" w:lastColumn="0" w:noHBand="0" w:noVBand="1"/>
      </w:tblPr>
      <w:tblGrid>
        <w:gridCol w:w="7"/>
        <w:gridCol w:w="843"/>
        <w:gridCol w:w="8"/>
        <w:gridCol w:w="4524"/>
        <w:gridCol w:w="2551"/>
      </w:tblGrid>
      <w:tr w:rsidR="00096EBA" w:rsidRPr="00085FBA" w14:paraId="476E7813" w14:textId="77777777" w:rsidTr="00096EBA">
        <w:trPr>
          <w:trHeight w:val="364"/>
          <w:tblHeader/>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BFBFBF"/>
            <w:noWrap/>
            <w:tcMar>
              <w:top w:w="17" w:type="dxa"/>
              <w:left w:w="17" w:type="dxa"/>
              <w:bottom w:w="0" w:type="dxa"/>
              <w:right w:w="17" w:type="dxa"/>
            </w:tcMar>
            <w:vAlign w:val="center"/>
            <w:hideMark/>
          </w:tcPr>
          <w:p w14:paraId="4AFC0E67" w14:textId="77777777" w:rsidR="00096EBA" w:rsidRPr="00085FBA" w:rsidRDefault="00096EBA" w:rsidP="0036552E">
            <w:pPr>
              <w:autoSpaceDN w:val="0"/>
              <w:jc w:val="center"/>
              <w:rPr>
                <w:rFonts w:ascii="Arial" w:hAnsi="Arial" w:cs="Arial"/>
                <w:b/>
                <w:bCs/>
              </w:rPr>
            </w:pPr>
            <w:r w:rsidRPr="00085FBA">
              <w:rPr>
                <w:rFonts w:ascii="Arial" w:hAnsi="Arial" w:cs="Arial"/>
                <w:b/>
                <w:bCs/>
              </w:rPr>
              <w:t>No.</w:t>
            </w:r>
          </w:p>
        </w:tc>
        <w:tc>
          <w:tcPr>
            <w:tcW w:w="4532" w:type="dxa"/>
            <w:gridSpan w:val="2"/>
            <w:tcBorders>
              <w:top w:val="single" w:sz="4" w:space="0" w:color="auto"/>
              <w:left w:val="nil"/>
              <w:bottom w:val="single" w:sz="4" w:space="0" w:color="auto"/>
              <w:right w:val="single" w:sz="4" w:space="0" w:color="auto"/>
            </w:tcBorders>
            <w:shd w:val="clear" w:color="auto" w:fill="BFBFBF"/>
            <w:noWrap/>
            <w:tcMar>
              <w:top w:w="17" w:type="dxa"/>
              <w:left w:w="17" w:type="dxa"/>
              <w:bottom w:w="0" w:type="dxa"/>
              <w:right w:w="17" w:type="dxa"/>
            </w:tcMar>
            <w:vAlign w:val="center"/>
            <w:hideMark/>
          </w:tcPr>
          <w:p w14:paraId="42C165DA" w14:textId="77777777" w:rsidR="00096EBA" w:rsidRPr="00085FBA" w:rsidRDefault="00096EBA" w:rsidP="0036552E">
            <w:pPr>
              <w:autoSpaceDN w:val="0"/>
              <w:jc w:val="center"/>
              <w:rPr>
                <w:rFonts w:ascii="Arial" w:hAnsi="Arial" w:cs="Arial"/>
                <w:b/>
                <w:bCs/>
              </w:rPr>
            </w:pPr>
            <w:r w:rsidRPr="00085FBA">
              <w:rPr>
                <w:rFonts w:ascii="Arial" w:hAnsi="Arial" w:cs="Arial"/>
                <w:b/>
                <w:bCs/>
              </w:rPr>
              <w:t>Descripción</w:t>
            </w:r>
          </w:p>
        </w:tc>
        <w:tc>
          <w:tcPr>
            <w:tcW w:w="2551" w:type="dxa"/>
            <w:tcBorders>
              <w:top w:val="single" w:sz="4" w:space="0" w:color="auto"/>
              <w:left w:val="nil"/>
              <w:bottom w:val="single" w:sz="4" w:space="0" w:color="auto"/>
              <w:right w:val="single" w:sz="4" w:space="0" w:color="auto"/>
            </w:tcBorders>
            <w:shd w:val="clear" w:color="auto" w:fill="BFBFBF"/>
            <w:noWrap/>
            <w:tcMar>
              <w:top w:w="17" w:type="dxa"/>
              <w:left w:w="17" w:type="dxa"/>
              <w:bottom w:w="0" w:type="dxa"/>
              <w:right w:w="17" w:type="dxa"/>
            </w:tcMar>
            <w:vAlign w:val="center"/>
            <w:hideMark/>
          </w:tcPr>
          <w:p w14:paraId="106D2D45" w14:textId="77777777" w:rsidR="00096EBA" w:rsidRPr="00085FBA" w:rsidRDefault="00096EBA" w:rsidP="0036552E">
            <w:pPr>
              <w:autoSpaceDN w:val="0"/>
              <w:jc w:val="center"/>
              <w:rPr>
                <w:rFonts w:ascii="Arial" w:hAnsi="Arial" w:cs="Arial"/>
                <w:b/>
                <w:bCs/>
              </w:rPr>
            </w:pPr>
            <w:r w:rsidRPr="00085FBA">
              <w:rPr>
                <w:rFonts w:ascii="Arial" w:hAnsi="Arial" w:cs="Arial"/>
                <w:b/>
                <w:bCs/>
              </w:rPr>
              <w:t>Marca</w:t>
            </w:r>
          </w:p>
        </w:tc>
      </w:tr>
      <w:tr w:rsidR="00096EBA" w:rsidRPr="00085FBA" w14:paraId="6E10AA0D" w14:textId="77777777" w:rsidTr="0036552E">
        <w:trPr>
          <w:trHeight w:val="20"/>
          <w:jc w:val="center"/>
        </w:trPr>
        <w:tc>
          <w:tcPr>
            <w:tcW w:w="7933" w:type="dxa"/>
            <w:gridSpan w:val="5"/>
            <w:tcBorders>
              <w:top w:val="nil"/>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740139BB" w14:textId="77777777" w:rsidR="00096EBA" w:rsidRPr="00085FBA" w:rsidRDefault="00096EBA" w:rsidP="0036552E">
            <w:pPr>
              <w:autoSpaceDN w:val="0"/>
              <w:jc w:val="center"/>
              <w:rPr>
                <w:rFonts w:ascii="Arial" w:hAnsi="Arial" w:cs="Arial"/>
                <w:b/>
                <w:bCs/>
              </w:rPr>
            </w:pPr>
            <w:r w:rsidRPr="00085FBA">
              <w:rPr>
                <w:rFonts w:ascii="Arial" w:hAnsi="Arial" w:cs="Arial"/>
                <w:b/>
                <w:bCs/>
              </w:rPr>
              <w:t xml:space="preserve">Productos perecederos. Verduras, hortalizas y tubérculos. </w:t>
            </w:r>
          </w:p>
        </w:tc>
      </w:tr>
      <w:tr w:rsidR="00096EBA" w:rsidRPr="00085FBA" w14:paraId="7F7B153B"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0589CF3" w14:textId="77777777" w:rsidR="00096EBA" w:rsidRPr="00085FBA" w:rsidRDefault="00096EBA" w:rsidP="0036552E">
            <w:pPr>
              <w:rPr>
                <w:rFonts w:ascii="Arial" w:hAnsi="Arial" w:cs="Arial"/>
              </w:rPr>
            </w:pPr>
            <w:r w:rsidRPr="00085FBA">
              <w:rPr>
                <w:rFonts w:ascii="Arial" w:hAnsi="Arial" w:cs="Arial"/>
              </w:rPr>
              <w:t>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289E33B" w14:textId="77777777" w:rsidR="00096EBA" w:rsidRPr="00085FBA" w:rsidRDefault="00096EBA" w:rsidP="0036552E">
            <w:pPr>
              <w:rPr>
                <w:rFonts w:ascii="Arial" w:hAnsi="Arial" w:cs="Arial"/>
              </w:rPr>
            </w:pPr>
            <w:r w:rsidRPr="00085FBA">
              <w:rPr>
                <w:rFonts w:ascii="Arial" w:hAnsi="Arial" w:cs="Arial"/>
              </w:rPr>
              <w:t>Acelga hoja tamaño grande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tcPr>
          <w:p w14:paraId="6EDF16D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59B7AB4"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FEA7963" w14:textId="77777777" w:rsidR="00096EBA" w:rsidRPr="00085FBA" w:rsidRDefault="00096EBA" w:rsidP="0036552E">
            <w:pPr>
              <w:rPr>
                <w:rFonts w:ascii="Arial" w:hAnsi="Arial" w:cs="Arial"/>
              </w:rPr>
            </w:pPr>
            <w:r w:rsidRPr="00085FBA">
              <w:rPr>
                <w:rFonts w:ascii="Arial" w:hAnsi="Arial" w:cs="Arial"/>
              </w:rPr>
              <w:t>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13F95AB" w14:textId="77777777" w:rsidR="00096EBA" w:rsidRPr="00085FBA" w:rsidRDefault="00096EBA" w:rsidP="0036552E">
            <w:pPr>
              <w:rPr>
                <w:rFonts w:ascii="Arial" w:hAnsi="Arial" w:cs="Arial"/>
              </w:rPr>
            </w:pPr>
            <w:r w:rsidRPr="00085FBA">
              <w:rPr>
                <w:rFonts w:ascii="Arial" w:hAnsi="Arial" w:cs="Arial"/>
              </w:rPr>
              <w:t>Aguacate maduro macizo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0F5D9EA3"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997E129"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8BF1AAB" w14:textId="77777777" w:rsidR="00096EBA" w:rsidRPr="00085FBA" w:rsidRDefault="00096EBA" w:rsidP="0036552E">
            <w:pPr>
              <w:rPr>
                <w:rFonts w:ascii="Arial" w:hAnsi="Arial" w:cs="Arial"/>
              </w:rPr>
            </w:pPr>
            <w:r w:rsidRPr="00085FBA">
              <w:rPr>
                <w:rFonts w:ascii="Arial" w:hAnsi="Arial" w:cs="Arial"/>
              </w:rPr>
              <w:t>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66ECC58" w14:textId="77777777" w:rsidR="00096EBA" w:rsidRPr="00085FBA" w:rsidRDefault="00096EBA" w:rsidP="0036552E">
            <w:pPr>
              <w:rPr>
                <w:rFonts w:ascii="Arial" w:hAnsi="Arial" w:cs="Arial"/>
              </w:rPr>
            </w:pPr>
            <w:r w:rsidRPr="00085FBA">
              <w:rPr>
                <w:rFonts w:ascii="Arial" w:hAnsi="Arial" w:cs="Arial"/>
              </w:rPr>
              <w:t>Ajo grande ( con diente grande)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03A2049E"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38605DF"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2A5D1D6" w14:textId="77777777" w:rsidR="00096EBA" w:rsidRPr="00085FBA" w:rsidRDefault="00096EBA" w:rsidP="0036552E">
            <w:pPr>
              <w:rPr>
                <w:rFonts w:ascii="Arial" w:hAnsi="Arial" w:cs="Arial"/>
              </w:rPr>
            </w:pPr>
            <w:r w:rsidRPr="00085FBA">
              <w:rPr>
                <w:rFonts w:ascii="Arial" w:hAnsi="Arial" w:cs="Arial"/>
              </w:rPr>
              <w:t>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E6FE6F8" w14:textId="77777777" w:rsidR="00096EBA" w:rsidRPr="00085FBA" w:rsidRDefault="00096EBA" w:rsidP="0036552E">
            <w:pPr>
              <w:rPr>
                <w:rFonts w:ascii="Arial" w:hAnsi="Arial" w:cs="Arial"/>
              </w:rPr>
            </w:pPr>
            <w:r w:rsidRPr="00085FBA">
              <w:rPr>
                <w:rFonts w:ascii="Arial" w:hAnsi="Arial" w:cs="Arial"/>
              </w:rPr>
              <w:t>Apio ( tallo grande)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65FC84F8"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5B15C74"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79C0570" w14:textId="77777777" w:rsidR="00096EBA" w:rsidRPr="00085FBA" w:rsidRDefault="00096EBA" w:rsidP="0036552E">
            <w:pPr>
              <w:rPr>
                <w:rFonts w:ascii="Arial" w:hAnsi="Arial" w:cs="Arial"/>
              </w:rPr>
            </w:pPr>
            <w:r w:rsidRPr="00085FBA">
              <w:rPr>
                <w:rFonts w:ascii="Arial" w:hAnsi="Arial" w:cs="Arial"/>
              </w:rPr>
              <w:t>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7899A30" w14:textId="77777777" w:rsidR="00096EBA" w:rsidRPr="00085FBA" w:rsidRDefault="00096EBA" w:rsidP="0036552E">
            <w:pPr>
              <w:rPr>
                <w:rFonts w:ascii="Arial" w:hAnsi="Arial" w:cs="Arial"/>
              </w:rPr>
            </w:pPr>
            <w:r w:rsidRPr="00085FBA">
              <w:rPr>
                <w:rFonts w:ascii="Arial" w:hAnsi="Arial" w:cs="Arial"/>
              </w:rPr>
              <w:t>Berros verdes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4ED10FC"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5163000" w14:textId="77777777" w:rsidTr="0036552E">
        <w:trPr>
          <w:trHeight w:val="237"/>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hideMark/>
          </w:tcPr>
          <w:p w14:paraId="70349DDD" w14:textId="77777777" w:rsidR="00096EBA" w:rsidRPr="00085FBA" w:rsidRDefault="00096EBA" w:rsidP="0036552E">
            <w:pPr>
              <w:rPr>
                <w:rFonts w:ascii="Arial" w:hAnsi="Arial" w:cs="Arial"/>
              </w:rPr>
            </w:pPr>
            <w:r w:rsidRPr="00085FBA">
              <w:rPr>
                <w:rFonts w:ascii="Arial" w:hAnsi="Arial" w:cs="Arial"/>
              </w:rPr>
              <w:t>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hideMark/>
          </w:tcPr>
          <w:p w14:paraId="2D990B51" w14:textId="77777777" w:rsidR="00096EBA" w:rsidRPr="00085FBA" w:rsidRDefault="00096EBA" w:rsidP="0036552E">
            <w:pPr>
              <w:rPr>
                <w:rFonts w:ascii="Arial" w:hAnsi="Arial" w:cs="Arial"/>
              </w:rPr>
            </w:pPr>
            <w:r w:rsidRPr="00085FBA">
              <w:rPr>
                <w:rFonts w:ascii="Arial" w:hAnsi="Arial" w:cs="Arial"/>
              </w:rPr>
              <w:t>Betabel sin rabo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6353E8C8"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1BA7C49" w14:textId="77777777" w:rsidTr="0036552E">
        <w:trPr>
          <w:trHeight w:val="142"/>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F3C46B1" w14:textId="77777777" w:rsidR="00096EBA" w:rsidRPr="00085FBA" w:rsidRDefault="00096EBA" w:rsidP="0036552E">
            <w:pPr>
              <w:rPr>
                <w:rFonts w:ascii="Arial" w:hAnsi="Arial" w:cs="Arial"/>
              </w:rPr>
            </w:pPr>
            <w:r w:rsidRPr="00085FBA">
              <w:rPr>
                <w:rFonts w:ascii="Arial" w:hAnsi="Arial" w:cs="Arial"/>
              </w:rPr>
              <w:t>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670D436" w14:textId="77777777" w:rsidR="00096EBA" w:rsidRPr="00085FBA" w:rsidRDefault="00096EBA" w:rsidP="0036552E">
            <w:pPr>
              <w:rPr>
                <w:rFonts w:ascii="Arial" w:hAnsi="Arial" w:cs="Arial"/>
              </w:rPr>
            </w:pPr>
            <w:r w:rsidRPr="00085FBA">
              <w:rPr>
                <w:rFonts w:ascii="Arial" w:hAnsi="Arial" w:cs="Arial"/>
              </w:rPr>
              <w:t>Brécol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5189E24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E993646"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A3EC2BA" w14:textId="77777777" w:rsidR="00096EBA" w:rsidRPr="00085FBA" w:rsidRDefault="00096EBA" w:rsidP="0036552E">
            <w:pPr>
              <w:rPr>
                <w:rFonts w:ascii="Arial" w:hAnsi="Arial" w:cs="Arial"/>
              </w:rPr>
            </w:pPr>
            <w:r w:rsidRPr="00085FBA">
              <w:rPr>
                <w:rFonts w:ascii="Arial" w:hAnsi="Arial" w:cs="Arial"/>
              </w:rPr>
              <w:t>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4C13AFA" w14:textId="77777777" w:rsidR="00096EBA" w:rsidRPr="00085FBA" w:rsidRDefault="00096EBA" w:rsidP="0036552E">
            <w:pPr>
              <w:rPr>
                <w:rFonts w:ascii="Arial" w:hAnsi="Arial" w:cs="Arial"/>
              </w:rPr>
            </w:pPr>
            <w:r w:rsidRPr="00085FBA">
              <w:rPr>
                <w:rFonts w:ascii="Arial" w:hAnsi="Arial" w:cs="Arial"/>
              </w:rPr>
              <w:t>Calabacita italiana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740067C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3CBCD81"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6C3E947" w14:textId="77777777" w:rsidR="00096EBA" w:rsidRPr="00085FBA" w:rsidRDefault="00096EBA" w:rsidP="0036552E">
            <w:pPr>
              <w:rPr>
                <w:rFonts w:ascii="Arial" w:hAnsi="Arial" w:cs="Arial"/>
              </w:rPr>
            </w:pPr>
            <w:r w:rsidRPr="00085FBA">
              <w:rPr>
                <w:rFonts w:ascii="Arial" w:hAnsi="Arial" w:cs="Arial"/>
              </w:rPr>
              <w:t>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4D93E6F" w14:textId="77777777" w:rsidR="00096EBA" w:rsidRPr="00085FBA" w:rsidRDefault="00096EBA" w:rsidP="0036552E">
            <w:pPr>
              <w:rPr>
                <w:rFonts w:ascii="Arial" w:hAnsi="Arial" w:cs="Arial"/>
              </w:rPr>
            </w:pPr>
            <w:r w:rsidRPr="00085FBA">
              <w:rPr>
                <w:rFonts w:ascii="Arial" w:hAnsi="Arial" w:cs="Arial"/>
              </w:rPr>
              <w:t>Cebolla blanca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1D3CE28C"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66D431D"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C97B3FD" w14:textId="77777777" w:rsidR="00096EBA" w:rsidRPr="00085FBA" w:rsidRDefault="00096EBA" w:rsidP="0036552E">
            <w:pPr>
              <w:rPr>
                <w:rFonts w:ascii="Arial" w:hAnsi="Arial" w:cs="Arial"/>
              </w:rPr>
            </w:pPr>
            <w:r w:rsidRPr="00085FBA">
              <w:rPr>
                <w:rFonts w:ascii="Arial" w:hAnsi="Arial" w:cs="Arial"/>
              </w:rPr>
              <w:t>10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2E0E0DA" w14:textId="77777777" w:rsidR="00096EBA" w:rsidRPr="00085FBA" w:rsidRDefault="00096EBA" w:rsidP="0036552E">
            <w:pPr>
              <w:rPr>
                <w:rFonts w:ascii="Arial" w:hAnsi="Arial" w:cs="Arial"/>
              </w:rPr>
            </w:pPr>
            <w:r w:rsidRPr="00085FBA">
              <w:rPr>
                <w:rFonts w:ascii="Arial" w:hAnsi="Arial" w:cs="Arial"/>
              </w:rPr>
              <w:t>Cebolla cambray</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681EF36B"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3F8C860"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8B470F3" w14:textId="77777777" w:rsidR="00096EBA" w:rsidRPr="00085FBA" w:rsidRDefault="00096EBA" w:rsidP="0036552E">
            <w:pPr>
              <w:rPr>
                <w:rFonts w:ascii="Arial" w:hAnsi="Arial" w:cs="Arial"/>
              </w:rPr>
            </w:pPr>
            <w:r w:rsidRPr="00085FBA">
              <w:rPr>
                <w:rFonts w:ascii="Arial" w:hAnsi="Arial" w:cs="Arial"/>
              </w:rPr>
              <w:t>11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D5DE3B5" w14:textId="77777777" w:rsidR="00096EBA" w:rsidRPr="00085FBA" w:rsidRDefault="00096EBA" w:rsidP="0036552E">
            <w:pPr>
              <w:rPr>
                <w:rFonts w:ascii="Arial" w:hAnsi="Arial" w:cs="Arial"/>
              </w:rPr>
            </w:pPr>
            <w:r w:rsidRPr="00085FBA">
              <w:rPr>
                <w:rFonts w:ascii="Arial" w:hAnsi="Arial" w:cs="Arial"/>
              </w:rPr>
              <w:t>Cebolla morada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05F570E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12DDD59"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A2BD3C7" w14:textId="77777777" w:rsidR="00096EBA" w:rsidRPr="00085FBA" w:rsidRDefault="00096EBA" w:rsidP="0036552E">
            <w:pPr>
              <w:rPr>
                <w:rFonts w:ascii="Arial" w:hAnsi="Arial" w:cs="Arial"/>
              </w:rPr>
            </w:pPr>
            <w:r w:rsidRPr="00085FBA">
              <w:rPr>
                <w:rFonts w:ascii="Arial" w:hAnsi="Arial" w:cs="Arial"/>
              </w:rPr>
              <w:t>12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E686F62" w14:textId="77777777" w:rsidR="00096EBA" w:rsidRPr="00085FBA" w:rsidRDefault="00096EBA" w:rsidP="0036552E">
            <w:pPr>
              <w:rPr>
                <w:rFonts w:ascii="Arial" w:hAnsi="Arial" w:cs="Arial"/>
              </w:rPr>
            </w:pPr>
            <w:r w:rsidRPr="00085FBA">
              <w:rPr>
                <w:rFonts w:ascii="Arial" w:hAnsi="Arial" w:cs="Arial"/>
              </w:rPr>
              <w:t>Cilantro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7785C044"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8606135"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79187DC" w14:textId="77777777" w:rsidR="00096EBA" w:rsidRPr="00085FBA" w:rsidRDefault="00096EBA" w:rsidP="0036552E">
            <w:pPr>
              <w:rPr>
                <w:rFonts w:ascii="Arial" w:hAnsi="Arial" w:cs="Arial"/>
              </w:rPr>
            </w:pPr>
            <w:r w:rsidRPr="00085FBA">
              <w:rPr>
                <w:rFonts w:ascii="Arial" w:hAnsi="Arial" w:cs="Arial"/>
              </w:rPr>
              <w:t>13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515C54E" w14:textId="77777777" w:rsidR="00096EBA" w:rsidRPr="00085FBA" w:rsidRDefault="00096EBA" w:rsidP="0036552E">
            <w:pPr>
              <w:rPr>
                <w:rFonts w:ascii="Arial" w:hAnsi="Arial" w:cs="Arial"/>
              </w:rPr>
            </w:pPr>
            <w:r w:rsidRPr="00085FBA">
              <w:rPr>
                <w:rFonts w:ascii="Arial" w:hAnsi="Arial" w:cs="Arial"/>
              </w:rPr>
              <w:t>Col blanca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0F3F3EFE"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749D6AF"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47DD3F1" w14:textId="77777777" w:rsidR="00096EBA" w:rsidRPr="00085FBA" w:rsidRDefault="00096EBA" w:rsidP="0036552E">
            <w:pPr>
              <w:rPr>
                <w:rFonts w:ascii="Arial" w:hAnsi="Arial" w:cs="Arial"/>
              </w:rPr>
            </w:pPr>
            <w:r w:rsidRPr="00085FBA">
              <w:rPr>
                <w:rFonts w:ascii="Arial" w:hAnsi="Arial" w:cs="Arial"/>
              </w:rPr>
              <w:t>14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A38AC67" w14:textId="77777777" w:rsidR="00096EBA" w:rsidRPr="00085FBA" w:rsidRDefault="00096EBA" w:rsidP="0036552E">
            <w:pPr>
              <w:rPr>
                <w:rFonts w:ascii="Arial" w:hAnsi="Arial" w:cs="Arial"/>
              </w:rPr>
            </w:pPr>
            <w:r w:rsidRPr="00085FBA">
              <w:rPr>
                <w:rFonts w:ascii="Arial" w:hAnsi="Arial" w:cs="Arial"/>
              </w:rPr>
              <w:t>Coliflor</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0B3ABBF8"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EF4A2B5"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6BDDD41" w14:textId="77777777" w:rsidR="00096EBA" w:rsidRPr="00085FBA" w:rsidRDefault="00096EBA" w:rsidP="0036552E">
            <w:pPr>
              <w:rPr>
                <w:rFonts w:ascii="Arial" w:hAnsi="Arial" w:cs="Arial"/>
              </w:rPr>
            </w:pPr>
            <w:r w:rsidRPr="00085FBA">
              <w:rPr>
                <w:rFonts w:ascii="Arial" w:hAnsi="Arial" w:cs="Arial"/>
              </w:rPr>
              <w:t>15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CDDCCC0" w14:textId="77777777" w:rsidR="00096EBA" w:rsidRPr="00085FBA" w:rsidRDefault="00096EBA" w:rsidP="0036552E">
            <w:pPr>
              <w:rPr>
                <w:rFonts w:ascii="Arial" w:hAnsi="Arial" w:cs="Arial"/>
              </w:rPr>
            </w:pPr>
            <w:r w:rsidRPr="00085FBA">
              <w:rPr>
                <w:rFonts w:ascii="Arial" w:hAnsi="Arial" w:cs="Arial"/>
              </w:rPr>
              <w:t>Chayote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340495D4"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DCECAF3"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A12D889" w14:textId="77777777" w:rsidR="00096EBA" w:rsidRPr="00085FBA" w:rsidRDefault="00096EBA" w:rsidP="0036552E">
            <w:pPr>
              <w:rPr>
                <w:rFonts w:ascii="Arial" w:hAnsi="Arial" w:cs="Arial"/>
              </w:rPr>
            </w:pPr>
            <w:r w:rsidRPr="00085FBA">
              <w:rPr>
                <w:rFonts w:ascii="Arial" w:hAnsi="Arial" w:cs="Arial"/>
              </w:rPr>
              <w:t>16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4009F75B" w14:textId="77777777" w:rsidR="00096EBA" w:rsidRPr="00085FBA" w:rsidRDefault="00096EBA" w:rsidP="0036552E">
            <w:pPr>
              <w:rPr>
                <w:rFonts w:ascii="Arial" w:hAnsi="Arial" w:cs="Arial"/>
              </w:rPr>
            </w:pPr>
            <w:r w:rsidRPr="00085FBA">
              <w:rPr>
                <w:rFonts w:ascii="Arial" w:hAnsi="Arial" w:cs="Arial"/>
              </w:rPr>
              <w:t xml:space="preserve">Elote entero </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5963340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AD205CD"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14CBC26" w14:textId="77777777" w:rsidR="00096EBA" w:rsidRPr="00085FBA" w:rsidRDefault="00096EBA" w:rsidP="0036552E">
            <w:pPr>
              <w:rPr>
                <w:rFonts w:ascii="Arial" w:hAnsi="Arial" w:cs="Arial"/>
              </w:rPr>
            </w:pPr>
            <w:r w:rsidRPr="00085FBA">
              <w:rPr>
                <w:rFonts w:ascii="Arial" w:hAnsi="Arial" w:cs="Arial"/>
              </w:rPr>
              <w:t>17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47DAB88C" w14:textId="77777777" w:rsidR="00096EBA" w:rsidRPr="00085FBA" w:rsidRDefault="00096EBA" w:rsidP="0036552E">
            <w:pPr>
              <w:rPr>
                <w:rFonts w:ascii="Arial" w:hAnsi="Arial" w:cs="Arial"/>
              </w:rPr>
            </w:pPr>
            <w:r w:rsidRPr="00085FBA">
              <w:rPr>
                <w:rFonts w:ascii="Arial" w:hAnsi="Arial" w:cs="Arial"/>
              </w:rPr>
              <w:t>Chile cuaresmeño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CE6BC49"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D7DA741"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63555AC" w14:textId="77777777" w:rsidR="00096EBA" w:rsidRPr="00085FBA" w:rsidRDefault="00096EBA" w:rsidP="0036552E">
            <w:pPr>
              <w:rPr>
                <w:rFonts w:ascii="Arial" w:hAnsi="Arial" w:cs="Arial"/>
              </w:rPr>
            </w:pPr>
            <w:r w:rsidRPr="00085FBA">
              <w:rPr>
                <w:rFonts w:ascii="Arial" w:hAnsi="Arial" w:cs="Arial"/>
              </w:rPr>
              <w:t>18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7249D45" w14:textId="77777777" w:rsidR="00096EBA" w:rsidRPr="00085FBA" w:rsidRDefault="00096EBA" w:rsidP="0036552E">
            <w:pPr>
              <w:rPr>
                <w:rFonts w:ascii="Arial" w:hAnsi="Arial" w:cs="Arial"/>
              </w:rPr>
            </w:pPr>
            <w:r w:rsidRPr="00085FBA">
              <w:rPr>
                <w:rFonts w:ascii="Arial" w:hAnsi="Arial" w:cs="Arial"/>
              </w:rPr>
              <w:t>Chile poblano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32B24E9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F187CDA"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88675DA" w14:textId="77777777" w:rsidR="00096EBA" w:rsidRPr="00085FBA" w:rsidRDefault="00096EBA" w:rsidP="0036552E">
            <w:pPr>
              <w:rPr>
                <w:rFonts w:ascii="Arial" w:hAnsi="Arial" w:cs="Arial"/>
              </w:rPr>
            </w:pPr>
            <w:r w:rsidRPr="00085FBA">
              <w:rPr>
                <w:rFonts w:ascii="Arial" w:hAnsi="Arial" w:cs="Arial"/>
              </w:rPr>
              <w:t>19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964152C" w14:textId="77777777" w:rsidR="00096EBA" w:rsidRPr="00085FBA" w:rsidRDefault="00096EBA" w:rsidP="0036552E">
            <w:pPr>
              <w:rPr>
                <w:rFonts w:ascii="Arial" w:hAnsi="Arial" w:cs="Arial"/>
              </w:rPr>
            </w:pPr>
            <w:r w:rsidRPr="00085FBA">
              <w:rPr>
                <w:rFonts w:ascii="Arial" w:hAnsi="Arial" w:cs="Arial"/>
              </w:rPr>
              <w:t>Chile serrano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4F8CFED1"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518621B"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97AAABD" w14:textId="77777777" w:rsidR="00096EBA" w:rsidRPr="00085FBA" w:rsidRDefault="00096EBA" w:rsidP="0036552E">
            <w:pPr>
              <w:rPr>
                <w:rFonts w:ascii="Arial" w:hAnsi="Arial" w:cs="Arial"/>
              </w:rPr>
            </w:pPr>
            <w:r w:rsidRPr="00085FBA">
              <w:rPr>
                <w:rFonts w:ascii="Arial" w:hAnsi="Arial" w:cs="Arial"/>
              </w:rPr>
              <w:t>20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1F4CBBC" w14:textId="77777777" w:rsidR="00096EBA" w:rsidRPr="00085FBA" w:rsidRDefault="00096EBA" w:rsidP="0036552E">
            <w:pPr>
              <w:rPr>
                <w:rFonts w:ascii="Arial" w:hAnsi="Arial" w:cs="Arial"/>
              </w:rPr>
            </w:pPr>
            <w:r w:rsidRPr="00085FBA">
              <w:rPr>
                <w:rFonts w:ascii="Arial" w:hAnsi="Arial" w:cs="Arial"/>
              </w:rPr>
              <w:t>Chile habanero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7738B22D"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4B65B48"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3788618" w14:textId="77777777" w:rsidR="00096EBA" w:rsidRPr="00085FBA" w:rsidRDefault="00096EBA" w:rsidP="0036552E">
            <w:pPr>
              <w:rPr>
                <w:rFonts w:ascii="Arial" w:hAnsi="Arial" w:cs="Arial"/>
              </w:rPr>
            </w:pPr>
            <w:r w:rsidRPr="00085FBA">
              <w:rPr>
                <w:rFonts w:ascii="Arial" w:hAnsi="Arial" w:cs="Arial"/>
              </w:rPr>
              <w:t>21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1BD09DA" w14:textId="77777777" w:rsidR="00096EBA" w:rsidRPr="00085FBA" w:rsidRDefault="00096EBA" w:rsidP="0036552E">
            <w:pPr>
              <w:rPr>
                <w:rFonts w:ascii="Arial" w:hAnsi="Arial" w:cs="Arial"/>
              </w:rPr>
            </w:pPr>
            <w:r w:rsidRPr="00085FBA">
              <w:rPr>
                <w:rFonts w:ascii="Arial" w:hAnsi="Arial" w:cs="Arial"/>
              </w:rPr>
              <w:t>Chile manzano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C2FE6CF"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27AF77D"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2D8A8F5" w14:textId="77777777" w:rsidR="00096EBA" w:rsidRPr="00085FBA" w:rsidRDefault="00096EBA" w:rsidP="0036552E">
            <w:pPr>
              <w:rPr>
                <w:rFonts w:ascii="Arial" w:hAnsi="Arial" w:cs="Arial"/>
              </w:rPr>
            </w:pPr>
            <w:r w:rsidRPr="00085FBA">
              <w:rPr>
                <w:rFonts w:ascii="Arial" w:hAnsi="Arial" w:cs="Arial"/>
              </w:rPr>
              <w:t>22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CD683A3" w14:textId="77777777" w:rsidR="00096EBA" w:rsidRPr="00085FBA" w:rsidRDefault="00096EBA" w:rsidP="0036552E">
            <w:pPr>
              <w:rPr>
                <w:rFonts w:ascii="Arial" w:hAnsi="Arial" w:cs="Arial"/>
              </w:rPr>
            </w:pPr>
            <w:r w:rsidRPr="00085FBA">
              <w:rPr>
                <w:rFonts w:ascii="Arial" w:hAnsi="Arial" w:cs="Arial"/>
              </w:rPr>
              <w:t>Ejote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7C84ECBD"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B2C3134"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2752E62" w14:textId="77777777" w:rsidR="00096EBA" w:rsidRPr="00085FBA" w:rsidRDefault="00096EBA" w:rsidP="0036552E">
            <w:pPr>
              <w:rPr>
                <w:rFonts w:ascii="Arial" w:hAnsi="Arial" w:cs="Arial"/>
              </w:rPr>
            </w:pPr>
            <w:r w:rsidRPr="00085FBA">
              <w:rPr>
                <w:rFonts w:ascii="Arial" w:hAnsi="Arial" w:cs="Arial"/>
              </w:rPr>
              <w:t>23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4813361" w14:textId="77777777" w:rsidR="00096EBA" w:rsidRPr="00085FBA" w:rsidRDefault="00096EBA" w:rsidP="0036552E">
            <w:pPr>
              <w:rPr>
                <w:rFonts w:ascii="Arial" w:hAnsi="Arial" w:cs="Arial"/>
              </w:rPr>
            </w:pPr>
            <w:r w:rsidRPr="00085FBA">
              <w:rPr>
                <w:rFonts w:ascii="Arial" w:hAnsi="Arial" w:cs="Arial"/>
              </w:rPr>
              <w:t>Elote desgranado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5B9CD88B"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9A63169"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9685029" w14:textId="77777777" w:rsidR="00096EBA" w:rsidRPr="00085FBA" w:rsidRDefault="00096EBA" w:rsidP="0036552E">
            <w:pPr>
              <w:rPr>
                <w:rFonts w:ascii="Arial" w:hAnsi="Arial" w:cs="Arial"/>
              </w:rPr>
            </w:pPr>
            <w:r w:rsidRPr="00085FBA">
              <w:rPr>
                <w:rFonts w:ascii="Arial" w:hAnsi="Arial" w:cs="Arial"/>
              </w:rPr>
              <w:t>24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1D81E8C" w14:textId="77777777" w:rsidR="00096EBA" w:rsidRPr="00085FBA" w:rsidRDefault="00096EBA" w:rsidP="0036552E">
            <w:pPr>
              <w:rPr>
                <w:rFonts w:ascii="Arial" w:hAnsi="Arial" w:cs="Arial"/>
              </w:rPr>
            </w:pPr>
            <w:r w:rsidRPr="00085FBA">
              <w:rPr>
                <w:rFonts w:ascii="Arial" w:hAnsi="Arial" w:cs="Arial"/>
              </w:rPr>
              <w:t>Epazote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B1898AF"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FAB9945"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7C2800F" w14:textId="77777777" w:rsidR="00096EBA" w:rsidRPr="00085FBA" w:rsidRDefault="00096EBA" w:rsidP="0036552E">
            <w:pPr>
              <w:rPr>
                <w:rFonts w:ascii="Arial" w:hAnsi="Arial" w:cs="Arial"/>
              </w:rPr>
            </w:pPr>
            <w:r w:rsidRPr="00085FBA">
              <w:rPr>
                <w:rFonts w:ascii="Arial" w:hAnsi="Arial" w:cs="Arial"/>
              </w:rPr>
              <w:t>25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BB77D0A" w14:textId="77777777" w:rsidR="00096EBA" w:rsidRPr="00085FBA" w:rsidRDefault="00096EBA" w:rsidP="0036552E">
            <w:pPr>
              <w:rPr>
                <w:rFonts w:ascii="Arial" w:hAnsi="Arial" w:cs="Arial"/>
              </w:rPr>
            </w:pPr>
            <w:r w:rsidRPr="00085FBA">
              <w:rPr>
                <w:rFonts w:ascii="Arial" w:hAnsi="Arial" w:cs="Arial"/>
              </w:rPr>
              <w:t>Espinaca fresca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7944CE4F"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11D4DD0"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523CD8C" w14:textId="77777777" w:rsidR="00096EBA" w:rsidRPr="00085FBA" w:rsidRDefault="00096EBA" w:rsidP="0036552E">
            <w:pPr>
              <w:rPr>
                <w:rFonts w:ascii="Arial" w:hAnsi="Arial" w:cs="Arial"/>
              </w:rPr>
            </w:pPr>
            <w:r w:rsidRPr="00085FBA">
              <w:rPr>
                <w:rFonts w:ascii="Arial" w:hAnsi="Arial" w:cs="Arial"/>
              </w:rPr>
              <w:t>26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99159C3" w14:textId="77777777" w:rsidR="00096EBA" w:rsidRPr="00085FBA" w:rsidRDefault="00096EBA" w:rsidP="0036552E">
            <w:pPr>
              <w:rPr>
                <w:rFonts w:ascii="Arial" w:hAnsi="Arial" w:cs="Arial"/>
              </w:rPr>
            </w:pPr>
            <w:r w:rsidRPr="00085FBA">
              <w:rPr>
                <w:rFonts w:ascii="Arial" w:hAnsi="Arial" w:cs="Arial"/>
              </w:rPr>
              <w:t>Germen de soya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382D68E1"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430E797"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C3F08BE" w14:textId="77777777" w:rsidR="00096EBA" w:rsidRPr="00085FBA" w:rsidRDefault="00096EBA" w:rsidP="0036552E">
            <w:pPr>
              <w:rPr>
                <w:rFonts w:ascii="Arial" w:hAnsi="Arial" w:cs="Arial"/>
              </w:rPr>
            </w:pPr>
            <w:r w:rsidRPr="00085FBA">
              <w:rPr>
                <w:rFonts w:ascii="Arial" w:hAnsi="Arial" w:cs="Arial"/>
              </w:rPr>
              <w:t>27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93F353E" w14:textId="77777777" w:rsidR="00096EBA" w:rsidRPr="00085FBA" w:rsidRDefault="00096EBA" w:rsidP="0036552E">
            <w:pPr>
              <w:rPr>
                <w:rFonts w:ascii="Arial" w:hAnsi="Arial" w:cs="Arial"/>
              </w:rPr>
            </w:pPr>
            <w:r w:rsidRPr="00085FBA">
              <w:rPr>
                <w:rFonts w:ascii="Arial" w:hAnsi="Arial" w:cs="Arial"/>
              </w:rPr>
              <w:t>Germen de trigo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48EA6BA8"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4900C3E"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3318AB6" w14:textId="77777777" w:rsidR="00096EBA" w:rsidRPr="00085FBA" w:rsidRDefault="00096EBA" w:rsidP="0036552E">
            <w:pPr>
              <w:rPr>
                <w:rFonts w:ascii="Arial" w:hAnsi="Arial" w:cs="Arial"/>
              </w:rPr>
            </w:pPr>
            <w:r w:rsidRPr="00085FBA">
              <w:rPr>
                <w:rFonts w:ascii="Arial" w:hAnsi="Arial" w:cs="Arial"/>
              </w:rPr>
              <w:t>28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EA32F73" w14:textId="77777777" w:rsidR="00096EBA" w:rsidRPr="00085FBA" w:rsidRDefault="00096EBA" w:rsidP="0036552E">
            <w:pPr>
              <w:rPr>
                <w:rFonts w:ascii="Arial" w:hAnsi="Arial" w:cs="Arial"/>
              </w:rPr>
            </w:pPr>
            <w:r w:rsidRPr="00085FBA">
              <w:rPr>
                <w:rFonts w:ascii="Arial" w:hAnsi="Arial" w:cs="Arial"/>
              </w:rPr>
              <w:t>Germen de alfalfa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3560259F"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E9F2305"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5328B4D" w14:textId="77777777" w:rsidR="00096EBA" w:rsidRPr="00085FBA" w:rsidRDefault="00096EBA" w:rsidP="0036552E">
            <w:pPr>
              <w:rPr>
                <w:rFonts w:ascii="Arial" w:hAnsi="Arial" w:cs="Arial"/>
              </w:rPr>
            </w:pPr>
            <w:r w:rsidRPr="00085FBA">
              <w:rPr>
                <w:rFonts w:ascii="Arial" w:hAnsi="Arial" w:cs="Arial"/>
              </w:rPr>
              <w:t>29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F16EE93" w14:textId="77777777" w:rsidR="00096EBA" w:rsidRPr="00085FBA" w:rsidRDefault="00096EBA" w:rsidP="0036552E">
            <w:pPr>
              <w:rPr>
                <w:rFonts w:ascii="Arial" w:hAnsi="Arial" w:cs="Arial"/>
              </w:rPr>
            </w:pPr>
            <w:r w:rsidRPr="00085FBA">
              <w:rPr>
                <w:rFonts w:ascii="Arial" w:hAnsi="Arial" w:cs="Arial"/>
              </w:rPr>
              <w:t>Hierba buena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0DCB62EF"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F2206CF" w14:textId="77777777" w:rsidTr="0036552E">
        <w:trPr>
          <w:trHeight w:val="20"/>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A0F597F" w14:textId="77777777" w:rsidR="00096EBA" w:rsidRPr="00085FBA" w:rsidRDefault="00096EBA" w:rsidP="0036552E">
            <w:pPr>
              <w:rPr>
                <w:rFonts w:ascii="Arial" w:hAnsi="Arial" w:cs="Arial"/>
              </w:rPr>
            </w:pPr>
            <w:r w:rsidRPr="00085FBA">
              <w:rPr>
                <w:rFonts w:ascii="Arial" w:hAnsi="Arial" w:cs="Arial"/>
              </w:rPr>
              <w:t>30</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9E93F71" w14:textId="77777777" w:rsidR="00096EBA" w:rsidRPr="00085FBA" w:rsidRDefault="00096EBA" w:rsidP="0036552E">
            <w:pPr>
              <w:rPr>
                <w:rFonts w:ascii="Arial" w:hAnsi="Arial" w:cs="Arial"/>
              </w:rPr>
            </w:pPr>
            <w:r w:rsidRPr="00085FBA">
              <w:rPr>
                <w:rFonts w:ascii="Arial" w:hAnsi="Arial" w:cs="Arial"/>
              </w:rPr>
              <w:t>Hierbas de olor</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433B7E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C4F581C" w14:textId="77777777" w:rsidTr="0036552E">
        <w:trPr>
          <w:trHeight w:val="20"/>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76C0564" w14:textId="77777777" w:rsidR="00096EBA" w:rsidRPr="00085FBA" w:rsidRDefault="00096EBA" w:rsidP="0036552E">
            <w:pPr>
              <w:rPr>
                <w:rFonts w:ascii="Arial" w:hAnsi="Arial" w:cs="Arial"/>
              </w:rPr>
            </w:pPr>
            <w:r w:rsidRPr="00085FBA">
              <w:rPr>
                <w:rFonts w:ascii="Arial" w:hAnsi="Arial" w:cs="Arial"/>
              </w:rPr>
              <w:t>31</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hideMark/>
          </w:tcPr>
          <w:p w14:paraId="0617D780" w14:textId="77777777" w:rsidR="00096EBA" w:rsidRPr="00085FBA" w:rsidRDefault="00096EBA" w:rsidP="0036552E">
            <w:pPr>
              <w:rPr>
                <w:rFonts w:ascii="Arial" w:hAnsi="Arial" w:cs="Arial"/>
              </w:rPr>
            </w:pPr>
            <w:r w:rsidRPr="00085FBA">
              <w:rPr>
                <w:rFonts w:ascii="Arial" w:hAnsi="Arial" w:cs="Arial"/>
              </w:rPr>
              <w:t>Hongos ( champiñones)</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5BB2FAE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2DAD8F6"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AF42A3A" w14:textId="77777777" w:rsidR="00096EBA" w:rsidRPr="00085FBA" w:rsidRDefault="00096EBA" w:rsidP="0036552E">
            <w:pPr>
              <w:rPr>
                <w:rFonts w:ascii="Arial" w:hAnsi="Arial" w:cs="Arial"/>
              </w:rPr>
            </w:pPr>
            <w:r w:rsidRPr="00085FBA">
              <w:rPr>
                <w:rFonts w:ascii="Arial" w:hAnsi="Arial" w:cs="Arial"/>
              </w:rPr>
              <w:t>32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404B6E1" w14:textId="77777777" w:rsidR="00096EBA" w:rsidRPr="00085FBA" w:rsidRDefault="00096EBA" w:rsidP="0036552E">
            <w:pPr>
              <w:rPr>
                <w:rFonts w:ascii="Arial" w:hAnsi="Arial" w:cs="Arial"/>
              </w:rPr>
            </w:pPr>
            <w:r w:rsidRPr="00085FBA">
              <w:rPr>
                <w:rFonts w:ascii="Arial" w:hAnsi="Arial" w:cs="Arial"/>
              </w:rPr>
              <w:t>Hoja de aguacate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53E8BE5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E00AD98"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0C2288A" w14:textId="77777777" w:rsidR="00096EBA" w:rsidRPr="00085FBA" w:rsidRDefault="00096EBA" w:rsidP="0036552E">
            <w:pPr>
              <w:rPr>
                <w:rFonts w:ascii="Arial" w:hAnsi="Arial" w:cs="Arial"/>
              </w:rPr>
            </w:pPr>
            <w:r w:rsidRPr="00085FBA">
              <w:rPr>
                <w:rFonts w:ascii="Arial" w:hAnsi="Arial" w:cs="Arial"/>
              </w:rPr>
              <w:t>33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39A016F" w14:textId="77777777" w:rsidR="00096EBA" w:rsidRPr="00085FBA" w:rsidRDefault="00096EBA" w:rsidP="0036552E">
            <w:pPr>
              <w:rPr>
                <w:rFonts w:ascii="Arial" w:hAnsi="Arial" w:cs="Arial"/>
              </w:rPr>
            </w:pPr>
            <w:r w:rsidRPr="00085FBA">
              <w:rPr>
                <w:rFonts w:ascii="Arial" w:hAnsi="Arial" w:cs="Arial"/>
              </w:rPr>
              <w:t>Hoja santa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7635EE37"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8C899CE"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B104C34" w14:textId="77777777" w:rsidR="00096EBA" w:rsidRPr="00085FBA" w:rsidRDefault="00096EBA" w:rsidP="0036552E">
            <w:pPr>
              <w:rPr>
                <w:rFonts w:ascii="Arial" w:hAnsi="Arial" w:cs="Arial"/>
              </w:rPr>
            </w:pPr>
            <w:r w:rsidRPr="00085FBA">
              <w:rPr>
                <w:rFonts w:ascii="Arial" w:hAnsi="Arial" w:cs="Arial"/>
              </w:rPr>
              <w:t>34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4B483245" w14:textId="77777777" w:rsidR="00096EBA" w:rsidRPr="00085FBA" w:rsidRDefault="00096EBA" w:rsidP="0036552E">
            <w:pPr>
              <w:rPr>
                <w:rFonts w:ascii="Arial" w:hAnsi="Arial" w:cs="Arial"/>
              </w:rPr>
            </w:pPr>
            <w:r w:rsidRPr="00085FBA">
              <w:rPr>
                <w:rFonts w:ascii="Arial" w:hAnsi="Arial" w:cs="Arial"/>
              </w:rPr>
              <w:t>Jitomate bola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BBD5091"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4FB6CB3"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2C1201E" w14:textId="77777777" w:rsidR="00096EBA" w:rsidRPr="00085FBA" w:rsidRDefault="00096EBA" w:rsidP="0036552E">
            <w:pPr>
              <w:rPr>
                <w:rFonts w:ascii="Arial" w:hAnsi="Arial" w:cs="Arial"/>
              </w:rPr>
            </w:pPr>
            <w:r w:rsidRPr="00085FBA">
              <w:rPr>
                <w:rFonts w:ascii="Arial" w:hAnsi="Arial" w:cs="Arial"/>
              </w:rPr>
              <w:t>35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5FA0627" w14:textId="77777777" w:rsidR="00096EBA" w:rsidRPr="00085FBA" w:rsidRDefault="00096EBA" w:rsidP="0036552E">
            <w:pPr>
              <w:rPr>
                <w:rFonts w:ascii="Arial" w:hAnsi="Arial" w:cs="Arial"/>
              </w:rPr>
            </w:pPr>
            <w:r w:rsidRPr="00085FBA">
              <w:rPr>
                <w:rFonts w:ascii="Arial" w:hAnsi="Arial" w:cs="Arial"/>
              </w:rPr>
              <w:t>Jitomate guaje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03CAC53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1093E59"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C85D397" w14:textId="77777777" w:rsidR="00096EBA" w:rsidRPr="00085FBA" w:rsidRDefault="00096EBA" w:rsidP="0036552E">
            <w:pPr>
              <w:rPr>
                <w:rFonts w:ascii="Arial" w:hAnsi="Arial" w:cs="Arial"/>
              </w:rPr>
            </w:pPr>
            <w:r w:rsidRPr="00085FBA">
              <w:rPr>
                <w:rFonts w:ascii="Arial" w:hAnsi="Arial" w:cs="Arial"/>
              </w:rPr>
              <w:t>36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513030E" w14:textId="77777777" w:rsidR="00096EBA" w:rsidRPr="00085FBA" w:rsidRDefault="00096EBA" w:rsidP="0036552E">
            <w:pPr>
              <w:rPr>
                <w:rFonts w:ascii="Arial" w:hAnsi="Arial" w:cs="Arial"/>
              </w:rPr>
            </w:pPr>
            <w:r w:rsidRPr="00085FBA">
              <w:rPr>
                <w:rFonts w:ascii="Arial" w:hAnsi="Arial" w:cs="Arial"/>
              </w:rPr>
              <w:t>Lechuga francesa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4568D03B"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B64F374"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AA9D125" w14:textId="77777777" w:rsidR="00096EBA" w:rsidRPr="00085FBA" w:rsidRDefault="00096EBA" w:rsidP="0036552E">
            <w:pPr>
              <w:rPr>
                <w:rFonts w:ascii="Arial" w:hAnsi="Arial" w:cs="Arial"/>
              </w:rPr>
            </w:pPr>
            <w:r w:rsidRPr="00085FBA">
              <w:rPr>
                <w:rFonts w:ascii="Arial" w:hAnsi="Arial" w:cs="Arial"/>
              </w:rPr>
              <w:t>37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FC9591A" w14:textId="77777777" w:rsidR="00096EBA" w:rsidRPr="00085FBA" w:rsidRDefault="00096EBA" w:rsidP="0036552E">
            <w:pPr>
              <w:rPr>
                <w:rFonts w:ascii="Arial" w:hAnsi="Arial" w:cs="Arial"/>
              </w:rPr>
            </w:pPr>
            <w:r w:rsidRPr="00085FBA">
              <w:rPr>
                <w:rFonts w:ascii="Arial" w:hAnsi="Arial" w:cs="Arial"/>
              </w:rPr>
              <w:t>Lechuga romana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0A6BFA1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BC2CAAD" w14:textId="77777777" w:rsidTr="0036552E">
        <w:trPr>
          <w:trHeight w:val="20"/>
          <w:jc w:val="center"/>
        </w:trPr>
        <w:tc>
          <w:tcPr>
            <w:tcW w:w="7933" w:type="dxa"/>
            <w:gridSpan w:val="5"/>
            <w:tcBorders>
              <w:top w:val="nil"/>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73B6ED84" w14:textId="77777777" w:rsidR="00096EBA" w:rsidRPr="00085FBA" w:rsidRDefault="00096EBA" w:rsidP="0036552E">
            <w:pPr>
              <w:autoSpaceDN w:val="0"/>
              <w:jc w:val="center"/>
              <w:rPr>
                <w:rFonts w:ascii="Arial" w:hAnsi="Arial" w:cs="Arial"/>
                <w:b/>
                <w:bCs/>
              </w:rPr>
            </w:pPr>
            <w:r w:rsidRPr="00085FBA">
              <w:rPr>
                <w:rFonts w:ascii="Arial" w:hAnsi="Arial" w:cs="Arial"/>
                <w:b/>
                <w:bCs/>
              </w:rPr>
              <w:t xml:space="preserve">Productos perecederos. Verduras, hortalizas y tubérculos. </w:t>
            </w:r>
          </w:p>
        </w:tc>
      </w:tr>
      <w:tr w:rsidR="00096EBA" w:rsidRPr="00085FBA" w14:paraId="1AD525DC"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AE63414" w14:textId="77777777" w:rsidR="00096EBA" w:rsidRPr="00085FBA" w:rsidRDefault="00096EBA" w:rsidP="0036552E">
            <w:pPr>
              <w:rPr>
                <w:rFonts w:ascii="Arial" w:hAnsi="Arial" w:cs="Arial"/>
              </w:rPr>
            </w:pPr>
            <w:r w:rsidRPr="00085FBA">
              <w:rPr>
                <w:rFonts w:ascii="Arial" w:hAnsi="Arial" w:cs="Arial"/>
              </w:rPr>
              <w:t>38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C68A5F4" w14:textId="77777777" w:rsidR="00096EBA" w:rsidRPr="00085FBA" w:rsidRDefault="00096EBA" w:rsidP="0036552E">
            <w:pPr>
              <w:rPr>
                <w:rFonts w:ascii="Arial" w:hAnsi="Arial" w:cs="Arial"/>
              </w:rPr>
            </w:pPr>
            <w:r w:rsidRPr="00085FBA">
              <w:rPr>
                <w:rFonts w:ascii="Arial" w:hAnsi="Arial" w:cs="Arial"/>
              </w:rPr>
              <w:t xml:space="preserve">Lechuga italiana </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15B34E7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EB43FE5"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E1A3678" w14:textId="77777777" w:rsidR="00096EBA" w:rsidRPr="00085FBA" w:rsidRDefault="00096EBA" w:rsidP="0036552E">
            <w:pPr>
              <w:rPr>
                <w:rFonts w:ascii="Arial" w:hAnsi="Arial" w:cs="Arial"/>
              </w:rPr>
            </w:pPr>
            <w:r w:rsidRPr="00085FBA">
              <w:rPr>
                <w:rFonts w:ascii="Arial" w:hAnsi="Arial" w:cs="Arial"/>
              </w:rPr>
              <w:t>39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4EA899B8" w14:textId="77777777" w:rsidR="00096EBA" w:rsidRPr="00085FBA" w:rsidRDefault="00096EBA" w:rsidP="0036552E">
            <w:pPr>
              <w:rPr>
                <w:rFonts w:ascii="Arial" w:hAnsi="Arial" w:cs="Arial"/>
              </w:rPr>
            </w:pPr>
            <w:r w:rsidRPr="00085FBA">
              <w:rPr>
                <w:rFonts w:ascii="Arial" w:hAnsi="Arial" w:cs="Arial"/>
              </w:rPr>
              <w:t>Lechuga sangría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351E191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3F392E6" w14:textId="77777777" w:rsidTr="0036552E">
        <w:trPr>
          <w:trHeight w:val="20"/>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404202A" w14:textId="77777777" w:rsidR="00096EBA" w:rsidRPr="00085FBA" w:rsidRDefault="00096EBA" w:rsidP="0036552E">
            <w:pPr>
              <w:rPr>
                <w:rFonts w:ascii="Arial" w:hAnsi="Arial" w:cs="Arial"/>
              </w:rPr>
            </w:pPr>
            <w:r w:rsidRPr="00085FBA">
              <w:rPr>
                <w:rFonts w:ascii="Arial" w:hAnsi="Arial" w:cs="Arial"/>
              </w:rPr>
              <w:t>40</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D52BB47" w14:textId="77777777" w:rsidR="00096EBA" w:rsidRPr="00085FBA" w:rsidRDefault="00096EBA" w:rsidP="0036552E">
            <w:pPr>
              <w:rPr>
                <w:rFonts w:ascii="Arial" w:hAnsi="Arial" w:cs="Arial"/>
                <w:lang w:val="en-US"/>
              </w:rPr>
            </w:pPr>
            <w:r w:rsidRPr="00085FBA">
              <w:rPr>
                <w:rFonts w:ascii="Arial" w:hAnsi="Arial" w:cs="Arial"/>
                <w:lang w:val="en-US"/>
              </w:rPr>
              <w:t>Limón West indian, Mexican, Key Lime, Tahití, Persian o Bears</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9E792B3"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60C1AD2" w14:textId="77777777" w:rsidTr="0036552E">
        <w:trPr>
          <w:trHeight w:val="20"/>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2577266" w14:textId="77777777" w:rsidR="00096EBA" w:rsidRPr="00085FBA" w:rsidRDefault="00096EBA" w:rsidP="0036552E">
            <w:pPr>
              <w:rPr>
                <w:rFonts w:ascii="Arial" w:hAnsi="Arial" w:cs="Arial"/>
              </w:rPr>
            </w:pPr>
            <w:r w:rsidRPr="00085FBA">
              <w:rPr>
                <w:rFonts w:ascii="Arial" w:hAnsi="Arial" w:cs="Arial"/>
              </w:rPr>
              <w:lastRenderedPageBreak/>
              <w:t>41</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FCC7BA9" w14:textId="77777777" w:rsidR="00096EBA" w:rsidRPr="00085FBA" w:rsidRDefault="00096EBA" w:rsidP="0036552E">
            <w:pPr>
              <w:rPr>
                <w:rFonts w:ascii="Arial" w:hAnsi="Arial" w:cs="Arial"/>
              </w:rPr>
            </w:pPr>
            <w:r w:rsidRPr="00085FBA">
              <w:rPr>
                <w:rFonts w:ascii="Arial" w:hAnsi="Arial" w:cs="Arial"/>
              </w:rPr>
              <w:t>Morrón rojo</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2B0DC9C"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0280ADE" w14:textId="77777777" w:rsidTr="0036552E">
        <w:trPr>
          <w:trHeight w:val="20"/>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96DD570" w14:textId="77777777" w:rsidR="00096EBA" w:rsidRPr="00085FBA" w:rsidRDefault="00096EBA" w:rsidP="0036552E">
            <w:pPr>
              <w:rPr>
                <w:rFonts w:ascii="Arial" w:hAnsi="Arial" w:cs="Arial"/>
              </w:rPr>
            </w:pPr>
            <w:r w:rsidRPr="00085FBA">
              <w:rPr>
                <w:rFonts w:ascii="Arial" w:hAnsi="Arial" w:cs="Arial"/>
              </w:rPr>
              <w:t>42</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5A1F9F0" w14:textId="77777777" w:rsidR="00096EBA" w:rsidRPr="00085FBA" w:rsidRDefault="00096EBA" w:rsidP="0036552E">
            <w:pPr>
              <w:rPr>
                <w:rFonts w:ascii="Arial" w:hAnsi="Arial" w:cs="Arial"/>
              </w:rPr>
            </w:pPr>
            <w:r w:rsidRPr="00085FBA">
              <w:rPr>
                <w:rFonts w:ascii="Arial" w:hAnsi="Arial" w:cs="Arial"/>
              </w:rPr>
              <w:t>Morrón verde</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01FE344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8BCB8D6" w14:textId="77777777" w:rsidTr="0036552E">
        <w:trPr>
          <w:trHeight w:val="20"/>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B35AB48" w14:textId="77777777" w:rsidR="00096EBA" w:rsidRPr="00085FBA" w:rsidRDefault="00096EBA" w:rsidP="0036552E">
            <w:pPr>
              <w:rPr>
                <w:rFonts w:ascii="Arial" w:hAnsi="Arial" w:cs="Arial"/>
              </w:rPr>
            </w:pPr>
            <w:r w:rsidRPr="00085FBA">
              <w:rPr>
                <w:rFonts w:ascii="Arial" w:hAnsi="Arial" w:cs="Arial"/>
              </w:rPr>
              <w:t>43</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hideMark/>
          </w:tcPr>
          <w:p w14:paraId="04F8E8B0" w14:textId="77777777" w:rsidR="00096EBA" w:rsidRPr="00085FBA" w:rsidRDefault="00096EBA" w:rsidP="0036552E">
            <w:pPr>
              <w:rPr>
                <w:rFonts w:ascii="Arial" w:hAnsi="Arial" w:cs="Arial"/>
              </w:rPr>
            </w:pPr>
            <w:r w:rsidRPr="00085FBA">
              <w:rPr>
                <w:rFonts w:ascii="Arial" w:hAnsi="Arial" w:cs="Arial"/>
              </w:rPr>
              <w:t xml:space="preserve">Morrón amarillo </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5C036168"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F9A56A7" w14:textId="77777777" w:rsidTr="0036552E">
        <w:trPr>
          <w:trHeight w:val="20"/>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B0BAC5A" w14:textId="77777777" w:rsidR="00096EBA" w:rsidRPr="00085FBA" w:rsidRDefault="00096EBA" w:rsidP="0036552E">
            <w:pPr>
              <w:rPr>
                <w:rFonts w:ascii="Arial" w:hAnsi="Arial" w:cs="Arial"/>
              </w:rPr>
            </w:pPr>
            <w:r w:rsidRPr="00085FBA">
              <w:rPr>
                <w:rFonts w:ascii="Arial" w:hAnsi="Arial" w:cs="Arial"/>
              </w:rPr>
              <w:t>44</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9DFE4E5" w14:textId="77777777" w:rsidR="00096EBA" w:rsidRPr="00085FBA" w:rsidRDefault="00096EBA" w:rsidP="0036552E">
            <w:pPr>
              <w:rPr>
                <w:rFonts w:ascii="Arial" w:hAnsi="Arial" w:cs="Arial"/>
              </w:rPr>
            </w:pPr>
            <w:r w:rsidRPr="00085FBA">
              <w:rPr>
                <w:rFonts w:ascii="Arial" w:hAnsi="Arial" w:cs="Arial"/>
              </w:rPr>
              <w:t>Nopal grande sin espinas</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D5CE3C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5C6CD77" w14:textId="77777777" w:rsidTr="0036552E">
        <w:trPr>
          <w:trHeight w:val="20"/>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EFB21F4" w14:textId="77777777" w:rsidR="00096EBA" w:rsidRPr="00085FBA" w:rsidRDefault="00096EBA" w:rsidP="0036552E">
            <w:pPr>
              <w:rPr>
                <w:rFonts w:ascii="Arial" w:hAnsi="Arial" w:cs="Arial"/>
              </w:rPr>
            </w:pPr>
            <w:r w:rsidRPr="00085FBA">
              <w:rPr>
                <w:rFonts w:ascii="Arial" w:hAnsi="Arial" w:cs="Arial"/>
              </w:rPr>
              <w:t>45</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hideMark/>
          </w:tcPr>
          <w:p w14:paraId="13526CF4" w14:textId="77777777" w:rsidR="00096EBA" w:rsidRPr="00085FBA" w:rsidRDefault="00096EBA" w:rsidP="0036552E">
            <w:pPr>
              <w:rPr>
                <w:rFonts w:ascii="Arial" w:hAnsi="Arial" w:cs="Arial"/>
              </w:rPr>
            </w:pPr>
            <w:r w:rsidRPr="00085FBA">
              <w:rPr>
                <w:rFonts w:ascii="Arial" w:hAnsi="Arial" w:cs="Arial"/>
              </w:rPr>
              <w:t>Papa blanca grande</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5C2A81EA"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2C4DE88"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6C537CF" w14:textId="77777777" w:rsidR="00096EBA" w:rsidRPr="00085FBA" w:rsidRDefault="00096EBA" w:rsidP="0036552E">
            <w:pPr>
              <w:rPr>
                <w:rFonts w:ascii="Arial" w:hAnsi="Arial" w:cs="Arial"/>
              </w:rPr>
            </w:pPr>
            <w:r w:rsidRPr="00085FBA">
              <w:rPr>
                <w:rFonts w:ascii="Arial" w:hAnsi="Arial" w:cs="Arial"/>
              </w:rPr>
              <w:t>46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6FAB10E" w14:textId="77777777" w:rsidR="00096EBA" w:rsidRPr="00085FBA" w:rsidRDefault="00096EBA" w:rsidP="0036552E">
            <w:pPr>
              <w:rPr>
                <w:rFonts w:ascii="Arial" w:hAnsi="Arial" w:cs="Arial"/>
              </w:rPr>
            </w:pPr>
            <w:r w:rsidRPr="00085FBA">
              <w:rPr>
                <w:rFonts w:ascii="Arial" w:hAnsi="Arial" w:cs="Arial"/>
              </w:rPr>
              <w:t>Papa cambray</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7A672A0B"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3EE7F38"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599EF08" w14:textId="77777777" w:rsidR="00096EBA" w:rsidRPr="00085FBA" w:rsidRDefault="00096EBA" w:rsidP="0036552E">
            <w:pPr>
              <w:rPr>
                <w:rFonts w:ascii="Arial" w:hAnsi="Arial" w:cs="Arial"/>
              </w:rPr>
            </w:pPr>
            <w:r w:rsidRPr="00085FBA">
              <w:rPr>
                <w:rFonts w:ascii="Arial" w:hAnsi="Arial" w:cs="Arial"/>
              </w:rPr>
              <w:t>47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D73E7C3" w14:textId="77777777" w:rsidR="00096EBA" w:rsidRPr="00085FBA" w:rsidRDefault="00096EBA" w:rsidP="0036552E">
            <w:pPr>
              <w:rPr>
                <w:rFonts w:ascii="Arial" w:hAnsi="Arial" w:cs="Arial"/>
              </w:rPr>
            </w:pPr>
            <w:r w:rsidRPr="00085FBA">
              <w:rPr>
                <w:rFonts w:ascii="Arial" w:hAnsi="Arial" w:cs="Arial"/>
              </w:rPr>
              <w:t>Pepino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128F0639"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C7739CB"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F9337E6" w14:textId="77777777" w:rsidR="00096EBA" w:rsidRPr="00085FBA" w:rsidRDefault="00096EBA" w:rsidP="0036552E">
            <w:pPr>
              <w:rPr>
                <w:rFonts w:ascii="Arial" w:hAnsi="Arial" w:cs="Arial"/>
              </w:rPr>
            </w:pPr>
            <w:r w:rsidRPr="00085FBA">
              <w:rPr>
                <w:rFonts w:ascii="Arial" w:hAnsi="Arial" w:cs="Arial"/>
              </w:rPr>
              <w:t>48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DD44102" w14:textId="77777777" w:rsidR="00096EBA" w:rsidRPr="00085FBA" w:rsidRDefault="00096EBA" w:rsidP="0036552E">
            <w:pPr>
              <w:rPr>
                <w:rFonts w:ascii="Arial" w:hAnsi="Arial" w:cs="Arial"/>
              </w:rPr>
            </w:pPr>
            <w:r w:rsidRPr="00085FBA">
              <w:rPr>
                <w:rFonts w:ascii="Arial" w:hAnsi="Arial" w:cs="Arial"/>
              </w:rPr>
              <w:t>Perejil lacio o chino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2CEA40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BC776A2"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4F102C1" w14:textId="77777777" w:rsidR="00096EBA" w:rsidRPr="00085FBA" w:rsidRDefault="00096EBA" w:rsidP="0036552E">
            <w:pPr>
              <w:rPr>
                <w:rFonts w:ascii="Arial" w:hAnsi="Arial" w:cs="Arial"/>
              </w:rPr>
            </w:pPr>
            <w:r w:rsidRPr="00085FBA">
              <w:rPr>
                <w:rFonts w:ascii="Arial" w:hAnsi="Arial" w:cs="Arial"/>
              </w:rPr>
              <w:t>49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D037012" w14:textId="77777777" w:rsidR="00096EBA" w:rsidRPr="00085FBA" w:rsidRDefault="00096EBA" w:rsidP="0036552E">
            <w:pPr>
              <w:rPr>
                <w:rFonts w:ascii="Arial" w:hAnsi="Arial" w:cs="Arial"/>
              </w:rPr>
            </w:pPr>
            <w:r w:rsidRPr="00085FBA">
              <w:rPr>
                <w:rFonts w:ascii="Arial" w:hAnsi="Arial" w:cs="Arial"/>
              </w:rPr>
              <w:t>Poro grande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7EF20BB"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5B5A654"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E1EF061" w14:textId="77777777" w:rsidR="00096EBA" w:rsidRPr="00085FBA" w:rsidRDefault="00096EBA" w:rsidP="0036552E">
            <w:pPr>
              <w:rPr>
                <w:rFonts w:ascii="Arial" w:hAnsi="Arial" w:cs="Arial"/>
              </w:rPr>
            </w:pPr>
            <w:r w:rsidRPr="00085FBA">
              <w:rPr>
                <w:rFonts w:ascii="Arial" w:hAnsi="Arial" w:cs="Arial"/>
              </w:rPr>
              <w:t>50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3F896AD" w14:textId="77777777" w:rsidR="00096EBA" w:rsidRPr="00085FBA" w:rsidRDefault="00096EBA" w:rsidP="0036552E">
            <w:pPr>
              <w:rPr>
                <w:rFonts w:ascii="Arial" w:hAnsi="Arial" w:cs="Arial"/>
              </w:rPr>
            </w:pPr>
            <w:r w:rsidRPr="00085FBA">
              <w:rPr>
                <w:rFonts w:ascii="Arial" w:hAnsi="Arial" w:cs="Arial"/>
              </w:rPr>
              <w:t xml:space="preserve">Rábano largo </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42B931BB"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3E1ACC4"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4BAC4B9" w14:textId="77777777" w:rsidR="00096EBA" w:rsidRPr="00085FBA" w:rsidRDefault="00096EBA" w:rsidP="0036552E">
            <w:pPr>
              <w:rPr>
                <w:rFonts w:ascii="Arial" w:hAnsi="Arial" w:cs="Arial"/>
              </w:rPr>
            </w:pPr>
            <w:r w:rsidRPr="00085FBA">
              <w:rPr>
                <w:rFonts w:ascii="Arial" w:hAnsi="Arial" w:cs="Arial"/>
              </w:rPr>
              <w:t>51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C19CFBC" w14:textId="77777777" w:rsidR="00096EBA" w:rsidRPr="00085FBA" w:rsidRDefault="00096EBA" w:rsidP="0036552E">
            <w:pPr>
              <w:rPr>
                <w:rFonts w:ascii="Arial" w:hAnsi="Arial" w:cs="Arial"/>
              </w:rPr>
            </w:pPr>
            <w:r w:rsidRPr="00085FBA">
              <w:rPr>
                <w:rFonts w:ascii="Arial" w:hAnsi="Arial" w:cs="Arial"/>
              </w:rPr>
              <w:t>Romero limpio y fresco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05435A09"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7F5F914"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3AD961A" w14:textId="77777777" w:rsidR="00096EBA" w:rsidRPr="00085FBA" w:rsidRDefault="00096EBA" w:rsidP="0036552E">
            <w:pPr>
              <w:rPr>
                <w:rFonts w:ascii="Arial" w:hAnsi="Arial" w:cs="Arial"/>
              </w:rPr>
            </w:pPr>
            <w:r w:rsidRPr="00085FBA">
              <w:rPr>
                <w:rFonts w:ascii="Arial" w:hAnsi="Arial" w:cs="Arial"/>
              </w:rPr>
              <w:t>52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5640E15" w14:textId="77777777" w:rsidR="00096EBA" w:rsidRPr="00085FBA" w:rsidRDefault="00096EBA" w:rsidP="0036552E">
            <w:pPr>
              <w:rPr>
                <w:rFonts w:ascii="Arial" w:hAnsi="Arial" w:cs="Arial"/>
              </w:rPr>
            </w:pPr>
            <w:r w:rsidRPr="00085FBA">
              <w:rPr>
                <w:rFonts w:ascii="Arial" w:hAnsi="Arial" w:cs="Arial"/>
              </w:rPr>
              <w:t>Tomate verde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5A7CFCAA"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2448A11"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261164A" w14:textId="77777777" w:rsidR="00096EBA" w:rsidRPr="00085FBA" w:rsidRDefault="00096EBA" w:rsidP="0036552E">
            <w:pPr>
              <w:rPr>
                <w:rFonts w:ascii="Arial" w:hAnsi="Arial" w:cs="Arial"/>
              </w:rPr>
            </w:pPr>
            <w:r w:rsidRPr="00085FBA">
              <w:rPr>
                <w:rFonts w:ascii="Arial" w:hAnsi="Arial" w:cs="Arial"/>
              </w:rPr>
              <w:t>53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1A0B3D4" w14:textId="77777777" w:rsidR="00096EBA" w:rsidRPr="00085FBA" w:rsidRDefault="00096EBA" w:rsidP="0036552E">
            <w:pPr>
              <w:rPr>
                <w:rFonts w:ascii="Arial" w:hAnsi="Arial" w:cs="Arial"/>
              </w:rPr>
            </w:pPr>
            <w:r w:rsidRPr="00085FBA">
              <w:rPr>
                <w:rFonts w:ascii="Arial" w:hAnsi="Arial" w:cs="Arial"/>
              </w:rPr>
              <w:t>Verdolagas frescas sin raíz</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6D1FA687"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AA8FF7C" w14:textId="77777777" w:rsidTr="0036552E">
        <w:trPr>
          <w:trHeight w:val="2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A71A649" w14:textId="77777777" w:rsidR="00096EBA" w:rsidRPr="00085FBA" w:rsidRDefault="00096EBA" w:rsidP="0036552E">
            <w:pPr>
              <w:rPr>
                <w:rFonts w:ascii="Arial" w:hAnsi="Arial" w:cs="Arial"/>
              </w:rPr>
            </w:pPr>
            <w:r w:rsidRPr="00085FBA">
              <w:rPr>
                <w:rFonts w:ascii="Arial" w:hAnsi="Arial" w:cs="Arial"/>
              </w:rPr>
              <w:t>54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5051EF5" w14:textId="77777777" w:rsidR="00096EBA" w:rsidRPr="00085FBA" w:rsidRDefault="00096EBA" w:rsidP="0036552E">
            <w:pPr>
              <w:rPr>
                <w:rFonts w:ascii="Arial" w:hAnsi="Arial" w:cs="Arial"/>
              </w:rPr>
            </w:pPr>
            <w:r w:rsidRPr="00085FBA">
              <w:rPr>
                <w:rFonts w:ascii="Arial" w:hAnsi="Arial" w:cs="Arial"/>
              </w:rPr>
              <w:t>Zanahoria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308147B7"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40E16B2" w14:textId="77777777" w:rsidTr="0036552E">
        <w:trPr>
          <w:trHeight w:val="116"/>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05E273D" w14:textId="77777777" w:rsidR="00096EBA" w:rsidRPr="00085FBA" w:rsidRDefault="00096EBA" w:rsidP="0036552E">
            <w:pPr>
              <w:rPr>
                <w:rFonts w:ascii="Arial" w:hAnsi="Arial" w:cs="Arial"/>
              </w:rPr>
            </w:pPr>
            <w:r w:rsidRPr="00085FBA">
              <w:rPr>
                <w:rFonts w:ascii="Arial" w:hAnsi="Arial" w:cs="Arial"/>
              </w:rPr>
              <w:t>55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7143E47" w14:textId="77777777" w:rsidR="00096EBA" w:rsidRPr="00085FBA" w:rsidRDefault="00096EBA" w:rsidP="0036552E">
            <w:pPr>
              <w:rPr>
                <w:rFonts w:ascii="Arial" w:hAnsi="Arial" w:cs="Arial"/>
              </w:rPr>
            </w:pPr>
            <w:r w:rsidRPr="00085FBA">
              <w:rPr>
                <w:rFonts w:ascii="Arial" w:hAnsi="Arial" w:cs="Arial"/>
              </w:rPr>
              <w:t>Zetas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0EA6120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E867805" w14:textId="77777777" w:rsidTr="0036552E">
        <w:trPr>
          <w:trHeight w:val="116"/>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B896C13" w14:textId="77777777" w:rsidR="00096EBA" w:rsidRPr="00085FBA" w:rsidRDefault="00096EBA" w:rsidP="0036552E">
            <w:pPr>
              <w:rPr>
                <w:rFonts w:ascii="Arial" w:hAnsi="Arial" w:cs="Arial"/>
              </w:rPr>
            </w:pPr>
            <w:r w:rsidRPr="00085FBA">
              <w:rPr>
                <w:rFonts w:ascii="Arial" w:hAnsi="Arial" w:cs="Arial"/>
              </w:rPr>
              <w:t>56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20404B2" w14:textId="77777777" w:rsidR="00096EBA" w:rsidRPr="00085FBA" w:rsidRDefault="00096EBA" w:rsidP="0036552E">
            <w:pPr>
              <w:rPr>
                <w:rFonts w:ascii="Arial" w:hAnsi="Arial" w:cs="Arial"/>
              </w:rPr>
            </w:pPr>
            <w:r w:rsidRPr="00085FBA">
              <w:rPr>
                <w:rFonts w:ascii="Arial" w:hAnsi="Arial" w:cs="Arial"/>
              </w:rPr>
              <w:t>Flor de calabaza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4F34FACD"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FA5A60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7B720B9" w14:textId="77777777" w:rsidR="00096EBA" w:rsidRPr="00085FBA" w:rsidRDefault="00096EBA" w:rsidP="0036552E">
            <w:pPr>
              <w:rPr>
                <w:rFonts w:ascii="Arial" w:hAnsi="Arial" w:cs="Arial"/>
              </w:rPr>
            </w:pPr>
            <w:r w:rsidRPr="00085FBA">
              <w:rPr>
                <w:rFonts w:ascii="Arial" w:hAnsi="Arial" w:cs="Arial"/>
              </w:rPr>
              <w:t>57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76F28EE" w14:textId="77777777" w:rsidR="00096EBA" w:rsidRPr="00085FBA" w:rsidRDefault="00096EBA" w:rsidP="0036552E">
            <w:pPr>
              <w:rPr>
                <w:rFonts w:ascii="Arial" w:hAnsi="Arial" w:cs="Arial"/>
              </w:rPr>
            </w:pPr>
            <w:r w:rsidRPr="00085FBA">
              <w:rPr>
                <w:rFonts w:ascii="Arial" w:hAnsi="Arial" w:cs="Arial"/>
              </w:rPr>
              <w:t>Chía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5E82167D"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C736F9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0E04F76" w14:textId="77777777" w:rsidR="00096EBA" w:rsidRPr="00085FBA" w:rsidRDefault="00096EBA" w:rsidP="0036552E">
            <w:pPr>
              <w:rPr>
                <w:rFonts w:ascii="Arial" w:hAnsi="Arial" w:cs="Arial"/>
              </w:rPr>
            </w:pPr>
            <w:r w:rsidRPr="00085FBA">
              <w:rPr>
                <w:rFonts w:ascii="Arial" w:hAnsi="Arial" w:cs="Arial"/>
              </w:rPr>
              <w:t>58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48553CAE" w14:textId="77777777" w:rsidR="00096EBA" w:rsidRPr="00085FBA" w:rsidRDefault="00096EBA" w:rsidP="0036552E">
            <w:pPr>
              <w:rPr>
                <w:rFonts w:ascii="Arial" w:hAnsi="Arial" w:cs="Arial"/>
              </w:rPr>
            </w:pPr>
            <w:r w:rsidRPr="00085FBA">
              <w:rPr>
                <w:rFonts w:ascii="Arial" w:hAnsi="Arial" w:cs="Arial"/>
              </w:rPr>
              <w:t>Camote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0905BEC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DBFAEE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38BE0C6" w14:textId="77777777" w:rsidR="00096EBA" w:rsidRPr="00085FBA" w:rsidRDefault="00096EBA" w:rsidP="0036552E">
            <w:pPr>
              <w:rPr>
                <w:rFonts w:ascii="Arial" w:hAnsi="Arial" w:cs="Arial"/>
              </w:rPr>
            </w:pPr>
            <w:r w:rsidRPr="00085FBA">
              <w:rPr>
                <w:rFonts w:ascii="Arial" w:hAnsi="Arial" w:cs="Arial"/>
              </w:rPr>
              <w:t>59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83AD044" w14:textId="77777777" w:rsidR="00096EBA" w:rsidRPr="00085FBA" w:rsidRDefault="00096EBA" w:rsidP="0036552E">
            <w:pPr>
              <w:rPr>
                <w:rFonts w:ascii="Arial" w:hAnsi="Arial" w:cs="Arial"/>
              </w:rPr>
            </w:pPr>
            <w:r w:rsidRPr="00085FBA">
              <w:rPr>
                <w:rFonts w:ascii="Arial" w:hAnsi="Arial" w:cs="Arial"/>
              </w:rPr>
              <w:t>Ciruela roja seleccionada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3548D5B"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19F860C"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DA6B641" w14:textId="77777777" w:rsidR="00096EBA" w:rsidRPr="00085FBA" w:rsidRDefault="00096EBA" w:rsidP="0036552E">
            <w:pPr>
              <w:rPr>
                <w:rFonts w:ascii="Arial" w:hAnsi="Arial" w:cs="Arial"/>
              </w:rPr>
            </w:pPr>
            <w:r w:rsidRPr="00085FBA">
              <w:rPr>
                <w:rFonts w:ascii="Arial" w:hAnsi="Arial" w:cs="Arial"/>
              </w:rPr>
              <w:t>60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FAAB4B4" w14:textId="77777777" w:rsidR="00096EBA" w:rsidRPr="00085FBA" w:rsidRDefault="00096EBA" w:rsidP="0036552E">
            <w:pPr>
              <w:rPr>
                <w:rFonts w:ascii="Arial" w:hAnsi="Arial" w:cs="Arial"/>
              </w:rPr>
            </w:pPr>
            <w:r w:rsidRPr="00085FBA">
              <w:rPr>
                <w:rFonts w:ascii="Arial" w:hAnsi="Arial" w:cs="Arial"/>
              </w:rPr>
              <w:t>Durazno melocotón seleccionado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12E3361C"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D617F07"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FE644D6" w14:textId="77777777" w:rsidR="00096EBA" w:rsidRPr="00085FBA" w:rsidRDefault="00096EBA" w:rsidP="0036552E">
            <w:pPr>
              <w:rPr>
                <w:rFonts w:ascii="Arial" w:hAnsi="Arial" w:cs="Arial"/>
              </w:rPr>
            </w:pPr>
            <w:r w:rsidRPr="00085FBA">
              <w:rPr>
                <w:rFonts w:ascii="Arial" w:hAnsi="Arial" w:cs="Arial"/>
              </w:rPr>
              <w:t>61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4FEBB4B6" w14:textId="77777777" w:rsidR="00096EBA" w:rsidRPr="00085FBA" w:rsidRDefault="00096EBA" w:rsidP="0036552E">
            <w:pPr>
              <w:rPr>
                <w:rFonts w:ascii="Arial" w:hAnsi="Arial" w:cs="Arial"/>
              </w:rPr>
            </w:pPr>
            <w:r w:rsidRPr="00085FBA">
              <w:rPr>
                <w:rFonts w:ascii="Arial" w:hAnsi="Arial" w:cs="Arial"/>
              </w:rPr>
              <w:t>Fresa seleccionada en charola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0808455"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1502D24"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0531AB1" w14:textId="77777777" w:rsidR="00096EBA" w:rsidRPr="00085FBA" w:rsidRDefault="00096EBA" w:rsidP="0036552E">
            <w:pPr>
              <w:rPr>
                <w:rFonts w:ascii="Arial" w:hAnsi="Arial" w:cs="Arial"/>
              </w:rPr>
            </w:pPr>
            <w:r w:rsidRPr="00085FBA">
              <w:rPr>
                <w:rFonts w:ascii="Arial" w:hAnsi="Arial" w:cs="Arial"/>
              </w:rPr>
              <w:t>62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F33C88D" w14:textId="77777777" w:rsidR="00096EBA" w:rsidRPr="00085FBA" w:rsidRDefault="00096EBA" w:rsidP="0036552E">
            <w:pPr>
              <w:rPr>
                <w:rFonts w:ascii="Arial" w:hAnsi="Arial" w:cs="Arial"/>
              </w:rPr>
            </w:pPr>
            <w:r w:rsidRPr="00085FBA">
              <w:rPr>
                <w:rFonts w:ascii="Arial" w:hAnsi="Arial" w:cs="Arial"/>
              </w:rPr>
              <w:t>Guayaba tamaño primera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70A1914D"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9FAB647"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BE05C6C" w14:textId="77777777" w:rsidR="00096EBA" w:rsidRPr="00085FBA" w:rsidRDefault="00096EBA" w:rsidP="0036552E">
            <w:pPr>
              <w:rPr>
                <w:rFonts w:ascii="Arial" w:hAnsi="Arial" w:cs="Arial"/>
              </w:rPr>
            </w:pPr>
            <w:r w:rsidRPr="00085FBA">
              <w:rPr>
                <w:rFonts w:ascii="Arial" w:hAnsi="Arial" w:cs="Arial"/>
              </w:rPr>
              <w:t>63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9468ABA" w14:textId="77777777" w:rsidR="00096EBA" w:rsidRPr="00085FBA" w:rsidRDefault="00096EBA" w:rsidP="0036552E">
            <w:pPr>
              <w:rPr>
                <w:rFonts w:ascii="Arial" w:hAnsi="Arial" w:cs="Arial"/>
              </w:rPr>
            </w:pPr>
            <w:r w:rsidRPr="00085FBA">
              <w:rPr>
                <w:rFonts w:ascii="Arial" w:hAnsi="Arial" w:cs="Arial"/>
              </w:rPr>
              <w:t>Jícama de agua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5244F1BD"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9A4135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22F9ABB" w14:textId="77777777" w:rsidR="00096EBA" w:rsidRPr="00085FBA" w:rsidRDefault="00096EBA" w:rsidP="0036552E">
            <w:pPr>
              <w:rPr>
                <w:rFonts w:ascii="Arial" w:hAnsi="Arial" w:cs="Arial"/>
              </w:rPr>
            </w:pPr>
            <w:r w:rsidRPr="00085FBA">
              <w:rPr>
                <w:rFonts w:ascii="Arial" w:hAnsi="Arial" w:cs="Arial"/>
              </w:rPr>
              <w:t>64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74FE913" w14:textId="77777777" w:rsidR="00096EBA" w:rsidRPr="00085FBA" w:rsidRDefault="00096EBA" w:rsidP="0036552E">
            <w:pPr>
              <w:rPr>
                <w:rFonts w:ascii="Arial" w:hAnsi="Arial" w:cs="Arial"/>
              </w:rPr>
            </w:pPr>
            <w:r w:rsidRPr="00085FBA">
              <w:rPr>
                <w:rFonts w:ascii="Arial" w:hAnsi="Arial" w:cs="Arial"/>
              </w:rPr>
              <w:t>Kiwi seleccionado 1</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FAD626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722D49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6867388" w14:textId="77777777" w:rsidR="00096EBA" w:rsidRPr="00085FBA" w:rsidRDefault="00096EBA" w:rsidP="0036552E">
            <w:pPr>
              <w:rPr>
                <w:rFonts w:ascii="Arial" w:hAnsi="Arial" w:cs="Arial"/>
              </w:rPr>
            </w:pPr>
            <w:r w:rsidRPr="00085FBA">
              <w:rPr>
                <w:rFonts w:ascii="Arial" w:hAnsi="Arial" w:cs="Arial"/>
              </w:rPr>
              <w:t>65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F0ADF1B" w14:textId="77777777" w:rsidR="00096EBA" w:rsidRPr="00085FBA" w:rsidRDefault="00096EBA" w:rsidP="0036552E">
            <w:pPr>
              <w:rPr>
                <w:rFonts w:ascii="Arial" w:hAnsi="Arial" w:cs="Arial"/>
              </w:rPr>
            </w:pPr>
            <w:r w:rsidRPr="00085FBA">
              <w:rPr>
                <w:rFonts w:ascii="Arial" w:hAnsi="Arial" w:cs="Arial"/>
              </w:rPr>
              <w:t>Mango manila 180 a 200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1F1DD937"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77627B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E438FBB" w14:textId="77777777" w:rsidR="00096EBA" w:rsidRPr="00085FBA" w:rsidRDefault="00096EBA" w:rsidP="0036552E">
            <w:pPr>
              <w:rPr>
                <w:rFonts w:ascii="Arial" w:hAnsi="Arial" w:cs="Arial"/>
              </w:rPr>
            </w:pPr>
            <w:r w:rsidRPr="00085FBA">
              <w:rPr>
                <w:rFonts w:ascii="Arial" w:hAnsi="Arial" w:cs="Arial"/>
              </w:rPr>
              <w:t>66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0EDED13" w14:textId="77777777" w:rsidR="00096EBA" w:rsidRPr="00085FBA" w:rsidRDefault="00096EBA" w:rsidP="0036552E">
            <w:pPr>
              <w:rPr>
                <w:rFonts w:ascii="Arial" w:hAnsi="Arial" w:cs="Arial"/>
              </w:rPr>
            </w:pPr>
            <w:r w:rsidRPr="00085FBA">
              <w:rPr>
                <w:rFonts w:ascii="Arial" w:hAnsi="Arial" w:cs="Arial"/>
              </w:rPr>
              <w:t>Mandarina seleccionada tangerina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32ACBA5C"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96B799C"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ADDD46B" w14:textId="77777777" w:rsidR="00096EBA" w:rsidRPr="00085FBA" w:rsidRDefault="00096EBA" w:rsidP="0036552E">
            <w:pPr>
              <w:rPr>
                <w:rFonts w:ascii="Arial" w:hAnsi="Arial" w:cs="Arial"/>
              </w:rPr>
            </w:pPr>
            <w:r w:rsidRPr="00085FBA">
              <w:rPr>
                <w:rFonts w:ascii="Arial" w:hAnsi="Arial" w:cs="Arial"/>
              </w:rPr>
              <w:t>67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B2AF745" w14:textId="77777777" w:rsidR="00096EBA" w:rsidRPr="00085FBA" w:rsidRDefault="00096EBA" w:rsidP="0036552E">
            <w:pPr>
              <w:rPr>
                <w:rFonts w:ascii="Arial" w:hAnsi="Arial" w:cs="Arial"/>
              </w:rPr>
            </w:pPr>
            <w:r w:rsidRPr="00085FBA">
              <w:rPr>
                <w:rFonts w:ascii="Arial" w:hAnsi="Arial" w:cs="Arial"/>
              </w:rPr>
              <w:t>Manzana Golden seleccionada no 113</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A5CE93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3EF5227"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B2529F8" w14:textId="77777777" w:rsidR="00096EBA" w:rsidRPr="00085FBA" w:rsidRDefault="00096EBA" w:rsidP="0036552E">
            <w:pPr>
              <w:rPr>
                <w:rFonts w:ascii="Arial" w:hAnsi="Arial" w:cs="Arial"/>
              </w:rPr>
            </w:pPr>
            <w:r w:rsidRPr="00085FBA">
              <w:rPr>
                <w:rFonts w:ascii="Arial" w:hAnsi="Arial" w:cs="Arial"/>
              </w:rPr>
              <w:t>68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BC7CFD6" w14:textId="77777777" w:rsidR="00096EBA" w:rsidRPr="00085FBA" w:rsidRDefault="00096EBA" w:rsidP="0036552E">
            <w:pPr>
              <w:rPr>
                <w:rFonts w:ascii="Arial" w:hAnsi="Arial" w:cs="Arial"/>
              </w:rPr>
            </w:pPr>
            <w:r w:rsidRPr="00085FBA">
              <w:rPr>
                <w:rFonts w:ascii="Arial" w:hAnsi="Arial" w:cs="Arial"/>
              </w:rPr>
              <w:t>Manzana roja seleccionada starking no 113</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5B7CF5D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79E83D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F2F8C57" w14:textId="77777777" w:rsidR="00096EBA" w:rsidRPr="00085FBA" w:rsidRDefault="00096EBA" w:rsidP="0036552E">
            <w:pPr>
              <w:rPr>
                <w:rFonts w:ascii="Arial" w:hAnsi="Arial" w:cs="Arial"/>
              </w:rPr>
            </w:pPr>
            <w:r w:rsidRPr="00085FBA">
              <w:rPr>
                <w:rFonts w:ascii="Arial" w:hAnsi="Arial" w:cs="Arial"/>
              </w:rPr>
              <w:t>69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E27CE35" w14:textId="77777777" w:rsidR="00096EBA" w:rsidRPr="00085FBA" w:rsidRDefault="00096EBA" w:rsidP="0036552E">
            <w:pPr>
              <w:rPr>
                <w:rFonts w:ascii="Arial" w:hAnsi="Arial" w:cs="Arial"/>
              </w:rPr>
            </w:pPr>
            <w:r w:rsidRPr="00085FBA">
              <w:rPr>
                <w:rFonts w:ascii="Arial" w:hAnsi="Arial" w:cs="Arial"/>
              </w:rPr>
              <w:t>Melón chino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281E909C"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E7338C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734C0C5" w14:textId="77777777" w:rsidR="00096EBA" w:rsidRPr="00085FBA" w:rsidRDefault="00096EBA" w:rsidP="0036552E">
            <w:pPr>
              <w:rPr>
                <w:rFonts w:ascii="Arial" w:hAnsi="Arial" w:cs="Arial"/>
              </w:rPr>
            </w:pPr>
            <w:r w:rsidRPr="00085FBA">
              <w:rPr>
                <w:rFonts w:ascii="Arial" w:hAnsi="Arial" w:cs="Arial"/>
              </w:rPr>
              <w:t>70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DD43476" w14:textId="77777777" w:rsidR="00096EBA" w:rsidRPr="00085FBA" w:rsidRDefault="00096EBA" w:rsidP="0036552E">
            <w:pPr>
              <w:rPr>
                <w:rFonts w:ascii="Arial" w:hAnsi="Arial" w:cs="Arial"/>
              </w:rPr>
            </w:pPr>
            <w:r w:rsidRPr="00085FBA">
              <w:rPr>
                <w:rFonts w:ascii="Arial" w:hAnsi="Arial" w:cs="Arial"/>
              </w:rPr>
              <w:t>Melón valenciano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70ED661C"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076254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55721C3" w14:textId="77777777" w:rsidR="00096EBA" w:rsidRPr="00085FBA" w:rsidRDefault="00096EBA" w:rsidP="0036552E">
            <w:pPr>
              <w:rPr>
                <w:rFonts w:ascii="Arial" w:hAnsi="Arial" w:cs="Arial"/>
              </w:rPr>
            </w:pPr>
            <w:r w:rsidRPr="00085FBA">
              <w:rPr>
                <w:rFonts w:ascii="Arial" w:hAnsi="Arial" w:cs="Arial"/>
              </w:rPr>
              <w:t>71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AB6F108" w14:textId="77777777" w:rsidR="00096EBA" w:rsidRPr="00085FBA" w:rsidRDefault="00096EBA" w:rsidP="0036552E">
            <w:pPr>
              <w:rPr>
                <w:rFonts w:ascii="Arial" w:hAnsi="Arial" w:cs="Arial"/>
              </w:rPr>
            </w:pPr>
            <w:r w:rsidRPr="00085FBA">
              <w:rPr>
                <w:rFonts w:ascii="Arial" w:hAnsi="Arial" w:cs="Arial"/>
              </w:rPr>
              <w:t>Mamey</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5749ACC7"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450C89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F8136F1" w14:textId="77777777" w:rsidR="00096EBA" w:rsidRPr="00085FBA" w:rsidRDefault="00096EBA" w:rsidP="0036552E">
            <w:pPr>
              <w:rPr>
                <w:rFonts w:ascii="Arial" w:hAnsi="Arial" w:cs="Arial"/>
              </w:rPr>
            </w:pPr>
            <w:r w:rsidRPr="00085FBA">
              <w:rPr>
                <w:rFonts w:ascii="Arial" w:hAnsi="Arial" w:cs="Arial"/>
              </w:rPr>
              <w:t>72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B2571B9" w14:textId="77777777" w:rsidR="00096EBA" w:rsidRPr="00085FBA" w:rsidRDefault="00096EBA" w:rsidP="0036552E">
            <w:pPr>
              <w:rPr>
                <w:rFonts w:ascii="Arial" w:hAnsi="Arial" w:cs="Arial"/>
              </w:rPr>
            </w:pPr>
            <w:r w:rsidRPr="00085FBA">
              <w:rPr>
                <w:rFonts w:ascii="Arial" w:hAnsi="Arial" w:cs="Arial"/>
              </w:rPr>
              <w:t>Naranja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1688AC9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B83241A"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A2BE5C6" w14:textId="77777777" w:rsidR="00096EBA" w:rsidRPr="00085FBA" w:rsidRDefault="00096EBA" w:rsidP="0036552E">
            <w:pPr>
              <w:rPr>
                <w:rFonts w:ascii="Arial" w:hAnsi="Arial" w:cs="Arial"/>
              </w:rPr>
            </w:pPr>
            <w:r w:rsidRPr="00085FBA">
              <w:rPr>
                <w:rFonts w:ascii="Arial" w:hAnsi="Arial" w:cs="Arial"/>
              </w:rPr>
              <w:t>73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11AE17B" w14:textId="77777777" w:rsidR="00096EBA" w:rsidRPr="00085FBA" w:rsidRDefault="00096EBA" w:rsidP="0036552E">
            <w:pPr>
              <w:rPr>
                <w:rFonts w:ascii="Arial" w:hAnsi="Arial" w:cs="Arial"/>
              </w:rPr>
            </w:pPr>
            <w:r w:rsidRPr="00085FBA">
              <w:rPr>
                <w:rFonts w:ascii="Arial" w:hAnsi="Arial" w:cs="Arial"/>
              </w:rPr>
              <w:t>Papaya maradol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7F48EB98"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CCA4BA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10CBE74" w14:textId="77777777" w:rsidR="00096EBA" w:rsidRPr="00085FBA" w:rsidRDefault="00096EBA" w:rsidP="0036552E">
            <w:pPr>
              <w:rPr>
                <w:rFonts w:ascii="Arial" w:hAnsi="Arial" w:cs="Arial"/>
              </w:rPr>
            </w:pPr>
            <w:r w:rsidRPr="00085FBA">
              <w:rPr>
                <w:rFonts w:ascii="Arial" w:hAnsi="Arial" w:cs="Arial"/>
              </w:rPr>
              <w:t>74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40F34D25" w14:textId="77777777" w:rsidR="00096EBA" w:rsidRPr="00085FBA" w:rsidRDefault="00096EBA" w:rsidP="0036552E">
            <w:pPr>
              <w:rPr>
                <w:rFonts w:ascii="Arial" w:hAnsi="Arial" w:cs="Arial"/>
              </w:rPr>
            </w:pPr>
            <w:r w:rsidRPr="00085FBA">
              <w:rPr>
                <w:rFonts w:ascii="Arial" w:hAnsi="Arial" w:cs="Arial"/>
              </w:rPr>
              <w:t>Pera mantequilla seleccionada no120</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50E3589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7AB40C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7C54BB7" w14:textId="77777777" w:rsidR="00096EBA" w:rsidRPr="00085FBA" w:rsidRDefault="00096EBA" w:rsidP="0036552E">
            <w:pPr>
              <w:rPr>
                <w:rFonts w:ascii="Arial" w:hAnsi="Arial" w:cs="Arial"/>
              </w:rPr>
            </w:pPr>
            <w:r w:rsidRPr="00085FBA">
              <w:rPr>
                <w:rFonts w:ascii="Arial" w:hAnsi="Arial" w:cs="Arial"/>
              </w:rPr>
              <w:t>75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6F68399" w14:textId="77777777" w:rsidR="00096EBA" w:rsidRPr="00085FBA" w:rsidRDefault="00096EBA" w:rsidP="0036552E">
            <w:pPr>
              <w:rPr>
                <w:rFonts w:ascii="Arial" w:hAnsi="Arial" w:cs="Arial"/>
              </w:rPr>
            </w:pPr>
            <w:r w:rsidRPr="00085FBA">
              <w:rPr>
                <w:rFonts w:ascii="Arial" w:hAnsi="Arial" w:cs="Arial"/>
              </w:rPr>
              <w:t>Piña grande seleccionada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5A234F6F"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2F569B3"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FE0B18A" w14:textId="77777777" w:rsidR="00096EBA" w:rsidRPr="00085FBA" w:rsidRDefault="00096EBA" w:rsidP="0036552E">
            <w:pPr>
              <w:rPr>
                <w:rFonts w:ascii="Arial" w:hAnsi="Arial" w:cs="Arial"/>
              </w:rPr>
            </w:pPr>
            <w:r w:rsidRPr="00085FBA">
              <w:rPr>
                <w:rFonts w:ascii="Arial" w:hAnsi="Arial" w:cs="Arial"/>
              </w:rPr>
              <w:t>76</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A07CB29" w14:textId="77777777" w:rsidR="00096EBA" w:rsidRPr="00085FBA" w:rsidRDefault="00096EBA" w:rsidP="0036552E">
            <w:pPr>
              <w:rPr>
                <w:rFonts w:ascii="Arial" w:hAnsi="Arial" w:cs="Arial"/>
              </w:rPr>
            </w:pPr>
            <w:r w:rsidRPr="00085FBA">
              <w:rPr>
                <w:rFonts w:ascii="Arial" w:hAnsi="Arial" w:cs="Arial"/>
              </w:rPr>
              <w:t>Plátano tabasco maduro</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809971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95FD055"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BE4E1E7" w14:textId="77777777" w:rsidR="00096EBA" w:rsidRPr="00085FBA" w:rsidRDefault="00096EBA" w:rsidP="0036552E">
            <w:pPr>
              <w:rPr>
                <w:rFonts w:ascii="Arial" w:hAnsi="Arial" w:cs="Arial"/>
              </w:rPr>
            </w:pPr>
            <w:r w:rsidRPr="00085FBA">
              <w:rPr>
                <w:rFonts w:ascii="Arial" w:hAnsi="Arial" w:cs="Arial"/>
              </w:rPr>
              <w:t>77</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hideMark/>
          </w:tcPr>
          <w:p w14:paraId="06BB27A6" w14:textId="77777777" w:rsidR="00096EBA" w:rsidRPr="00085FBA" w:rsidRDefault="00096EBA" w:rsidP="0036552E">
            <w:pPr>
              <w:rPr>
                <w:rFonts w:ascii="Arial" w:hAnsi="Arial" w:cs="Arial"/>
              </w:rPr>
            </w:pPr>
            <w:r w:rsidRPr="00085FBA">
              <w:rPr>
                <w:rFonts w:ascii="Arial" w:hAnsi="Arial" w:cs="Arial"/>
              </w:rPr>
              <w:t>Plátano macho</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54ECBEC8"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C937429" w14:textId="77777777" w:rsidTr="0036552E">
        <w:trPr>
          <w:trHeight w:val="330"/>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0BC7FFE9" w14:textId="77777777" w:rsidR="00096EBA" w:rsidRPr="00085FBA" w:rsidRDefault="00096EBA" w:rsidP="0036552E">
            <w:pPr>
              <w:rPr>
                <w:rFonts w:ascii="Arial" w:hAnsi="Arial" w:cs="Arial"/>
              </w:rPr>
            </w:pPr>
            <w:r w:rsidRPr="00085FBA">
              <w:rPr>
                <w:rFonts w:ascii="Arial" w:hAnsi="Arial" w:cs="Arial"/>
              </w:rPr>
              <w:t>78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14:paraId="12B13582" w14:textId="77777777" w:rsidR="00096EBA" w:rsidRPr="00085FBA" w:rsidRDefault="00096EBA" w:rsidP="0036552E">
            <w:pPr>
              <w:rPr>
                <w:rFonts w:ascii="Arial" w:hAnsi="Arial" w:cs="Arial"/>
              </w:rPr>
            </w:pPr>
            <w:r w:rsidRPr="00085FBA">
              <w:rPr>
                <w:rFonts w:ascii="Arial" w:hAnsi="Arial" w:cs="Arial"/>
              </w:rPr>
              <w:t>Pulpa de mango (natural)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335E87FB"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F788999" w14:textId="77777777" w:rsidTr="0036552E">
        <w:trPr>
          <w:trHeight w:val="20"/>
          <w:jc w:val="center"/>
        </w:trPr>
        <w:tc>
          <w:tcPr>
            <w:tcW w:w="7933" w:type="dxa"/>
            <w:gridSpan w:val="5"/>
            <w:tcBorders>
              <w:top w:val="nil"/>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61D5BB1F" w14:textId="77777777" w:rsidR="00096EBA" w:rsidRPr="00085FBA" w:rsidRDefault="00096EBA" w:rsidP="0036552E">
            <w:pPr>
              <w:autoSpaceDN w:val="0"/>
              <w:jc w:val="center"/>
              <w:rPr>
                <w:rFonts w:ascii="Arial" w:hAnsi="Arial" w:cs="Arial"/>
                <w:b/>
                <w:bCs/>
              </w:rPr>
            </w:pPr>
            <w:r w:rsidRPr="00085FBA">
              <w:rPr>
                <w:rFonts w:ascii="Arial" w:hAnsi="Arial" w:cs="Arial"/>
                <w:b/>
                <w:bCs/>
              </w:rPr>
              <w:t xml:space="preserve">Productos perecederos. Verduras, hortalizas y tubérculos. </w:t>
            </w:r>
          </w:p>
        </w:tc>
      </w:tr>
      <w:tr w:rsidR="00096EBA" w:rsidRPr="00085FBA" w14:paraId="46C7686C"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E439DA8" w14:textId="77777777" w:rsidR="00096EBA" w:rsidRPr="00085FBA" w:rsidRDefault="00096EBA" w:rsidP="0036552E">
            <w:pPr>
              <w:rPr>
                <w:rFonts w:ascii="Arial" w:hAnsi="Arial" w:cs="Arial"/>
              </w:rPr>
            </w:pPr>
            <w:r w:rsidRPr="00085FBA">
              <w:rPr>
                <w:rFonts w:ascii="Arial" w:hAnsi="Arial" w:cs="Arial"/>
              </w:rPr>
              <w:t>79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303FF29" w14:textId="77777777" w:rsidR="00096EBA" w:rsidRPr="00085FBA" w:rsidRDefault="00096EBA" w:rsidP="0036552E">
            <w:pPr>
              <w:rPr>
                <w:rFonts w:ascii="Arial" w:hAnsi="Arial" w:cs="Arial"/>
              </w:rPr>
            </w:pPr>
            <w:r w:rsidRPr="00085FBA">
              <w:rPr>
                <w:rFonts w:ascii="Arial" w:hAnsi="Arial" w:cs="Arial"/>
              </w:rPr>
              <w:t>Pulpa de guanábana (natural)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7B60AC85"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9D849E4"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AFDC5AF" w14:textId="77777777" w:rsidR="00096EBA" w:rsidRPr="00085FBA" w:rsidRDefault="00096EBA" w:rsidP="0036552E">
            <w:pPr>
              <w:rPr>
                <w:rFonts w:ascii="Arial" w:hAnsi="Arial" w:cs="Arial"/>
              </w:rPr>
            </w:pPr>
            <w:r w:rsidRPr="00085FBA">
              <w:rPr>
                <w:rFonts w:ascii="Arial" w:hAnsi="Arial" w:cs="Arial"/>
              </w:rPr>
              <w:t>80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495AB3C" w14:textId="77777777" w:rsidR="00096EBA" w:rsidRPr="00085FBA" w:rsidRDefault="00096EBA" w:rsidP="0036552E">
            <w:pPr>
              <w:rPr>
                <w:rFonts w:ascii="Arial" w:hAnsi="Arial" w:cs="Arial"/>
              </w:rPr>
            </w:pPr>
            <w:r w:rsidRPr="00085FBA">
              <w:rPr>
                <w:rFonts w:ascii="Arial" w:hAnsi="Arial" w:cs="Arial"/>
              </w:rPr>
              <w:t>Guanábana fruta entera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1CD6DC9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68E543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99797E6" w14:textId="77777777" w:rsidR="00096EBA" w:rsidRPr="00085FBA" w:rsidRDefault="00096EBA" w:rsidP="0036552E">
            <w:pPr>
              <w:rPr>
                <w:rFonts w:ascii="Arial" w:hAnsi="Arial" w:cs="Arial"/>
              </w:rPr>
            </w:pPr>
            <w:r w:rsidRPr="00085FBA">
              <w:rPr>
                <w:rFonts w:ascii="Arial" w:hAnsi="Arial" w:cs="Arial"/>
              </w:rPr>
              <w:t>81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47AB5E4C" w14:textId="77777777" w:rsidR="00096EBA" w:rsidRPr="00085FBA" w:rsidRDefault="00096EBA" w:rsidP="0036552E">
            <w:pPr>
              <w:rPr>
                <w:rFonts w:ascii="Arial" w:hAnsi="Arial" w:cs="Arial"/>
              </w:rPr>
            </w:pPr>
            <w:r w:rsidRPr="00085FBA">
              <w:rPr>
                <w:rFonts w:ascii="Arial" w:hAnsi="Arial" w:cs="Arial"/>
              </w:rPr>
              <w:t>Sandia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144D5A4F"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6BE01E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D421281" w14:textId="77777777" w:rsidR="00096EBA" w:rsidRPr="00085FBA" w:rsidRDefault="00096EBA" w:rsidP="0036552E">
            <w:pPr>
              <w:rPr>
                <w:rFonts w:ascii="Arial" w:hAnsi="Arial" w:cs="Arial"/>
              </w:rPr>
            </w:pPr>
            <w:r w:rsidRPr="00085FBA">
              <w:rPr>
                <w:rFonts w:ascii="Arial" w:hAnsi="Arial" w:cs="Arial"/>
              </w:rPr>
              <w:t>82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ACCCC2E" w14:textId="77777777" w:rsidR="00096EBA" w:rsidRPr="00085FBA" w:rsidRDefault="00096EBA" w:rsidP="0036552E">
            <w:pPr>
              <w:rPr>
                <w:rFonts w:ascii="Arial" w:hAnsi="Arial" w:cs="Arial"/>
              </w:rPr>
            </w:pPr>
            <w:r w:rsidRPr="00085FBA">
              <w:rPr>
                <w:rFonts w:ascii="Arial" w:hAnsi="Arial" w:cs="Arial"/>
              </w:rPr>
              <w:t>Toronja roja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1DC20171"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3BC28B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25CAB94" w14:textId="77777777" w:rsidR="00096EBA" w:rsidRPr="00085FBA" w:rsidRDefault="00096EBA" w:rsidP="0036552E">
            <w:pPr>
              <w:rPr>
                <w:rFonts w:ascii="Arial" w:hAnsi="Arial" w:cs="Arial"/>
              </w:rPr>
            </w:pPr>
            <w:r w:rsidRPr="00085FBA">
              <w:rPr>
                <w:rFonts w:ascii="Arial" w:hAnsi="Arial" w:cs="Arial"/>
              </w:rPr>
              <w:t>83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82F155F" w14:textId="77777777" w:rsidR="00096EBA" w:rsidRPr="00085FBA" w:rsidRDefault="00096EBA" w:rsidP="0036552E">
            <w:pPr>
              <w:rPr>
                <w:rFonts w:ascii="Arial" w:hAnsi="Arial" w:cs="Arial"/>
              </w:rPr>
            </w:pPr>
            <w:r w:rsidRPr="00085FBA">
              <w:rPr>
                <w:rFonts w:ascii="Arial" w:hAnsi="Arial" w:cs="Arial"/>
              </w:rPr>
              <w:t>Tejocote dulce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3153B7BA"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23AEDA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47305FF" w14:textId="77777777" w:rsidR="00096EBA" w:rsidRPr="00085FBA" w:rsidRDefault="00096EBA" w:rsidP="0036552E">
            <w:pPr>
              <w:rPr>
                <w:rFonts w:ascii="Arial" w:hAnsi="Arial" w:cs="Arial"/>
              </w:rPr>
            </w:pPr>
            <w:r w:rsidRPr="00085FBA">
              <w:rPr>
                <w:rFonts w:ascii="Arial" w:hAnsi="Arial" w:cs="Arial"/>
              </w:rPr>
              <w:t>84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BB9B186" w14:textId="77777777" w:rsidR="00096EBA" w:rsidRPr="00085FBA" w:rsidRDefault="00096EBA" w:rsidP="0036552E">
            <w:pPr>
              <w:rPr>
                <w:rFonts w:ascii="Arial" w:hAnsi="Arial" w:cs="Arial"/>
              </w:rPr>
            </w:pPr>
            <w:r w:rsidRPr="00085FBA">
              <w:rPr>
                <w:rFonts w:ascii="Arial" w:hAnsi="Arial" w:cs="Arial"/>
              </w:rPr>
              <w:t>Tuna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3DDC29C3"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0AECA4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9BB7136" w14:textId="77777777" w:rsidR="00096EBA" w:rsidRPr="00085FBA" w:rsidRDefault="00096EBA" w:rsidP="0036552E">
            <w:pPr>
              <w:rPr>
                <w:rFonts w:ascii="Arial" w:hAnsi="Arial" w:cs="Arial"/>
              </w:rPr>
            </w:pPr>
            <w:r w:rsidRPr="00085FBA">
              <w:rPr>
                <w:rFonts w:ascii="Arial" w:hAnsi="Arial" w:cs="Arial"/>
              </w:rPr>
              <w:t>85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6F30D24" w14:textId="77777777" w:rsidR="00096EBA" w:rsidRPr="00085FBA" w:rsidRDefault="00096EBA" w:rsidP="0036552E">
            <w:pPr>
              <w:rPr>
                <w:rFonts w:ascii="Arial" w:hAnsi="Arial" w:cs="Arial"/>
              </w:rPr>
            </w:pPr>
            <w:r w:rsidRPr="00085FBA">
              <w:rPr>
                <w:rFonts w:ascii="Arial" w:hAnsi="Arial" w:cs="Arial"/>
              </w:rPr>
              <w:t>Uva sin semilla seleccionada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454C06D4"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2F9101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C9403A1" w14:textId="77777777" w:rsidR="00096EBA" w:rsidRPr="00085FBA" w:rsidRDefault="00096EBA" w:rsidP="0036552E">
            <w:pPr>
              <w:rPr>
                <w:rFonts w:ascii="Arial" w:hAnsi="Arial" w:cs="Arial"/>
              </w:rPr>
            </w:pPr>
            <w:r w:rsidRPr="00085FBA">
              <w:rPr>
                <w:rFonts w:ascii="Arial" w:hAnsi="Arial" w:cs="Arial"/>
              </w:rPr>
              <w:t>86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55C038A" w14:textId="77777777" w:rsidR="00096EBA" w:rsidRPr="00085FBA" w:rsidRDefault="00096EBA" w:rsidP="0036552E">
            <w:pPr>
              <w:rPr>
                <w:rFonts w:ascii="Arial" w:hAnsi="Arial" w:cs="Arial"/>
              </w:rPr>
            </w:pPr>
            <w:r w:rsidRPr="00085FBA">
              <w:rPr>
                <w:rFonts w:ascii="Arial" w:hAnsi="Arial" w:cs="Arial"/>
              </w:rPr>
              <w:t>Uva roja globo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tcPr>
          <w:p w14:paraId="6600ACFB"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6E08BC3"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hideMark/>
          </w:tcPr>
          <w:p w14:paraId="67EB4CAC" w14:textId="77777777" w:rsidR="00096EBA" w:rsidRPr="00085FBA" w:rsidRDefault="00096EBA" w:rsidP="0036552E">
            <w:pPr>
              <w:rPr>
                <w:rFonts w:ascii="Arial" w:hAnsi="Arial" w:cs="Arial"/>
              </w:rPr>
            </w:pPr>
            <w:r w:rsidRPr="00085FBA">
              <w:rPr>
                <w:rFonts w:ascii="Arial" w:hAnsi="Arial" w:cs="Arial"/>
              </w:rPr>
              <w:lastRenderedPageBreak/>
              <w:t>87</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hideMark/>
          </w:tcPr>
          <w:p w14:paraId="48E94829" w14:textId="77777777" w:rsidR="00096EBA" w:rsidRPr="00085FBA" w:rsidRDefault="00096EBA" w:rsidP="0036552E">
            <w:pPr>
              <w:rPr>
                <w:rFonts w:ascii="Arial" w:hAnsi="Arial" w:cs="Arial"/>
              </w:rPr>
            </w:pPr>
            <w:r w:rsidRPr="00085FBA">
              <w:rPr>
                <w:rFonts w:ascii="Arial" w:hAnsi="Arial" w:cs="Arial"/>
              </w:rPr>
              <w:t>Crema</w:t>
            </w:r>
          </w:p>
        </w:tc>
        <w:tc>
          <w:tcPr>
            <w:tcW w:w="2551" w:type="dxa"/>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38823964" w14:textId="77777777" w:rsidR="00096EBA" w:rsidRPr="00085FBA" w:rsidRDefault="00096EBA" w:rsidP="0036552E">
            <w:pPr>
              <w:rPr>
                <w:rFonts w:ascii="Arial" w:hAnsi="Arial" w:cs="Arial"/>
              </w:rPr>
            </w:pPr>
            <w:r w:rsidRPr="00085FBA">
              <w:rPr>
                <w:rFonts w:ascii="Arial" w:hAnsi="Arial" w:cs="Arial"/>
              </w:rPr>
              <w:t>Alpura, Santa Clara o Lyncott</w:t>
            </w:r>
          </w:p>
        </w:tc>
      </w:tr>
      <w:tr w:rsidR="00096EBA" w:rsidRPr="00085FBA" w14:paraId="1A17C88A"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1F5EC143" w14:textId="77777777" w:rsidR="00096EBA" w:rsidRPr="00085FBA" w:rsidRDefault="00096EBA" w:rsidP="0036552E">
            <w:pPr>
              <w:rPr>
                <w:rFonts w:ascii="Arial" w:hAnsi="Arial" w:cs="Arial"/>
              </w:rPr>
            </w:pPr>
            <w:r w:rsidRPr="00085FBA">
              <w:rPr>
                <w:rFonts w:ascii="Arial" w:hAnsi="Arial" w:cs="Arial"/>
              </w:rPr>
              <w:t>88</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1128DFEA" w14:textId="77777777" w:rsidR="00096EBA" w:rsidRPr="00085FBA" w:rsidRDefault="00096EBA" w:rsidP="0036552E">
            <w:pPr>
              <w:rPr>
                <w:rFonts w:ascii="Arial" w:hAnsi="Arial" w:cs="Arial"/>
              </w:rPr>
            </w:pPr>
            <w:r w:rsidRPr="00085FBA">
              <w:rPr>
                <w:rFonts w:ascii="Arial" w:hAnsi="Arial" w:cs="Arial"/>
              </w:rPr>
              <w:t>Crema chantilly</w:t>
            </w:r>
          </w:p>
        </w:tc>
        <w:tc>
          <w:tcPr>
            <w:tcW w:w="2551" w:type="dxa"/>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6822CCCD" w14:textId="77777777" w:rsidR="00096EBA" w:rsidRPr="00085FBA" w:rsidRDefault="00096EBA" w:rsidP="0036552E">
            <w:pPr>
              <w:rPr>
                <w:rFonts w:ascii="Arial" w:hAnsi="Arial" w:cs="Arial"/>
              </w:rPr>
            </w:pPr>
            <w:r w:rsidRPr="00085FBA">
              <w:rPr>
                <w:rFonts w:ascii="Arial" w:hAnsi="Arial" w:cs="Arial"/>
              </w:rPr>
              <w:t>Alpura o chantilly</w:t>
            </w:r>
          </w:p>
        </w:tc>
      </w:tr>
      <w:tr w:rsidR="00096EBA" w:rsidRPr="00085FBA" w14:paraId="76B24128"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1D751779" w14:textId="77777777" w:rsidR="00096EBA" w:rsidRPr="00085FBA" w:rsidRDefault="00096EBA" w:rsidP="0036552E">
            <w:pPr>
              <w:rPr>
                <w:rFonts w:ascii="Arial" w:hAnsi="Arial" w:cs="Arial"/>
              </w:rPr>
            </w:pPr>
            <w:r w:rsidRPr="00085FBA">
              <w:rPr>
                <w:rFonts w:ascii="Arial" w:hAnsi="Arial" w:cs="Arial"/>
              </w:rPr>
              <w:t>89</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30123F6B" w14:textId="77777777" w:rsidR="00096EBA" w:rsidRPr="00085FBA" w:rsidRDefault="00096EBA" w:rsidP="0036552E">
            <w:pPr>
              <w:rPr>
                <w:rFonts w:ascii="Arial" w:hAnsi="Arial" w:cs="Arial"/>
              </w:rPr>
            </w:pPr>
            <w:r w:rsidRPr="00085FBA">
              <w:rPr>
                <w:rFonts w:ascii="Arial" w:hAnsi="Arial" w:cs="Arial"/>
              </w:rPr>
              <w:t>Leche</w:t>
            </w:r>
          </w:p>
        </w:tc>
        <w:tc>
          <w:tcPr>
            <w:tcW w:w="2551" w:type="dxa"/>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4717CA21" w14:textId="77777777" w:rsidR="00096EBA" w:rsidRPr="00085FBA" w:rsidRDefault="00096EBA" w:rsidP="0036552E">
            <w:pPr>
              <w:rPr>
                <w:rFonts w:ascii="Arial" w:hAnsi="Arial" w:cs="Arial"/>
              </w:rPr>
            </w:pPr>
            <w:r w:rsidRPr="00085FBA">
              <w:rPr>
                <w:rFonts w:ascii="Arial" w:hAnsi="Arial" w:cs="Arial"/>
              </w:rPr>
              <w:t>Alpura, Santa Clara o Lyncott</w:t>
            </w:r>
          </w:p>
        </w:tc>
      </w:tr>
      <w:tr w:rsidR="00096EBA" w:rsidRPr="00085FBA" w14:paraId="6AD511F9" w14:textId="77777777" w:rsidTr="0036552E">
        <w:trPr>
          <w:trHeight w:val="253"/>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2F7A8E53" w14:textId="77777777" w:rsidR="00096EBA" w:rsidRPr="00085FBA" w:rsidRDefault="00096EBA" w:rsidP="0036552E">
            <w:pPr>
              <w:rPr>
                <w:rFonts w:ascii="Arial" w:hAnsi="Arial" w:cs="Arial"/>
              </w:rPr>
            </w:pPr>
            <w:r w:rsidRPr="00085FBA">
              <w:rPr>
                <w:rFonts w:ascii="Arial" w:hAnsi="Arial" w:cs="Arial"/>
              </w:rPr>
              <w:t>90</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0BB2C41F" w14:textId="77777777" w:rsidR="00096EBA" w:rsidRPr="00085FBA" w:rsidRDefault="00096EBA" w:rsidP="0036552E">
            <w:pPr>
              <w:rPr>
                <w:rFonts w:ascii="Arial" w:hAnsi="Arial" w:cs="Arial"/>
              </w:rPr>
            </w:pPr>
            <w:r w:rsidRPr="00085FBA">
              <w:rPr>
                <w:rFonts w:ascii="Arial" w:hAnsi="Arial" w:cs="Arial"/>
              </w:rPr>
              <w:t xml:space="preserve">Mantequilla </w:t>
            </w:r>
          </w:p>
        </w:tc>
        <w:tc>
          <w:tcPr>
            <w:tcW w:w="2551" w:type="dxa"/>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641A950D" w14:textId="77777777" w:rsidR="00096EBA" w:rsidRPr="00085FBA" w:rsidRDefault="00096EBA" w:rsidP="0036552E">
            <w:pPr>
              <w:rPr>
                <w:rFonts w:ascii="Arial" w:hAnsi="Arial" w:cs="Arial"/>
              </w:rPr>
            </w:pPr>
            <w:r w:rsidRPr="00085FBA">
              <w:rPr>
                <w:rFonts w:ascii="Arial" w:hAnsi="Arial" w:cs="Arial"/>
              </w:rPr>
              <w:t>Gloria, Aurrerá</w:t>
            </w:r>
          </w:p>
        </w:tc>
      </w:tr>
      <w:tr w:rsidR="00096EBA" w:rsidRPr="00085FBA" w14:paraId="13180E98"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0B1F8023" w14:textId="77777777" w:rsidR="00096EBA" w:rsidRPr="00085FBA" w:rsidRDefault="00096EBA" w:rsidP="0036552E">
            <w:pPr>
              <w:rPr>
                <w:rFonts w:ascii="Arial" w:hAnsi="Arial" w:cs="Arial"/>
              </w:rPr>
            </w:pPr>
            <w:r w:rsidRPr="00085FBA">
              <w:rPr>
                <w:rFonts w:ascii="Arial" w:hAnsi="Arial" w:cs="Arial"/>
              </w:rPr>
              <w:t>91</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528369CC" w14:textId="77777777" w:rsidR="00096EBA" w:rsidRPr="00085FBA" w:rsidRDefault="00096EBA" w:rsidP="0036552E">
            <w:pPr>
              <w:rPr>
                <w:rFonts w:ascii="Arial" w:hAnsi="Arial" w:cs="Arial"/>
              </w:rPr>
            </w:pPr>
            <w:r w:rsidRPr="00085FBA">
              <w:rPr>
                <w:rFonts w:ascii="Arial" w:hAnsi="Arial" w:cs="Arial"/>
              </w:rPr>
              <w:t xml:space="preserve">Queso fresco </w:t>
            </w:r>
          </w:p>
        </w:tc>
        <w:tc>
          <w:tcPr>
            <w:tcW w:w="2551" w:type="dxa"/>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167EA1F6" w14:textId="77777777" w:rsidR="00096EBA" w:rsidRPr="00085FBA" w:rsidRDefault="00096EBA" w:rsidP="0036552E">
            <w:pPr>
              <w:rPr>
                <w:rFonts w:ascii="Arial" w:hAnsi="Arial" w:cs="Arial"/>
              </w:rPr>
            </w:pPr>
            <w:r w:rsidRPr="00085FBA">
              <w:rPr>
                <w:rFonts w:ascii="Arial" w:hAnsi="Arial" w:cs="Arial"/>
              </w:rPr>
              <w:t>Alpura, Lala o Lyncott</w:t>
            </w:r>
          </w:p>
        </w:tc>
      </w:tr>
      <w:tr w:rsidR="00096EBA" w:rsidRPr="00085FBA" w14:paraId="0DD1EDE3"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1CF4A7DA" w14:textId="77777777" w:rsidR="00096EBA" w:rsidRPr="00085FBA" w:rsidRDefault="00096EBA" w:rsidP="0036552E">
            <w:pPr>
              <w:rPr>
                <w:rFonts w:ascii="Arial" w:hAnsi="Arial" w:cs="Arial"/>
              </w:rPr>
            </w:pPr>
            <w:r w:rsidRPr="00085FBA">
              <w:rPr>
                <w:rFonts w:ascii="Arial" w:hAnsi="Arial" w:cs="Arial"/>
              </w:rPr>
              <w:t>92</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70D8065F" w14:textId="77777777" w:rsidR="00096EBA" w:rsidRPr="00085FBA" w:rsidRDefault="00096EBA" w:rsidP="0036552E">
            <w:pPr>
              <w:rPr>
                <w:rFonts w:ascii="Arial" w:hAnsi="Arial" w:cs="Arial"/>
              </w:rPr>
            </w:pPr>
            <w:r w:rsidRPr="00085FBA">
              <w:rPr>
                <w:rFonts w:ascii="Arial" w:hAnsi="Arial" w:cs="Arial"/>
              </w:rPr>
              <w:t xml:space="preserve">Queso Manchego </w:t>
            </w:r>
          </w:p>
        </w:tc>
        <w:tc>
          <w:tcPr>
            <w:tcW w:w="2551" w:type="dxa"/>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2A7962D9" w14:textId="77777777" w:rsidR="00096EBA" w:rsidRPr="00085FBA" w:rsidRDefault="00096EBA" w:rsidP="0036552E">
            <w:pPr>
              <w:rPr>
                <w:rFonts w:ascii="Arial" w:hAnsi="Arial" w:cs="Arial"/>
              </w:rPr>
            </w:pPr>
            <w:r w:rsidRPr="00085FBA">
              <w:rPr>
                <w:rFonts w:ascii="Arial" w:hAnsi="Arial" w:cs="Arial"/>
              </w:rPr>
              <w:t>Noche buena, Lala, Los volcanes o Lyncott</w:t>
            </w:r>
          </w:p>
        </w:tc>
      </w:tr>
      <w:tr w:rsidR="00096EBA" w:rsidRPr="00085FBA" w14:paraId="34D461FC"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499FC2C7" w14:textId="77777777" w:rsidR="00096EBA" w:rsidRPr="00085FBA" w:rsidRDefault="00096EBA" w:rsidP="0036552E">
            <w:pPr>
              <w:rPr>
                <w:rFonts w:ascii="Arial" w:hAnsi="Arial" w:cs="Arial"/>
              </w:rPr>
            </w:pPr>
            <w:r w:rsidRPr="00085FBA">
              <w:rPr>
                <w:rFonts w:ascii="Arial" w:hAnsi="Arial" w:cs="Arial"/>
              </w:rPr>
              <w:t>93</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110037AB" w14:textId="77777777" w:rsidR="00096EBA" w:rsidRPr="00085FBA" w:rsidRDefault="00096EBA" w:rsidP="0036552E">
            <w:pPr>
              <w:rPr>
                <w:rFonts w:ascii="Arial" w:hAnsi="Arial" w:cs="Arial"/>
              </w:rPr>
            </w:pPr>
            <w:r w:rsidRPr="00085FBA">
              <w:rPr>
                <w:rFonts w:ascii="Arial" w:hAnsi="Arial" w:cs="Arial"/>
              </w:rPr>
              <w:t>Queso Oaxaca</w:t>
            </w:r>
          </w:p>
        </w:tc>
        <w:tc>
          <w:tcPr>
            <w:tcW w:w="2551" w:type="dxa"/>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tcPr>
          <w:p w14:paraId="506459C3" w14:textId="77777777" w:rsidR="00096EBA" w:rsidRPr="00085FBA" w:rsidRDefault="00096EBA" w:rsidP="0036552E">
            <w:pPr>
              <w:rPr>
                <w:rFonts w:ascii="Arial" w:hAnsi="Arial" w:cs="Arial"/>
              </w:rPr>
            </w:pPr>
            <w:r w:rsidRPr="00085FBA">
              <w:rPr>
                <w:rFonts w:ascii="Arial" w:hAnsi="Arial" w:cs="Arial"/>
              </w:rPr>
              <w:t>Noche buena, Lala, Los volcanes o Lyncott</w:t>
            </w:r>
          </w:p>
        </w:tc>
      </w:tr>
      <w:tr w:rsidR="00096EBA" w:rsidRPr="00085FBA" w14:paraId="5C7405B5"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52BFD9B6" w14:textId="77777777" w:rsidR="00096EBA" w:rsidRPr="00085FBA" w:rsidRDefault="00096EBA" w:rsidP="0036552E">
            <w:pPr>
              <w:rPr>
                <w:rFonts w:ascii="Arial" w:hAnsi="Arial" w:cs="Arial"/>
              </w:rPr>
            </w:pPr>
            <w:r w:rsidRPr="00085FBA">
              <w:rPr>
                <w:rFonts w:ascii="Arial" w:hAnsi="Arial" w:cs="Arial"/>
              </w:rPr>
              <w:t>94</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250FFACD" w14:textId="77777777" w:rsidR="00096EBA" w:rsidRPr="00085FBA" w:rsidRDefault="00096EBA" w:rsidP="0036552E">
            <w:pPr>
              <w:rPr>
                <w:rFonts w:ascii="Arial" w:hAnsi="Arial" w:cs="Arial"/>
              </w:rPr>
            </w:pPr>
            <w:r w:rsidRPr="00085FBA">
              <w:rPr>
                <w:rFonts w:ascii="Arial" w:hAnsi="Arial" w:cs="Arial"/>
              </w:rPr>
              <w:t xml:space="preserve">Queso panela </w:t>
            </w:r>
          </w:p>
        </w:tc>
        <w:tc>
          <w:tcPr>
            <w:tcW w:w="2551" w:type="dxa"/>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tcPr>
          <w:p w14:paraId="71156296" w14:textId="77777777" w:rsidR="00096EBA" w:rsidRPr="00085FBA" w:rsidRDefault="00096EBA" w:rsidP="0036552E">
            <w:pPr>
              <w:rPr>
                <w:rFonts w:ascii="Arial" w:hAnsi="Arial" w:cs="Arial"/>
              </w:rPr>
            </w:pPr>
            <w:r w:rsidRPr="00085FBA">
              <w:rPr>
                <w:rFonts w:ascii="Arial" w:hAnsi="Arial" w:cs="Arial"/>
              </w:rPr>
              <w:t>Noche buena, Los volcanes o Lyncott</w:t>
            </w:r>
          </w:p>
        </w:tc>
      </w:tr>
      <w:tr w:rsidR="00096EBA" w:rsidRPr="00085FBA" w14:paraId="4450E06C"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6A0BDC46" w14:textId="77777777" w:rsidR="00096EBA" w:rsidRPr="00085FBA" w:rsidRDefault="00096EBA" w:rsidP="0036552E">
            <w:pPr>
              <w:rPr>
                <w:rFonts w:ascii="Arial" w:hAnsi="Arial" w:cs="Arial"/>
              </w:rPr>
            </w:pPr>
            <w:r w:rsidRPr="00085FBA">
              <w:rPr>
                <w:rFonts w:ascii="Arial" w:hAnsi="Arial" w:cs="Arial"/>
              </w:rPr>
              <w:t>95</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640E5C5E" w14:textId="77777777" w:rsidR="00096EBA" w:rsidRPr="00085FBA" w:rsidRDefault="00096EBA" w:rsidP="0036552E">
            <w:pPr>
              <w:rPr>
                <w:rFonts w:ascii="Arial" w:hAnsi="Arial" w:cs="Arial"/>
              </w:rPr>
            </w:pPr>
            <w:r w:rsidRPr="00085FBA">
              <w:rPr>
                <w:rFonts w:ascii="Arial" w:hAnsi="Arial" w:cs="Arial"/>
              </w:rPr>
              <w:t xml:space="preserve">Queso parmesano </w:t>
            </w:r>
          </w:p>
        </w:tc>
        <w:tc>
          <w:tcPr>
            <w:tcW w:w="2551" w:type="dxa"/>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15FA746B" w14:textId="77777777" w:rsidR="00096EBA" w:rsidRPr="00085FBA" w:rsidRDefault="00096EBA" w:rsidP="0036552E">
            <w:pPr>
              <w:rPr>
                <w:rFonts w:ascii="Arial" w:hAnsi="Arial" w:cs="Arial"/>
              </w:rPr>
            </w:pPr>
            <w:r w:rsidRPr="00085FBA">
              <w:rPr>
                <w:rFonts w:ascii="Arial" w:hAnsi="Arial" w:cs="Arial"/>
              </w:rPr>
              <w:t>Kraft o esmeralda</w:t>
            </w:r>
          </w:p>
        </w:tc>
      </w:tr>
      <w:tr w:rsidR="00096EBA" w:rsidRPr="00085FBA" w14:paraId="06E5DD79"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6DBE67DF" w14:textId="77777777" w:rsidR="00096EBA" w:rsidRPr="00085FBA" w:rsidRDefault="00096EBA" w:rsidP="0036552E">
            <w:pPr>
              <w:rPr>
                <w:rFonts w:ascii="Arial" w:hAnsi="Arial" w:cs="Arial"/>
              </w:rPr>
            </w:pPr>
            <w:r w:rsidRPr="00085FBA">
              <w:rPr>
                <w:rFonts w:ascii="Arial" w:hAnsi="Arial" w:cs="Arial"/>
              </w:rPr>
              <w:t>96</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3CA3D1A5" w14:textId="77777777" w:rsidR="00096EBA" w:rsidRPr="00085FBA" w:rsidRDefault="00096EBA" w:rsidP="0036552E">
            <w:pPr>
              <w:rPr>
                <w:rFonts w:ascii="Arial" w:hAnsi="Arial" w:cs="Arial"/>
              </w:rPr>
            </w:pPr>
            <w:r w:rsidRPr="00085FBA">
              <w:rPr>
                <w:rFonts w:ascii="Arial" w:hAnsi="Arial" w:cs="Arial"/>
              </w:rPr>
              <w:t>Yogurth de 1 litro</w:t>
            </w:r>
          </w:p>
        </w:tc>
        <w:tc>
          <w:tcPr>
            <w:tcW w:w="2551" w:type="dxa"/>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73AE75B0" w14:textId="77777777" w:rsidR="00096EBA" w:rsidRPr="00085FBA" w:rsidRDefault="00096EBA" w:rsidP="0036552E">
            <w:pPr>
              <w:rPr>
                <w:rFonts w:ascii="Arial" w:hAnsi="Arial" w:cs="Arial"/>
              </w:rPr>
            </w:pPr>
            <w:r w:rsidRPr="00085FBA">
              <w:rPr>
                <w:rFonts w:ascii="Arial" w:hAnsi="Arial" w:cs="Arial"/>
              </w:rPr>
              <w:t>Danone o Nestlé Alpura, Yoplait</w:t>
            </w:r>
          </w:p>
        </w:tc>
      </w:tr>
      <w:tr w:rsidR="00096EBA" w:rsidRPr="00085FBA" w14:paraId="17E6006A"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3B6E1A3D" w14:textId="77777777" w:rsidR="00096EBA" w:rsidRPr="00085FBA" w:rsidRDefault="00096EBA" w:rsidP="0036552E">
            <w:pPr>
              <w:rPr>
                <w:rFonts w:ascii="Arial" w:hAnsi="Arial" w:cs="Arial"/>
              </w:rPr>
            </w:pPr>
            <w:r w:rsidRPr="00085FBA">
              <w:rPr>
                <w:rFonts w:ascii="Arial" w:hAnsi="Arial" w:cs="Arial"/>
              </w:rPr>
              <w:t>97</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09F1613E" w14:textId="77777777" w:rsidR="00096EBA" w:rsidRPr="00085FBA" w:rsidRDefault="00096EBA" w:rsidP="0036552E">
            <w:pPr>
              <w:rPr>
                <w:rFonts w:ascii="Arial" w:hAnsi="Arial" w:cs="Arial"/>
              </w:rPr>
            </w:pPr>
            <w:r w:rsidRPr="00085FBA">
              <w:rPr>
                <w:rFonts w:ascii="Arial" w:hAnsi="Arial" w:cs="Arial"/>
              </w:rPr>
              <w:t>Yogurth individual 150 ml.</w:t>
            </w:r>
          </w:p>
        </w:tc>
        <w:tc>
          <w:tcPr>
            <w:tcW w:w="2551" w:type="dxa"/>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bottom"/>
          </w:tcPr>
          <w:p w14:paraId="0C2C3B27" w14:textId="77777777" w:rsidR="00096EBA" w:rsidRPr="00085FBA" w:rsidRDefault="00096EBA" w:rsidP="0036552E">
            <w:pPr>
              <w:rPr>
                <w:rFonts w:ascii="Arial" w:hAnsi="Arial" w:cs="Arial"/>
              </w:rPr>
            </w:pPr>
            <w:r w:rsidRPr="00085FBA">
              <w:rPr>
                <w:rFonts w:ascii="Arial" w:hAnsi="Arial" w:cs="Arial"/>
              </w:rPr>
              <w:t>Danone o Nestlé Alpura, Yoplait</w:t>
            </w:r>
          </w:p>
        </w:tc>
      </w:tr>
      <w:tr w:rsidR="00096EBA" w:rsidRPr="00085FBA" w14:paraId="4874D98F"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DAAB3A7" w14:textId="77777777" w:rsidR="00096EBA" w:rsidRPr="00085FBA" w:rsidRDefault="00096EBA" w:rsidP="0036552E">
            <w:pPr>
              <w:rPr>
                <w:rFonts w:ascii="Arial" w:hAnsi="Arial" w:cs="Arial"/>
              </w:rPr>
            </w:pPr>
            <w:r w:rsidRPr="00085FBA">
              <w:rPr>
                <w:rFonts w:ascii="Arial" w:hAnsi="Arial" w:cs="Arial"/>
              </w:rPr>
              <w:t>98</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8BB0301" w14:textId="77777777" w:rsidR="00096EBA" w:rsidRPr="00085FBA" w:rsidRDefault="00096EBA" w:rsidP="0036552E">
            <w:pPr>
              <w:rPr>
                <w:rFonts w:ascii="Arial" w:hAnsi="Arial" w:cs="Arial"/>
              </w:rPr>
            </w:pPr>
            <w:r w:rsidRPr="00085FBA">
              <w:rPr>
                <w:rFonts w:ascii="Arial" w:hAnsi="Arial" w:cs="Arial"/>
              </w:rPr>
              <w:t>Leche individual natural o sabores 150ml</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496F2896" w14:textId="77777777" w:rsidR="00096EBA" w:rsidRPr="00085FBA" w:rsidRDefault="00096EBA" w:rsidP="0036552E">
            <w:pPr>
              <w:rPr>
                <w:rFonts w:ascii="Arial" w:hAnsi="Arial" w:cs="Arial"/>
              </w:rPr>
            </w:pPr>
            <w:r w:rsidRPr="00085FBA">
              <w:rPr>
                <w:rFonts w:ascii="Arial" w:hAnsi="Arial" w:cs="Arial"/>
              </w:rPr>
              <w:t>Alpura o Hershey's o Al Dia</w:t>
            </w:r>
          </w:p>
        </w:tc>
      </w:tr>
      <w:tr w:rsidR="00096EBA" w:rsidRPr="00085FBA" w14:paraId="04434272"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5CB1F56" w14:textId="77777777" w:rsidR="00096EBA" w:rsidRPr="00085FBA" w:rsidRDefault="00096EBA" w:rsidP="0036552E">
            <w:pPr>
              <w:rPr>
                <w:rFonts w:ascii="Arial" w:hAnsi="Arial" w:cs="Arial"/>
              </w:rPr>
            </w:pPr>
            <w:r w:rsidRPr="00085FBA">
              <w:rPr>
                <w:rFonts w:ascii="Arial" w:hAnsi="Arial" w:cs="Arial"/>
              </w:rPr>
              <w:t>99</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C7DFEA9" w14:textId="77777777" w:rsidR="00096EBA" w:rsidRPr="00085FBA" w:rsidRDefault="00096EBA" w:rsidP="0036552E">
            <w:pPr>
              <w:rPr>
                <w:rFonts w:ascii="Arial" w:hAnsi="Arial" w:cs="Arial"/>
              </w:rPr>
            </w:pPr>
            <w:r w:rsidRPr="00085FBA">
              <w:rPr>
                <w:rFonts w:ascii="Arial" w:hAnsi="Arial" w:cs="Arial"/>
              </w:rPr>
              <w:t>Mantequilla</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289F59C2" w14:textId="77777777" w:rsidR="00096EBA" w:rsidRPr="00085FBA" w:rsidRDefault="00096EBA" w:rsidP="0036552E">
            <w:pPr>
              <w:rPr>
                <w:rFonts w:ascii="Arial" w:hAnsi="Arial" w:cs="Arial"/>
              </w:rPr>
            </w:pPr>
            <w:r w:rsidRPr="00085FBA">
              <w:rPr>
                <w:rFonts w:ascii="Arial" w:hAnsi="Arial" w:cs="Arial"/>
              </w:rPr>
              <w:t>Chipilo, Alpura, Aurrerá, Gloria, Gourmet Gloria, Chedraui, Lupak, President, y Fern Anchor.</w:t>
            </w:r>
          </w:p>
        </w:tc>
      </w:tr>
      <w:tr w:rsidR="00096EBA" w:rsidRPr="00085FBA" w14:paraId="7890D75C"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358B029" w14:textId="77777777" w:rsidR="00096EBA" w:rsidRPr="00085FBA" w:rsidRDefault="00096EBA" w:rsidP="0036552E">
            <w:pPr>
              <w:rPr>
                <w:rFonts w:ascii="Arial" w:hAnsi="Arial" w:cs="Arial"/>
              </w:rPr>
            </w:pPr>
            <w:r w:rsidRPr="00085FBA">
              <w:rPr>
                <w:rFonts w:ascii="Arial" w:hAnsi="Arial" w:cs="Arial"/>
              </w:rPr>
              <w:t>100</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C6AD6D5" w14:textId="77777777" w:rsidR="00096EBA" w:rsidRPr="00085FBA" w:rsidRDefault="00096EBA" w:rsidP="0036552E">
            <w:pPr>
              <w:rPr>
                <w:rFonts w:ascii="Arial" w:hAnsi="Arial" w:cs="Arial"/>
              </w:rPr>
            </w:pPr>
            <w:r w:rsidRPr="00085FBA">
              <w:rPr>
                <w:rFonts w:ascii="Arial" w:hAnsi="Arial" w:cs="Arial"/>
              </w:rPr>
              <w:t>Huevo blanco o rojo</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49C07D39" w14:textId="77777777" w:rsidR="00096EBA" w:rsidRPr="00085FBA" w:rsidRDefault="00096EBA" w:rsidP="0036552E">
            <w:pPr>
              <w:rPr>
                <w:rFonts w:ascii="Arial" w:hAnsi="Arial" w:cs="Arial"/>
              </w:rPr>
            </w:pPr>
            <w:r w:rsidRPr="00085FBA">
              <w:rPr>
                <w:rFonts w:ascii="Arial" w:hAnsi="Arial" w:cs="Arial"/>
              </w:rPr>
              <w:t>Bachoco o San Juan</w:t>
            </w:r>
          </w:p>
        </w:tc>
      </w:tr>
      <w:tr w:rsidR="00096EBA" w:rsidRPr="00085FBA" w14:paraId="6CC27B8C" w14:textId="77777777" w:rsidTr="0036552E">
        <w:trPr>
          <w:trHeight w:val="255"/>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BFBFBF"/>
            <w:noWrap/>
            <w:tcMar>
              <w:top w:w="17" w:type="dxa"/>
              <w:left w:w="17" w:type="dxa"/>
              <w:bottom w:w="0" w:type="dxa"/>
              <w:right w:w="17" w:type="dxa"/>
            </w:tcMar>
            <w:vAlign w:val="bottom"/>
            <w:hideMark/>
          </w:tcPr>
          <w:p w14:paraId="67A2D496" w14:textId="77777777" w:rsidR="00096EBA" w:rsidRPr="00085FBA" w:rsidRDefault="00096EBA" w:rsidP="0036552E">
            <w:pPr>
              <w:autoSpaceDN w:val="0"/>
              <w:jc w:val="center"/>
              <w:rPr>
                <w:rFonts w:ascii="Arial" w:eastAsia="Arial Unicode MS" w:hAnsi="Arial" w:cs="Arial"/>
              </w:rPr>
            </w:pPr>
            <w:r w:rsidRPr="00085FBA">
              <w:rPr>
                <w:rFonts w:ascii="Arial" w:hAnsi="Arial" w:cs="Arial"/>
                <w:b/>
                <w:bCs/>
              </w:rPr>
              <w:t>Productos perecederos embutidos.</w:t>
            </w:r>
          </w:p>
        </w:tc>
      </w:tr>
      <w:tr w:rsidR="00096EBA" w:rsidRPr="00085FBA" w14:paraId="74F6E66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C0A89C4" w14:textId="77777777" w:rsidR="00096EBA" w:rsidRPr="00085FBA" w:rsidRDefault="00096EBA" w:rsidP="0036552E">
            <w:pPr>
              <w:rPr>
                <w:rFonts w:ascii="Arial" w:hAnsi="Arial" w:cs="Arial"/>
              </w:rPr>
            </w:pPr>
            <w:r w:rsidRPr="00085FBA">
              <w:rPr>
                <w:rFonts w:ascii="Arial" w:hAnsi="Arial" w:cs="Arial"/>
              </w:rPr>
              <w:t>101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B541139" w14:textId="77777777" w:rsidR="00096EBA" w:rsidRPr="00085FBA" w:rsidRDefault="00096EBA" w:rsidP="0036552E">
            <w:pPr>
              <w:rPr>
                <w:rFonts w:ascii="Arial" w:hAnsi="Arial" w:cs="Arial"/>
              </w:rPr>
            </w:pPr>
            <w:r w:rsidRPr="00085FBA">
              <w:rPr>
                <w:rFonts w:ascii="Arial" w:hAnsi="Arial" w:cs="Arial"/>
              </w:rPr>
              <w:t>Chorizo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23259CA3" w14:textId="77777777" w:rsidR="00096EBA" w:rsidRPr="00085FBA" w:rsidRDefault="00096EBA" w:rsidP="0036552E">
            <w:pPr>
              <w:rPr>
                <w:rFonts w:ascii="Arial" w:hAnsi="Arial" w:cs="Arial"/>
              </w:rPr>
            </w:pPr>
            <w:r w:rsidRPr="00085FBA">
              <w:rPr>
                <w:rFonts w:ascii="Arial" w:hAnsi="Arial" w:cs="Arial"/>
              </w:rPr>
              <w:t>San Rafael o Zwan</w:t>
            </w:r>
          </w:p>
        </w:tc>
      </w:tr>
      <w:tr w:rsidR="00096EBA" w:rsidRPr="00085FBA" w14:paraId="40939BA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EF1679D" w14:textId="77777777" w:rsidR="00096EBA" w:rsidRPr="00085FBA" w:rsidRDefault="00096EBA" w:rsidP="0036552E">
            <w:pPr>
              <w:rPr>
                <w:rFonts w:ascii="Arial" w:hAnsi="Arial" w:cs="Arial"/>
              </w:rPr>
            </w:pPr>
            <w:r w:rsidRPr="00085FBA">
              <w:rPr>
                <w:rFonts w:ascii="Arial" w:hAnsi="Arial" w:cs="Arial"/>
              </w:rPr>
              <w:t>102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E20D16B" w14:textId="77777777" w:rsidR="00096EBA" w:rsidRPr="00085FBA" w:rsidRDefault="00096EBA" w:rsidP="0036552E">
            <w:pPr>
              <w:rPr>
                <w:rFonts w:ascii="Arial" w:hAnsi="Arial" w:cs="Arial"/>
              </w:rPr>
            </w:pPr>
            <w:r w:rsidRPr="00085FBA">
              <w:rPr>
                <w:rFonts w:ascii="Arial" w:hAnsi="Arial" w:cs="Arial"/>
              </w:rPr>
              <w:t>Jamón de pierna de cerdo o pavo por pieza, tipo americano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5C0ED87A" w14:textId="77777777" w:rsidR="00096EBA" w:rsidRPr="00085FBA" w:rsidRDefault="00096EBA" w:rsidP="0036552E">
            <w:pPr>
              <w:rPr>
                <w:rFonts w:ascii="Arial" w:hAnsi="Arial" w:cs="Arial"/>
              </w:rPr>
            </w:pPr>
            <w:r w:rsidRPr="00085FBA">
              <w:rPr>
                <w:rFonts w:ascii="Arial" w:hAnsi="Arial" w:cs="Arial"/>
              </w:rPr>
              <w:t>Oscar Mayer, Zwam de pierna, única Wunsh pierna real,</w:t>
            </w:r>
          </w:p>
        </w:tc>
      </w:tr>
      <w:tr w:rsidR="00096EBA" w:rsidRPr="00085FBA" w14:paraId="720F5C7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9C765FA" w14:textId="77777777" w:rsidR="00096EBA" w:rsidRPr="00085FBA" w:rsidRDefault="00096EBA" w:rsidP="0036552E">
            <w:pPr>
              <w:rPr>
                <w:rFonts w:ascii="Arial" w:hAnsi="Arial" w:cs="Arial"/>
              </w:rPr>
            </w:pPr>
            <w:r w:rsidRPr="00085FBA">
              <w:rPr>
                <w:rFonts w:ascii="Arial" w:hAnsi="Arial" w:cs="Arial"/>
              </w:rPr>
              <w:t>103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1A021E0" w14:textId="77777777" w:rsidR="00096EBA" w:rsidRPr="00085FBA" w:rsidRDefault="00096EBA" w:rsidP="0036552E">
            <w:pPr>
              <w:rPr>
                <w:rFonts w:ascii="Arial" w:hAnsi="Arial" w:cs="Arial"/>
              </w:rPr>
            </w:pPr>
            <w:r w:rsidRPr="00085FBA">
              <w:rPr>
                <w:rFonts w:ascii="Arial" w:hAnsi="Arial" w:cs="Arial"/>
              </w:rPr>
              <w:t>Jamón York de pierva de cerdo o pavo rebanado (30 a 40 grs.) Por rebanada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27408A88" w14:textId="77777777" w:rsidR="00096EBA" w:rsidRPr="00085FBA" w:rsidRDefault="00096EBA" w:rsidP="0036552E">
            <w:pPr>
              <w:rPr>
                <w:rFonts w:ascii="Arial" w:hAnsi="Arial" w:cs="Arial"/>
              </w:rPr>
            </w:pPr>
            <w:r w:rsidRPr="00085FBA">
              <w:rPr>
                <w:rFonts w:ascii="Arial" w:hAnsi="Arial" w:cs="Arial"/>
              </w:rPr>
              <w:t>Peña Aranda, Bernina, San Rafael o Zwan</w:t>
            </w:r>
          </w:p>
        </w:tc>
      </w:tr>
      <w:tr w:rsidR="00096EBA" w:rsidRPr="00085FBA" w14:paraId="5A7B5E7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25C4CDA" w14:textId="77777777" w:rsidR="00096EBA" w:rsidRPr="00085FBA" w:rsidRDefault="00096EBA" w:rsidP="0036552E">
            <w:pPr>
              <w:rPr>
                <w:rFonts w:ascii="Arial" w:hAnsi="Arial" w:cs="Arial"/>
              </w:rPr>
            </w:pPr>
            <w:r w:rsidRPr="00085FBA">
              <w:rPr>
                <w:rFonts w:ascii="Arial" w:hAnsi="Arial" w:cs="Arial"/>
              </w:rPr>
              <w:t>105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9FD236F" w14:textId="77777777" w:rsidR="00096EBA" w:rsidRPr="00085FBA" w:rsidRDefault="00096EBA" w:rsidP="0036552E">
            <w:pPr>
              <w:rPr>
                <w:rFonts w:ascii="Arial" w:hAnsi="Arial" w:cs="Arial"/>
              </w:rPr>
            </w:pPr>
            <w:r w:rsidRPr="00085FBA">
              <w:rPr>
                <w:rFonts w:ascii="Arial" w:hAnsi="Arial" w:cs="Arial"/>
              </w:rPr>
              <w:t>Salchicha de pavo (al alto vació)</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3F4523CE" w14:textId="77777777" w:rsidR="00096EBA" w:rsidRPr="00085FBA" w:rsidRDefault="00096EBA" w:rsidP="0036552E">
            <w:pPr>
              <w:rPr>
                <w:rFonts w:ascii="Arial" w:hAnsi="Arial" w:cs="Arial"/>
              </w:rPr>
            </w:pPr>
            <w:r w:rsidRPr="00085FBA">
              <w:rPr>
                <w:rFonts w:ascii="Arial" w:hAnsi="Arial" w:cs="Arial"/>
              </w:rPr>
              <w:t>San Rafael o Zwan</w:t>
            </w:r>
          </w:p>
        </w:tc>
      </w:tr>
      <w:tr w:rsidR="00096EBA" w:rsidRPr="00085FBA" w14:paraId="38A7971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9E2EF44" w14:textId="77777777" w:rsidR="00096EBA" w:rsidRPr="00085FBA" w:rsidRDefault="00096EBA" w:rsidP="0036552E">
            <w:pPr>
              <w:rPr>
                <w:rFonts w:ascii="Arial" w:hAnsi="Arial" w:cs="Arial"/>
              </w:rPr>
            </w:pPr>
            <w:r w:rsidRPr="00085FBA">
              <w:rPr>
                <w:rFonts w:ascii="Arial" w:hAnsi="Arial" w:cs="Arial"/>
              </w:rPr>
              <w:t>106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201D1DB" w14:textId="77777777" w:rsidR="00096EBA" w:rsidRPr="00085FBA" w:rsidRDefault="00096EBA" w:rsidP="0036552E">
            <w:pPr>
              <w:rPr>
                <w:rFonts w:ascii="Arial" w:hAnsi="Arial" w:cs="Arial"/>
              </w:rPr>
            </w:pPr>
            <w:r w:rsidRPr="00085FBA">
              <w:rPr>
                <w:rFonts w:ascii="Arial" w:hAnsi="Arial" w:cs="Arial"/>
              </w:rPr>
              <w:t>Salchicha Viena ( al alto vació)</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3ADC8358" w14:textId="77777777" w:rsidR="00096EBA" w:rsidRPr="00085FBA" w:rsidRDefault="00096EBA" w:rsidP="0036552E">
            <w:pPr>
              <w:rPr>
                <w:rFonts w:ascii="Arial" w:hAnsi="Arial" w:cs="Arial"/>
              </w:rPr>
            </w:pPr>
            <w:r w:rsidRPr="00085FBA">
              <w:rPr>
                <w:rFonts w:ascii="Arial" w:hAnsi="Arial" w:cs="Arial"/>
              </w:rPr>
              <w:t>San Rafael o Zwan</w:t>
            </w:r>
          </w:p>
        </w:tc>
      </w:tr>
      <w:tr w:rsidR="00096EBA" w:rsidRPr="00085FBA" w14:paraId="5E9482B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05B47B0" w14:textId="77777777" w:rsidR="00096EBA" w:rsidRPr="00085FBA" w:rsidRDefault="00096EBA" w:rsidP="0036552E">
            <w:pPr>
              <w:rPr>
                <w:rFonts w:ascii="Arial" w:hAnsi="Arial" w:cs="Arial"/>
              </w:rPr>
            </w:pPr>
            <w:r w:rsidRPr="00085FBA">
              <w:rPr>
                <w:rFonts w:ascii="Arial" w:hAnsi="Arial" w:cs="Arial"/>
              </w:rPr>
              <w:t>107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8D9DC9E" w14:textId="77777777" w:rsidR="00096EBA" w:rsidRPr="00085FBA" w:rsidRDefault="00096EBA" w:rsidP="0036552E">
            <w:pPr>
              <w:rPr>
                <w:rFonts w:ascii="Arial" w:hAnsi="Arial" w:cs="Arial"/>
              </w:rPr>
            </w:pPr>
            <w:r w:rsidRPr="00085FBA">
              <w:rPr>
                <w:rFonts w:ascii="Arial" w:hAnsi="Arial" w:cs="Arial"/>
              </w:rPr>
              <w:t>Tocino empaquetado (al alto vació)</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78F15D48" w14:textId="77777777" w:rsidR="00096EBA" w:rsidRPr="00085FBA" w:rsidRDefault="00096EBA" w:rsidP="0036552E">
            <w:pPr>
              <w:rPr>
                <w:rFonts w:ascii="Arial" w:hAnsi="Arial" w:cs="Arial"/>
              </w:rPr>
            </w:pPr>
            <w:r w:rsidRPr="00085FBA">
              <w:rPr>
                <w:rFonts w:ascii="Arial" w:hAnsi="Arial" w:cs="Arial"/>
              </w:rPr>
              <w:t>San Rafael o Zwan</w:t>
            </w:r>
          </w:p>
        </w:tc>
      </w:tr>
      <w:tr w:rsidR="00096EBA" w:rsidRPr="00085FBA" w14:paraId="49B4C948" w14:textId="77777777" w:rsidTr="0036552E">
        <w:trPr>
          <w:trHeight w:val="255"/>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4F0D3B9D" w14:textId="77777777" w:rsidR="00096EBA" w:rsidRPr="00085FBA" w:rsidRDefault="00096EBA" w:rsidP="0036552E">
            <w:pPr>
              <w:autoSpaceDN w:val="0"/>
              <w:jc w:val="center"/>
              <w:rPr>
                <w:rFonts w:ascii="Arial" w:hAnsi="Arial" w:cs="Arial"/>
                <w:b/>
                <w:bCs/>
              </w:rPr>
            </w:pPr>
            <w:r w:rsidRPr="00085FBA">
              <w:rPr>
                <w:rFonts w:ascii="Arial" w:hAnsi="Arial" w:cs="Arial"/>
                <w:b/>
                <w:bCs/>
              </w:rPr>
              <w:t>Productos perecederos embutidos.</w:t>
            </w:r>
          </w:p>
        </w:tc>
      </w:tr>
      <w:tr w:rsidR="00096EBA" w:rsidRPr="00085FBA" w14:paraId="314B1C1A"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79AA16E" w14:textId="77777777" w:rsidR="00096EBA" w:rsidRPr="00085FBA" w:rsidRDefault="00096EBA" w:rsidP="0036552E">
            <w:pPr>
              <w:rPr>
                <w:rFonts w:ascii="Arial" w:hAnsi="Arial" w:cs="Arial"/>
              </w:rPr>
            </w:pPr>
            <w:r w:rsidRPr="00085FBA">
              <w:rPr>
                <w:rFonts w:ascii="Arial" w:hAnsi="Arial" w:cs="Arial"/>
              </w:rPr>
              <w:t>108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22FBD5F" w14:textId="77777777" w:rsidR="00096EBA" w:rsidRPr="00085FBA" w:rsidRDefault="00096EBA" w:rsidP="0036552E">
            <w:pPr>
              <w:rPr>
                <w:rFonts w:ascii="Arial" w:hAnsi="Arial" w:cs="Arial"/>
              </w:rPr>
            </w:pPr>
            <w:r w:rsidRPr="00085FBA">
              <w:rPr>
                <w:rFonts w:ascii="Arial" w:hAnsi="Arial" w:cs="Arial"/>
              </w:rPr>
              <w:t>Chuleta ahumada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3C80B922" w14:textId="77777777" w:rsidR="00096EBA" w:rsidRPr="00085FBA" w:rsidRDefault="00096EBA" w:rsidP="0036552E">
            <w:pPr>
              <w:rPr>
                <w:rFonts w:ascii="Arial" w:hAnsi="Arial" w:cs="Arial"/>
              </w:rPr>
            </w:pPr>
            <w:r w:rsidRPr="00085FBA">
              <w:rPr>
                <w:rFonts w:ascii="Arial" w:hAnsi="Arial" w:cs="Arial"/>
              </w:rPr>
              <w:t>San Rafael o Zwan</w:t>
            </w:r>
          </w:p>
        </w:tc>
      </w:tr>
      <w:tr w:rsidR="00096EBA" w:rsidRPr="00085FBA" w14:paraId="5D178217"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981E79D" w14:textId="77777777" w:rsidR="00096EBA" w:rsidRPr="00085FBA" w:rsidRDefault="00096EBA" w:rsidP="0036552E">
            <w:pPr>
              <w:rPr>
                <w:rFonts w:ascii="Arial" w:hAnsi="Arial" w:cs="Arial"/>
              </w:rPr>
            </w:pPr>
            <w:r w:rsidRPr="00085FBA">
              <w:rPr>
                <w:rFonts w:ascii="Arial" w:hAnsi="Arial" w:cs="Arial"/>
              </w:rPr>
              <w:t>109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79F4786" w14:textId="77777777" w:rsidR="00096EBA" w:rsidRPr="00085FBA" w:rsidRDefault="00096EBA" w:rsidP="0036552E">
            <w:pPr>
              <w:rPr>
                <w:rFonts w:ascii="Arial" w:hAnsi="Arial" w:cs="Arial"/>
              </w:rPr>
            </w:pPr>
            <w:r w:rsidRPr="00085FBA">
              <w:rPr>
                <w:rFonts w:ascii="Arial" w:hAnsi="Arial" w:cs="Arial"/>
              </w:rPr>
              <w:t>Longaniza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3487E98C" w14:textId="77777777" w:rsidR="00096EBA" w:rsidRPr="00085FBA" w:rsidRDefault="00096EBA" w:rsidP="0036552E">
            <w:pPr>
              <w:rPr>
                <w:rFonts w:ascii="Arial" w:hAnsi="Arial" w:cs="Arial"/>
              </w:rPr>
            </w:pPr>
            <w:r w:rsidRPr="00085FBA">
              <w:rPr>
                <w:rFonts w:ascii="Arial" w:hAnsi="Arial" w:cs="Arial"/>
              </w:rPr>
              <w:t>Peñaranda San Rafael o Zwan</w:t>
            </w:r>
          </w:p>
        </w:tc>
      </w:tr>
      <w:tr w:rsidR="00096EBA" w:rsidRPr="00085FBA" w14:paraId="4C77952C" w14:textId="77777777" w:rsidTr="0036552E">
        <w:trPr>
          <w:trHeight w:val="255"/>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69E68B36" w14:textId="77777777" w:rsidR="00096EBA" w:rsidRPr="00085FBA" w:rsidRDefault="00096EBA" w:rsidP="0036552E">
            <w:pPr>
              <w:autoSpaceDN w:val="0"/>
              <w:jc w:val="center"/>
              <w:rPr>
                <w:rFonts w:ascii="Arial" w:eastAsia="Arial Unicode MS" w:hAnsi="Arial" w:cs="Arial"/>
              </w:rPr>
            </w:pPr>
            <w:r w:rsidRPr="00085FBA">
              <w:rPr>
                <w:rFonts w:ascii="Arial" w:hAnsi="Arial" w:cs="Arial"/>
                <w:b/>
                <w:bCs/>
              </w:rPr>
              <w:t>Productos perecederos. Cárnicos. Bovino</w:t>
            </w:r>
          </w:p>
        </w:tc>
      </w:tr>
      <w:tr w:rsidR="00096EBA" w:rsidRPr="00085FBA" w14:paraId="0D126C07"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2A28ACF" w14:textId="77777777" w:rsidR="00096EBA" w:rsidRPr="00085FBA" w:rsidRDefault="00096EBA" w:rsidP="0036552E">
            <w:pPr>
              <w:rPr>
                <w:rFonts w:ascii="Arial" w:hAnsi="Arial" w:cs="Arial"/>
              </w:rPr>
            </w:pPr>
            <w:r w:rsidRPr="00085FBA">
              <w:rPr>
                <w:rFonts w:ascii="Arial" w:hAnsi="Arial" w:cs="Arial"/>
              </w:rPr>
              <w:t>110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0B3E829" w14:textId="77777777" w:rsidR="00096EBA" w:rsidRPr="00085FBA" w:rsidRDefault="00096EBA" w:rsidP="0036552E">
            <w:pPr>
              <w:rPr>
                <w:rFonts w:ascii="Arial" w:hAnsi="Arial" w:cs="Arial"/>
              </w:rPr>
            </w:pPr>
            <w:r w:rsidRPr="00085FBA">
              <w:rPr>
                <w:rFonts w:ascii="Arial" w:hAnsi="Arial" w:cs="Arial"/>
              </w:rPr>
              <w:t>Caña de filete de res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0DE593E"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31880F1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6C70D7B" w14:textId="77777777" w:rsidR="00096EBA" w:rsidRPr="00085FBA" w:rsidRDefault="00096EBA" w:rsidP="0036552E">
            <w:pPr>
              <w:rPr>
                <w:rFonts w:ascii="Arial" w:hAnsi="Arial" w:cs="Arial"/>
              </w:rPr>
            </w:pPr>
            <w:r w:rsidRPr="00085FBA">
              <w:rPr>
                <w:rFonts w:ascii="Arial" w:hAnsi="Arial" w:cs="Arial"/>
              </w:rPr>
              <w:t>111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D5CDF5A" w14:textId="77777777" w:rsidR="00096EBA" w:rsidRPr="00085FBA" w:rsidRDefault="00096EBA" w:rsidP="0036552E">
            <w:pPr>
              <w:rPr>
                <w:rFonts w:ascii="Arial" w:hAnsi="Arial" w:cs="Arial"/>
              </w:rPr>
            </w:pPr>
            <w:r w:rsidRPr="00085FBA">
              <w:rPr>
                <w:rFonts w:ascii="Arial" w:hAnsi="Arial" w:cs="Arial"/>
              </w:rPr>
              <w:t>Costilla 300grs con hueso delgado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EF17E54"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4E0E76A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BB7D67F" w14:textId="77777777" w:rsidR="00096EBA" w:rsidRPr="00085FBA" w:rsidRDefault="00096EBA" w:rsidP="0036552E">
            <w:pPr>
              <w:rPr>
                <w:rFonts w:ascii="Arial" w:hAnsi="Arial" w:cs="Arial"/>
              </w:rPr>
            </w:pPr>
            <w:r w:rsidRPr="00085FBA">
              <w:rPr>
                <w:rFonts w:ascii="Arial" w:hAnsi="Arial" w:cs="Arial"/>
              </w:rPr>
              <w:t>112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6ACAA9D" w14:textId="77777777" w:rsidR="00096EBA" w:rsidRPr="00085FBA" w:rsidRDefault="00096EBA" w:rsidP="0036552E">
            <w:pPr>
              <w:rPr>
                <w:rFonts w:ascii="Arial" w:hAnsi="Arial" w:cs="Arial"/>
              </w:rPr>
            </w:pPr>
            <w:r w:rsidRPr="00085FBA">
              <w:rPr>
                <w:rFonts w:ascii="Arial" w:hAnsi="Arial" w:cs="Arial"/>
              </w:rPr>
              <w:t xml:space="preserve">Bistec 170grs c/u pza. Bola, aguayon y centro de cara </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91A3922"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0F0E5D9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BEA2847" w14:textId="77777777" w:rsidR="00096EBA" w:rsidRPr="00085FBA" w:rsidRDefault="00096EBA" w:rsidP="0036552E">
            <w:pPr>
              <w:rPr>
                <w:rFonts w:ascii="Arial" w:hAnsi="Arial" w:cs="Arial"/>
              </w:rPr>
            </w:pPr>
            <w:r w:rsidRPr="00085FBA">
              <w:rPr>
                <w:rFonts w:ascii="Arial" w:hAnsi="Arial" w:cs="Arial"/>
              </w:rPr>
              <w:t>113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117F633" w14:textId="77777777" w:rsidR="00096EBA" w:rsidRPr="00085FBA" w:rsidRDefault="00096EBA" w:rsidP="0036552E">
            <w:pPr>
              <w:rPr>
                <w:rFonts w:ascii="Arial" w:hAnsi="Arial" w:cs="Arial"/>
              </w:rPr>
            </w:pPr>
            <w:r w:rsidRPr="00085FBA">
              <w:rPr>
                <w:rFonts w:ascii="Arial" w:hAnsi="Arial" w:cs="Arial"/>
              </w:rPr>
              <w:t>Chambarete sin hueso 200grs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F4CC42B"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0078AC60"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529697F" w14:textId="77777777" w:rsidR="00096EBA" w:rsidRPr="00085FBA" w:rsidRDefault="00096EBA" w:rsidP="0036552E">
            <w:pPr>
              <w:rPr>
                <w:rFonts w:ascii="Arial" w:hAnsi="Arial" w:cs="Arial"/>
              </w:rPr>
            </w:pPr>
            <w:r w:rsidRPr="00085FBA">
              <w:rPr>
                <w:rFonts w:ascii="Arial" w:hAnsi="Arial" w:cs="Arial"/>
              </w:rPr>
              <w:t>114</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0C10418" w14:textId="77777777" w:rsidR="00096EBA" w:rsidRPr="00085FBA" w:rsidRDefault="00096EBA" w:rsidP="0036552E">
            <w:pPr>
              <w:rPr>
                <w:rFonts w:ascii="Arial" w:hAnsi="Arial" w:cs="Arial"/>
              </w:rPr>
            </w:pPr>
            <w:r w:rsidRPr="00085FBA">
              <w:rPr>
                <w:rFonts w:ascii="Arial" w:hAnsi="Arial" w:cs="Arial"/>
              </w:rPr>
              <w:t>Falda limpia</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7C6CB78"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3CFA54ED"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0799EB7" w14:textId="77777777" w:rsidR="00096EBA" w:rsidRPr="00085FBA" w:rsidRDefault="00096EBA" w:rsidP="0036552E">
            <w:pPr>
              <w:rPr>
                <w:rFonts w:ascii="Arial" w:hAnsi="Arial" w:cs="Arial"/>
              </w:rPr>
            </w:pPr>
            <w:r w:rsidRPr="00085FBA">
              <w:rPr>
                <w:rFonts w:ascii="Arial" w:hAnsi="Arial" w:cs="Arial"/>
              </w:rPr>
              <w:t>115</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4CAA308" w14:textId="77777777" w:rsidR="00096EBA" w:rsidRPr="00085FBA" w:rsidRDefault="00096EBA" w:rsidP="0036552E">
            <w:pPr>
              <w:rPr>
                <w:rFonts w:ascii="Arial" w:hAnsi="Arial" w:cs="Arial"/>
              </w:rPr>
            </w:pPr>
            <w:r w:rsidRPr="00085FBA">
              <w:rPr>
                <w:rFonts w:ascii="Arial" w:hAnsi="Arial" w:cs="Arial"/>
              </w:rPr>
              <w:t>Molida de pulpa sin grasa</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CDD3300"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362E1B8E"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A98DE56" w14:textId="77777777" w:rsidR="00096EBA" w:rsidRPr="00085FBA" w:rsidRDefault="00096EBA" w:rsidP="0036552E">
            <w:pPr>
              <w:rPr>
                <w:rFonts w:ascii="Arial" w:hAnsi="Arial" w:cs="Arial"/>
              </w:rPr>
            </w:pPr>
            <w:r w:rsidRPr="00085FBA">
              <w:rPr>
                <w:rFonts w:ascii="Arial" w:hAnsi="Arial" w:cs="Arial"/>
              </w:rPr>
              <w:t>116</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05968C12" w14:textId="77777777" w:rsidR="00096EBA" w:rsidRPr="00085FBA" w:rsidRDefault="00096EBA" w:rsidP="0036552E">
            <w:pPr>
              <w:rPr>
                <w:rFonts w:ascii="Arial" w:hAnsi="Arial" w:cs="Arial"/>
              </w:rPr>
            </w:pPr>
            <w:r w:rsidRPr="00085FBA">
              <w:rPr>
                <w:rFonts w:ascii="Arial" w:hAnsi="Arial" w:cs="Arial"/>
              </w:rPr>
              <w:t>Pancita precocida recortada y limpia</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7B88478E"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1B4359C9" w14:textId="77777777" w:rsidTr="0036552E">
        <w:trPr>
          <w:trHeight w:val="72"/>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1E3F1ED" w14:textId="77777777" w:rsidR="00096EBA" w:rsidRPr="00085FBA" w:rsidRDefault="00096EBA" w:rsidP="0036552E">
            <w:pPr>
              <w:rPr>
                <w:rFonts w:ascii="Arial" w:hAnsi="Arial" w:cs="Arial"/>
              </w:rPr>
            </w:pPr>
            <w:r w:rsidRPr="00085FBA">
              <w:rPr>
                <w:rFonts w:ascii="Arial" w:hAnsi="Arial" w:cs="Arial"/>
              </w:rPr>
              <w:t>117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0C4D4AF" w14:textId="77777777" w:rsidR="00096EBA" w:rsidRPr="00085FBA" w:rsidRDefault="00096EBA" w:rsidP="0036552E">
            <w:pPr>
              <w:rPr>
                <w:rFonts w:ascii="Arial" w:hAnsi="Arial" w:cs="Arial"/>
              </w:rPr>
            </w:pPr>
            <w:r w:rsidRPr="00085FBA">
              <w:rPr>
                <w:rFonts w:ascii="Arial" w:hAnsi="Arial" w:cs="Arial"/>
              </w:rPr>
              <w:t>Pata recortada y limpia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A201145"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018E22D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1D84612" w14:textId="77777777" w:rsidR="00096EBA" w:rsidRPr="00085FBA" w:rsidRDefault="00096EBA" w:rsidP="0036552E">
            <w:pPr>
              <w:rPr>
                <w:rFonts w:ascii="Arial" w:hAnsi="Arial" w:cs="Arial"/>
              </w:rPr>
            </w:pPr>
            <w:r w:rsidRPr="00085FBA">
              <w:rPr>
                <w:rFonts w:ascii="Arial" w:hAnsi="Arial" w:cs="Arial"/>
              </w:rPr>
              <w:lastRenderedPageBreak/>
              <w:t>118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104D00B" w14:textId="77777777" w:rsidR="00096EBA" w:rsidRPr="00085FBA" w:rsidRDefault="00096EBA" w:rsidP="0036552E">
            <w:pPr>
              <w:rPr>
                <w:rFonts w:ascii="Arial" w:hAnsi="Arial" w:cs="Arial"/>
              </w:rPr>
            </w:pPr>
            <w:r w:rsidRPr="00085FBA">
              <w:rPr>
                <w:rFonts w:ascii="Arial" w:hAnsi="Arial" w:cs="Arial"/>
              </w:rPr>
              <w:t>Pulpa 270grs c/u de contra o centro limpio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0AE15FC"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60F146F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4DA5D3B" w14:textId="77777777" w:rsidR="00096EBA" w:rsidRPr="00085FBA" w:rsidRDefault="00096EBA" w:rsidP="0036552E">
            <w:pPr>
              <w:rPr>
                <w:rFonts w:ascii="Arial" w:hAnsi="Arial" w:cs="Arial"/>
              </w:rPr>
            </w:pPr>
            <w:r w:rsidRPr="00085FBA">
              <w:rPr>
                <w:rFonts w:ascii="Arial" w:hAnsi="Arial" w:cs="Arial"/>
              </w:rPr>
              <w:t>119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83767D8" w14:textId="77777777" w:rsidR="00096EBA" w:rsidRPr="00085FBA" w:rsidRDefault="00096EBA" w:rsidP="0036552E">
            <w:pPr>
              <w:rPr>
                <w:rFonts w:ascii="Arial" w:hAnsi="Arial" w:cs="Arial"/>
              </w:rPr>
            </w:pPr>
            <w:r w:rsidRPr="00085FBA">
              <w:rPr>
                <w:rFonts w:ascii="Arial" w:hAnsi="Arial" w:cs="Arial"/>
              </w:rPr>
              <w:t>Puntas de bistec</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0978C61"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5A222FC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33B865C" w14:textId="77777777" w:rsidR="00096EBA" w:rsidRPr="00085FBA" w:rsidRDefault="00096EBA" w:rsidP="0036552E">
            <w:pPr>
              <w:rPr>
                <w:rFonts w:ascii="Arial" w:hAnsi="Arial" w:cs="Arial"/>
              </w:rPr>
            </w:pPr>
            <w:r w:rsidRPr="00085FBA">
              <w:rPr>
                <w:rFonts w:ascii="Arial" w:hAnsi="Arial" w:cs="Arial"/>
              </w:rPr>
              <w:t>120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D9E4619" w14:textId="77777777" w:rsidR="00096EBA" w:rsidRPr="00085FBA" w:rsidRDefault="00096EBA" w:rsidP="0036552E">
            <w:pPr>
              <w:rPr>
                <w:rFonts w:ascii="Arial" w:hAnsi="Arial" w:cs="Arial"/>
              </w:rPr>
            </w:pPr>
            <w:r w:rsidRPr="00085FBA">
              <w:rPr>
                <w:rFonts w:ascii="Arial" w:hAnsi="Arial" w:cs="Arial"/>
              </w:rPr>
              <w:t>Retazo con hueso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BF3FC47"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4B105084"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C8F7BB2" w14:textId="77777777" w:rsidR="00096EBA" w:rsidRPr="00085FBA" w:rsidRDefault="00096EBA" w:rsidP="0036552E">
            <w:pPr>
              <w:rPr>
                <w:rFonts w:ascii="Arial" w:hAnsi="Arial" w:cs="Arial"/>
              </w:rPr>
            </w:pPr>
            <w:r w:rsidRPr="00085FBA">
              <w:rPr>
                <w:rFonts w:ascii="Arial" w:hAnsi="Arial" w:cs="Arial"/>
              </w:rPr>
              <w:t>121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789416A" w14:textId="77777777" w:rsidR="00096EBA" w:rsidRPr="00085FBA" w:rsidRDefault="00096EBA" w:rsidP="0036552E">
            <w:pPr>
              <w:rPr>
                <w:rFonts w:ascii="Arial" w:hAnsi="Arial" w:cs="Arial"/>
              </w:rPr>
            </w:pPr>
            <w:r w:rsidRPr="00085FBA">
              <w:rPr>
                <w:rFonts w:ascii="Arial" w:hAnsi="Arial" w:cs="Arial"/>
              </w:rPr>
              <w:t>Pulpa de 270 grs. c/u de ternera de leche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79F731F"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4E66F04A"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BEDB324" w14:textId="77777777" w:rsidR="00096EBA" w:rsidRPr="00085FBA" w:rsidRDefault="00096EBA" w:rsidP="0036552E">
            <w:pPr>
              <w:rPr>
                <w:rFonts w:ascii="Arial" w:hAnsi="Arial" w:cs="Arial"/>
              </w:rPr>
            </w:pPr>
            <w:r w:rsidRPr="00085FBA">
              <w:rPr>
                <w:rFonts w:ascii="Arial" w:hAnsi="Arial" w:cs="Arial"/>
              </w:rPr>
              <w:t>122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8FE4816" w14:textId="77777777" w:rsidR="00096EBA" w:rsidRPr="00085FBA" w:rsidRDefault="00096EBA" w:rsidP="0036552E">
            <w:pPr>
              <w:rPr>
                <w:rFonts w:ascii="Arial" w:hAnsi="Arial" w:cs="Arial"/>
              </w:rPr>
            </w:pPr>
            <w:r w:rsidRPr="00085FBA">
              <w:rPr>
                <w:rFonts w:ascii="Arial" w:hAnsi="Arial" w:cs="Arial"/>
              </w:rPr>
              <w:t>Suadero rallado limpio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E20764B"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1F6BC026" w14:textId="77777777" w:rsidTr="0036552E">
        <w:trPr>
          <w:trHeight w:val="255"/>
          <w:jc w:val="center"/>
        </w:trPr>
        <w:tc>
          <w:tcPr>
            <w:tcW w:w="7933" w:type="dxa"/>
            <w:gridSpan w:val="5"/>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E1D26F0" w14:textId="77777777" w:rsidR="00096EBA" w:rsidRPr="00085FBA" w:rsidRDefault="00096EBA" w:rsidP="0036552E">
            <w:pPr>
              <w:rPr>
                <w:rFonts w:ascii="Arial" w:hAnsi="Arial" w:cs="Arial"/>
              </w:rPr>
            </w:pPr>
            <w:r w:rsidRPr="00085FBA">
              <w:rPr>
                <w:rFonts w:ascii="Arial" w:hAnsi="Arial" w:cs="Arial"/>
              </w:rPr>
              <w:t xml:space="preserve"> Control de calidad TIF=  Tipo de Inspección Federal</w:t>
            </w:r>
          </w:p>
        </w:tc>
      </w:tr>
      <w:tr w:rsidR="00096EBA" w:rsidRPr="00085FBA" w14:paraId="2488680C" w14:textId="77777777" w:rsidTr="0036552E">
        <w:trPr>
          <w:trHeight w:val="255"/>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03B7280F" w14:textId="77777777" w:rsidR="00096EBA" w:rsidRPr="00085FBA" w:rsidRDefault="00096EBA" w:rsidP="0036552E">
            <w:pPr>
              <w:autoSpaceDN w:val="0"/>
              <w:jc w:val="center"/>
              <w:rPr>
                <w:rFonts w:ascii="Arial" w:eastAsia="Arial Unicode MS" w:hAnsi="Arial" w:cs="Arial"/>
              </w:rPr>
            </w:pPr>
            <w:bookmarkStart w:id="911" w:name="_Toc311549142"/>
            <w:bookmarkStart w:id="912" w:name="_Toc311623236"/>
            <w:bookmarkStart w:id="913" w:name="_Toc311830138"/>
            <w:bookmarkStart w:id="914" w:name="_Toc339023979"/>
            <w:bookmarkStart w:id="915" w:name="_Toc410061603"/>
            <w:bookmarkStart w:id="916" w:name="_Toc410219893"/>
            <w:r w:rsidRPr="00085FBA">
              <w:rPr>
                <w:rFonts w:ascii="Arial" w:hAnsi="Arial" w:cs="Arial"/>
                <w:b/>
                <w:bCs/>
              </w:rPr>
              <w:t>Productos perecederos. Cárnicos. Cerdo</w:t>
            </w:r>
            <w:bookmarkEnd w:id="911"/>
            <w:bookmarkEnd w:id="912"/>
            <w:bookmarkEnd w:id="913"/>
            <w:bookmarkEnd w:id="914"/>
            <w:bookmarkEnd w:id="915"/>
            <w:bookmarkEnd w:id="916"/>
          </w:p>
        </w:tc>
      </w:tr>
      <w:tr w:rsidR="00096EBA" w:rsidRPr="00085FBA" w14:paraId="6302043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00C485D" w14:textId="77777777" w:rsidR="00096EBA" w:rsidRPr="00085FBA" w:rsidRDefault="00096EBA" w:rsidP="0036552E">
            <w:pPr>
              <w:rPr>
                <w:rFonts w:ascii="Arial" w:hAnsi="Arial" w:cs="Arial"/>
              </w:rPr>
            </w:pPr>
            <w:r w:rsidRPr="00085FBA">
              <w:rPr>
                <w:rFonts w:ascii="Arial" w:hAnsi="Arial" w:cs="Arial"/>
              </w:rPr>
              <w:t>123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240CD83" w14:textId="77777777" w:rsidR="00096EBA" w:rsidRPr="00085FBA" w:rsidRDefault="00096EBA" w:rsidP="0036552E">
            <w:pPr>
              <w:rPr>
                <w:rFonts w:ascii="Arial" w:hAnsi="Arial" w:cs="Arial"/>
              </w:rPr>
            </w:pPr>
            <w:r w:rsidRPr="00085FBA">
              <w:rPr>
                <w:rFonts w:ascii="Arial" w:hAnsi="Arial" w:cs="Arial"/>
              </w:rPr>
              <w:t xml:space="preserve">Bistec 270grs c/u por pieza </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B18D721"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038AD66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F67F1FD" w14:textId="77777777" w:rsidR="00096EBA" w:rsidRPr="00085FBA" w:rsidRDefault="00096EBA" w:rsidP="0036552E">
            <w:pPr>
              <w:rPr>
                <w:rFonts w:ascii="Arial" w:hAnsi="Arial" w:cs="Arial"/>
              </w:rPr>
            </w:pPr>
            <w:r w:rsidRPr="00085FBA">
              <w:rPr>
                <w:rFonts w:ascii="Arial" w:hAnsi="Arial" w:cs="Arial"/>
              </w:rPr>
              <w:t>124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1BB7278" w14:textId="77777777" w:rsidR="00096EBA" w:rsidRPr="00085FBA" w:rsidRDefault="00096EBA" w:rsidP="0036552E">
            <w:pPr>
              <w:rPr>
                <w:rFonts w:ascii="Arial" w:hAnsi="Arial" w:cs="Arial"/>
              </w:rPr>
            </w:pPr>
            <w:r w:rsidRPr="00085FBA">
              <w:rPr>
                <w:rFonts w:ascii="Arial" w:hAnsi="Arial" w:cs="Arial"/>
              </w:rPr>
              <w:t>Cecina adobada 170 gramos cada pieza corte bistec</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F232D39"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0A400F1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050CAAD" w14:textId="77777777" w:rsidR="00096EBA" w:rsidRPr="00085FBA" w:rsidRDefault="00096EBA" w:rsidP="0036552E">
            <w:pPr>
              <w:rPr>
                <w:rFonts w:ascii="Arial" w:hAnsi="Arial" w:cs="Arial"/>
              </w:rPr>
            </w:pPr>
            <w:r w:rsidRPr="00085FBA">
              <w:rPr>
                <w:rFonts w:ascii="Arial" w:hAnsi="Arial" w:cs="Arial"/>
              </w:rPr>
              <w:t>125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67BEF5E" w14:textId="77777777" w:rsidR="00096EBA" w:rsidRPr="00085FBA" w:rsidRDefault="00096EBA" w:rsidP="0036552E">
            <w:pPr>
              <w:rPr>
                <w:rFonts w:ascii="Arial" w:hAnsi="Arial" w:cs="Arial"/>
              </w:rPr>
            </w:pPr>
            <w:r w:rsidRPr="00085FBA">
              <w:rPr>
                <w:rFonts w:ascii="Arial" w:hAnsi="Arial" w:cs="Arial"/>
              </w:rPr>
              <w:t>Chicharrón delgado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B9ABC8B"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6E11521E"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68FC317" w14:textId="77777777" w:rsidR="00096EBA" w:rsidRPr="00085FBA" w:rsidRDefault="00096EBA" w:rsidP="0036552E">
            <w:pPr>
              <w:rPr>
                <w:rFonts w:ascii="Arial" w:hAnsi="Arial" w:cs="Arial"/>
              </w:rPr>
            </w:pPr>
            <w:r w:rsidRPr="00085FBA">
              <w:rPr>
                <w:rFonts w:ascii="Arial" w:hAnsi="Arial" w:cs="Arial"/>
              </w:rPr>
              <w:t>126</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643C2C1C" w14:textId="77777777" w:rsidR="00096EBA" w:rsidRPr="00085FBA" w:rsidRDefault="00096EBA" w:rsidP="0036552E">
            <w:pPr>
              <w:rPr>
                <w:rFonts w:ascii="Arial" w:hAnsi="Arial" w:cs="Arial"/>
              </w:rPr>
            </w:pPr>
            <w:r w:rsidRPr="00085FBA">
              <w:rPr>
                <w:rFonts w:ascii="Arial" w:hAnsi="Arial" w:cs="Arial"/>
              </w:rPr>
              <w:t xml:space="preserve">Chuleta ahumada 170 gramos por pieza </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73751771"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1830D48D"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98843B5" w14:textId="77777777" w:rsidR="00096EBA" w:rsidRPr="00085FBA" w:rsidRDefault="00096EBA" w:rsidP="0036552E">
            <w:pPr>
              <w:rPr>
                <w:rFonts w:ascii="Arial" w:hAnsi="Arial" w:cs="Arial"/>
              </w:rPr>
            </w:pPr>
            <w:r w:rsidRPr="00085FBA">
              <w:rPr>
                <w:rFonts w:ascii="Arial" w:hAnsi="Arial" w:cs="Arial"/>
              </w:rPr>
              <w:t>127</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6B9A4580" w14:textId="77777777" w:rsidR="00096EBA" w:rsidRPr="00085FBA" w:rsidRDefault="00096EBA" w:rsidP="0036552E">
            <w:pPr>
              <w:rPr>
                <w:rFonts w:ascii="Arial" w:hAnsi="Arial" w:cs="Arial"/>
              </w:rPr>
            </w:pPr>
            <w:r w:rsidRPr="00085FBA">
              <w:rPr>
                <w:rFonts w:ascii="Arial" w:hAnsi="Arial" w:cs="Arial"/>
              </w:rPr>
              <w:t>Chuleta ahumada 170 gramos por pieza</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18693C09"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739AFEF7"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456F04E" w14:textId="77777777" w:rsidR="00096EBA" w:rsidRPr="00085FBA" w:rsidRDefault="00096EBA" w:rsidP="0036552E">
            <w:pPr>
              <w:rPr>
                <w:rFonts w:ascii="Arial" w:hAnsi="Arial" w:cs="Arial"/>
              </w:rPr>
            </w:pPr>
            <w:r w:rsidRPr="00085FBA">
              <w:rPr>
                <w:rFonts w:ascii="Arial" w:hAnsi="Arial" w:cs="Arial"/>
              </w:rPr>
              <w:t>128</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364D93F6" w14:textId="77777777" w:rsidR="00096EBA" w:rsidRPr="00085FBA" w:rsidRDefault="00096EBA" w:rsidP="0036552E">
            <w:pPr>
              <w:rPr>
                <w:rFonts w:ascii="Arial" w:hAnsi="Arial" w:cs="Arial"/>
              </w:rPr>
            </w:pPr>
            <w:r w:rsidRPr="00085FBA">
              <w:rPr>
                <w:rFonts w:ascii="Arial" w:hAnsi="Arial" w:cs="Arial"/>
              </w:rPr>
              <w:t>Lomo de cerdo</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593223F9"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5F45CBA6"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C343F12" w14:textId="77777777" w:rsidR="00096EBA" w:rsidRPr="00085FBA" w:rsidRDefault="00096EBA" w:rsidP="0036552E">
            <w:pPr>
              <w:rPr>
                <w:rFonts w:ascii="Arial" w:hAnsi="Arial" w:cs="Arial"/>
              </w:rPr>
            </w:pPr>
            <w:r w:rsidRPr="00085FBA">
              <w:rPr>
                <w:rFonts w:ascii="Arial" w:hAnsi="Arial" w:cs="Arial"/>
              </w:rPr>
              <w:t>129</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1B645A67" w14:textId="77777777" w:rsidR="00096EBA" w:rsidRPr="00085FBA" w:rsidRDefault="00096EBA" w:rsidP="0036552E">
            <w:pPr>
              <w:rPr>
                <w:rFonts w:ascii="Arial" w:hAnsi="Arial" w:cs="Arial"/>
              </w:rPr>
            </w:pPr>
            <w:r w:rsidRPr="00085FBA">
              <w:rPr>
                <w:rFonts w:ascii="Arial" w:hAnsi="Arial" w:cs="Arial"/>
              </w:rPr>
              <w:t>Maciza 270 gramos por trozo</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73ECD21E"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5ADA9471" w14:textId="77777777" w:rsidTr="0036552E">
        <w:trPr>
          <w:gridBefore w:val="1"/>
          <w:wBefore w:w="7" w:type="dxa"/>
          <w:trHeight w:val="255"/>
          <w:jc w:val="center"/>
        </w:trPr>
        <w:tc>
          <w:tcPr>
            <w:tcW w:w="7926" w:type="dxa"/>
            <w:gridSpan w:val="4"/>
            <w:tcBorders>
              <w:top w:val="single" w:sz="4" w:space="0" w:color="auto"/>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13A277CC" w14:textId="77777777" w:rsidR="00096EBA" w:rsidRPr="00085FBA" w:rsidRDefault="00096EBA" w:rsidP="0036552E">
            <w:pPr>
              <w:autoSpaceDN w:val="0"/>
              <w:jc w:val="center"/>
              <w:rPr>
                <w:rFonts w:ascii="Arial" w:eastAsia="Arial Unicode MS" w:hAnsi="Arial" w:cs="Arial"/>
              </w:rPr>
            </w:pPr>
            <w:r w:rsidRPr="00085FBA">
              <w:rPr>
                <w:rFonts w:ascii="Arial" w:hAnsi="Arial" w:cs="Arial"/>
                <w:b/>
                <w:bCs/>
              </w:rPr>
              <w:t>Productos perecederos. Cárnicos. Pollo</w:t>
            </w:r>
            <w:r w:rsidRPr="00085FBA">
              <w:rPr>
                <w:rFonts w:ascii="Arial" w:eastAsia="Arial Unicode MS" w:hAnsi="Arial" w:cs="Arial"/>
              </w:rPr>
              <w:t xml:space="preserve"> </w:t>
            </w:r>
          </w:p>
        </w:tc>
      </w:tr>
      <w:tr w:rsidR="00096EBA" w:rsidRPr="00085FBA" w14:paraId="00B293F3" w14:textId="77777777" w:rsidTr="0036552E">
        <w:trPr>
          <w:trHeight w:val="255"/>
          <w:jc w:val="center"/>
        </w:trPr>
        <w:tc>
          <w:tcPr>
            <w:tcW w:w="858" w:type="dxa"/>
            <w:gridSpan w:val="3"/>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E7D89E5" w14:textId="77777777" w:rsidR="00096EBA" w:rsidRPr="00085FBA" w:rsidRDefault="00096EBA" w:rsidP="0036552E">
            <w:pPr>
              <w:rPr>
                <w:rFonts w:ascii="Arial" w:hAnsi="Arial" w:cs="Arial"/>
              </w:rPr>
            </w:pPr>
            <w:r w:rsidRPr="00085FBA">
              <w:rPr>
                <w:rFonts w:ascii="Arial" w:hAnsi="Arial" w:cs="Arial"/>
              </w:rPr>
              <w:t>130</w:t>
            </w:r>
          </w:p>
        </w:tc>
        <w:tc>
          <w:tcPr>
            <w:tcW w:w="4524"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11FDDAD" w14:textId="77777777" w:rsidR="00096EBA" w:rsidRPr="00085FBA" w:rsidRDefault="00096EBA" w:rsidP="0036552E">
            <w:pPr>
              <w:rPr>
                <w:rFonts w:ascii="Arial" w:hAnsi="Arial" w:cs="Arial"/>
              </w:rPr>
            </w:pPr>
            <w:r w:rsidRPr="00085FBA">
              <w:rPr>
                <w:rFonts w:ascii="Arial" w:hAnsi="Arial" w:cs="Arial"/>
              </w:rPr>
              <w:t>Pierna y muslo 275 gramos por pieza piel amarilla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3E87F443"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7E97CE6B" w14:textId="77777777" w:rsidTr="0036552E">
        <w:trPr>
          <w:trHeight w:val="255"/>
          <w:jc w:val="center"/>
        </w:trPr>
        <w:tc>
          <w:tcPr>
            <w:tcW w:w="858" w:type="dxa"/>
            <w:gridSpan w:val="3"/>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DE2758B" w14:textId="77777777" w:rsidR="00096EBA" w:rsidRPr="00085FBA" w:rsidRDefault="00096EBA" w:rsidP="0036552E">
            <w:pPr>
              <w:rPr>
                <w:rFonts w:ascii="Arial" w:hAnsi="Arial" w:cs="Arial"/>
              </w:rPr>
            </w:pPr>
            <w:r w:rsidRPr="00085FBA">
              <w:rPr>
                <w:rFonts w:ascii="Arial" w:hAnsi="Arial" w:cs="Arial"/>
              </w:rPr>
              <w:t>131</w:t>
            </w:r>
          </w:p>
        </w:tc>
        <w:tc>
          <w:tcPr>
            <w:tcW w:w="4524"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3C42C0A" w14:textId="77777777" w:rsidR="00096EBA" w:rsidRPr="00085FBA" w:rsidRDefault="00096EBA" w:rsidP="0036552E">
            <w:pPr>
              <w:rPr>
                <w:rFonts w:ascii="Arial" w:hAnsi="Arial" w:cs="Arial"/>
              </w:rPr>
            </w:pPr>
            <w:r w:rsidRPr="00085FBA">
              <w:rPr>
                <w:rFonts w:ascii="Arial" w:hAnsi="Arial" w:cs="Arial"/>
              </w:rPr>
              <w:t>Pechuga aplanada 170 gramos por pieza sin hueso y sin piel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27DA5912"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6BF2E76C" w14:textId="77777777" w:rsidTr="0036552E">
        <w:trPr>
          <w:trHeight w:val="255"/>
          <w:jc w:val="center"/>
        </w:trPr>
        <w:tc>
          <w:tcPr>
            <w:tcW w:w="858" w:type="dxa"/>
            <w:gridSpan w:val="3"/>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0D6D8A2" w14:textId="77777777" w:rsidR="00096EBA" w:rsidRPr="00085FBA" w:rsidRDefault="00096EBA" w:rsidP="0036552E">
            <w:pPr>
              <w:rPr>
                <w:rFonts w:ascii="Arial" w:hAnsi="Arial" w:cs="Arial"/>
              </w:rPr>
            </w:pPr>
            <w:r w:rsidRPr="00085FBA">
              <w:rPr>
                <w:rFonts w:ascii="Arial" w:hAnsi="Arial" w:cs="Arial"/>
              </w:rPr>
              <w:t>132</w:t>
            </w:r>
          </w:p>
        </w:tc>
        <w:tc>
          <w:tcPr>
            <w:tcW w:w="4524"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D4178C5" w14:textId="77777777" w:rsidR="00096EBA" w:rsidRPr="00085FBA" w:rsidRDefault="00096EBA" w:rsidP="0036552E">
            <w:pPr>
              <w:rPr>
                <w:rFonts w:ascii="Arial" w:hAnsi="Arial" w:cs="Arial"/>
              </w:rPr>
            </w:pPr>
            <w:r w:rsidRPr="00085FBA">
              <w:rPr>
                <w:rFonts w:ascii="Arial" w:hAnsi="Arial" w:cs="Arial"/>
              </w:rPr>
              <w:t>Pechuga entera sin piel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03C30712"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0F44D384" w14:textId="77777777" w:rsidTr="0036552E">
        <w:trPr>
          <w:trHeight w:val="255"/>
          <w:jc w:val="center"/>
        </w:trPr>
        <w:tc>
          <w:tcPr>
            <w:tcW w:w="858" w:type="dxa"/>
            <w:gridSpan w:val="3"/>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0A508AD" w14:textId="77777777" w:rsidR="00096EBA" w:rsidRPr="00085FBA" w:rsidRDefault="00096EBA" w:rsidP="0036552E">
            <w:pPr>
              <w:rPr>
                <w:rFonts w:ascii="Arial" w:hAnsi="Arial" w:cs="Arial"/>
              </w:rPr>
            </w:pPr>
            <w:r w:rsidRPr="00085FBA">
              <w:rPr>
                <w:rFonts w:ascii="Arial" w:hAnsi="Arial" w:cs="Arial"/>
              </w:rPr>
              <w:t>133</w:t>
            </w:r>
          </w:p>
        </w:tc>
        <w:tc>
          <w:tcPr>
            <w:tcW w:w="4524"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64ACB29" w14:textId="77777777" w:rsidR="00096EBA" w:rsidRPr="00085FBA" w:rsidRDefault="00096EBA" w:rsidP="0036552E">
            <w:pPr>
              <w:rPr>
                <w:rFonts w:ascii="Arial" w:hAnsi="Arial" w:cs="Arial"/>
              </w:rPr>
            </w:pPr>
            <w:r w:rsidRPr="00085FBA">
              <w:rPr>
                <w:rFonts w:ascii="Arial" w:hAnsi="Arial" w:cs="Arial"/>
              </w:rPr>
              <w:t>Retazo limpio sin menudencias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6E60B677"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5E96A254" w14:textId="77777777" w:rsidTr="0036552E">
        <w:trPr>
          <w:trHeight w:val="255"/>
          <w:jc w:val="center"/>
        </w:trPr>
        <w:tc>
          <w:tcPr>
            <w:tcW w:w="858" w:type="dxa"/>
            <w:gridSpan w:val="3"/>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E73322A" w14:textId="77777777" w:rsidR="00096EBA" w:rsidRPr="00085FBA" w:rsidRDefault="00096EBA" w:rsidP="0036552E">
            <w:pPr>
              <w:rPr>
                <w:rFonts w:ascii="Arial" w:hAnsi="Arial" w:cs="Arial"/>
              </w:rPr>
            </w:pPr>
            <w:r w:rsidRPr="00085FBA">
              <w:rPr>
                <w:rFonts w:ascii="Arial" w:hAnsi="Arial" w:cs="Arial"/>
              </w:rPr>
              <w:t>134</w:t>
            </w:r>
          </w:p>
        </w:tc>
        <w:tc>
          <w:tcPr>
            <w:tcW w:w="4524"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04584C7A" w14:textId="77777777" w:rsidR="00096EBA" w:rsidRPr="00085FBA" w:rsidRDefault="00096EBA" w:rsidP="0036552E">
            <w:pPr>
              <w:rPr>
                <w:rFonts w:ascii="Arial" w:hAnsi="Arial" w:cs="Arial"/>
              </w:rPr>
            </w:pPr>
            <w:r w:rsidRPr="00085FBA">
              <w:rPr>
                <w:rFonts w:ascii="Arial" w:hAnsi="Arial" w:cs="Arial"/>
              </w:rPr>
              <w:t>Nuggets</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tcPr>
          <w:p w14:paraId="4A7AA848"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08DDCC49" w14:textId="77777777" w:rsidTr="0036552E">
        <w:trPr>
          <w:trHeight w:val="255"/>
          <w:jc w:val="center"/>
        </w:trPr>
        <w:tc>
          <w:tcPr>
            <w:tcW w:w="858" w:type="dxa"/>
            <w:gridSpan w:val="3"/>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3DE57FE" w14:textId="77777777" w:rsidR="00096EBA" w:rsidRPr="00085FBA" w:rsidRDefault="00096EBA" w:rsidP="0036552E">
            <w:pPr>
              <w:rPr>
                <w:rFonts w:ascii="Arial" w:hAnsi="Arial" w:cs="Arial"/>
              </w:rPr>
            </w:pPr>
            <w:r w:rsidRPr="00085FBA">
              <w:rPr>
                <w:rFonts w:ascii="Arial" w:hAnsi="Arial" w:cs="Arial"/>
              </w:rPr>
              <w:t>135</w:t>
            </w:r>
          </w:p>
        </w:tc>
        <w:tc>
          <w:tcPr>
            <w:tcW w:w="4524"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13E27F32" w14:textId="77777777" w:rsidR="00096EBA" w:rsidRPr="00085FBA" w:rsidRDefault="00096EBA" w:rsidP="0036552E">
            <w:pPr>
              <w:rPr>
                <w:rFonts w:ascii="Arial" w:hAnsi="Arial" w:cs="Arial"/>
              </w:rPr>
            </w:pPr>
            <w:r w:rsidRPr="00085FBA">
              <w:rPr>
                <w:rFonts w:ascii="Arial" w:hAnsi="Arial" w:cs="Arial"/>
              </w:rPr>
              <w:t>Molida de pulpa sin grasa</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7336656C" w14:textId="77777777" w:rsidR="00096EBA" w:rsidRPr="00085FBA" w:rsidRDefault="00096EBA" w:rsidP="0036552E">
            <w:pPr>
              <w:rPr>
                <w:rFonts w:ascii="Arial" w:hAnsi="Arial" w:cs="Arial"/>
              </w:rPr>
            </w:pPr>
            <w:r w:rsidRPr="00085FBA">
              <w:rPr>
                <w:rFonts w:ascii="Arial" w:hAnsi="Arial" w:cs="Arial"/>
              </w:rPr>
              <w:t>De origen TIF</w:t>
            </w:r>
          </w:p>
        </w:tc>
      </w:tr>
      <w:tr w:rsidR="00096EBA" w:rsidRPr="00085FBA" w14:paraId="5E54EFF6" w14:textId="77777777" w:rsidTr="0036552E">
        <w:trPr>
          <w:trHeight w:val="255"/>
          <w:jc w:val="center"/>
        </w:trPr>
        <w:tc>
          <w:tcPr>
            <w:tcW w:w="7933" w:type="dxa"/>
            <w:gridSpan w:val="5"/>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FF2BD4C" w14:textId="77777777" w:rsidR="00096EBA" w:rsidRPr="00085FBA" w:rsidRDefault="00096EBA" w:rsidP="0036552E">
            <w:pPr>
              <w:rPr>
                <w:rFonts w:ascii="Arial" w:hAnsi="Arial" w:cs="Arial"/>
              </w:rPr>
            </w:pPr>
            <w:r w:rsidRPr="00085FBA">
              <w:rPr>
                <w:rFonts w:ascii="Arial" w:hAnsi="Arial" w:cs="Arial"/>
              </w:rPr>
              <w:t>Control de calidad TIF=  Tipo de Inspección Federal</w:t>
            </w:r>
          </w:p>
        </w:tc>
      </w:tr>
      <w:tr w:rsidR="00096EBA" w:rsidRPr="00085FBA" w14:paraId="785BEC47" w14:textId="77777777" w:rsidTr="0036552E">
        <w:trPr>
          <w:trHeight w:val="255"/>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7B86AB06" w14:textId="77777777" w:rsidR="00096EBA" w:rsidRPr="00085FBA" w:rsidRDefault="00096EBA" w:rsidP="0036552E">
            <w:pPr>
              <w:autoSpaceDN w:val="0"/>
              <w:jc w:val="center"/>
              <w:rPr>
                <w:rFonts w:ascii="Arial" w:eastAsia="Arial Unicode MS" w:hAnsi="Arial" w:cs="Arial"/>
              </w:rPr>
            </w:pPr>
            <w:r w:rsidRPr="00085FBA">
              <w:rPr>
                <w:rFonts w:ascii="Arial" w:hAnsi="Arial" w:cs="Arial"/>
                <w:b/>
                <w:bCs/>
              </w:rPr>
              <w:t>Productos perecederos. Pescados y mariscos</w:t>
            </w:r>
          </w:p>
        </w:tc>
      </w:tr>
      <w:tr w:rsidR="00096EBA" w:rsidRPr="00085FBA" w14:paraId="38AE96D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9845D98" w14:textId="77777777" w:rsidR="00096EBA" w:rsidRPr="00085FBA" w:rsidRDefault="00096EBA" w:rsidP="0036552E">
            <w:pPr>
              <w:rPr>
                <w:rFonts w:ascii="Arial" w:hAnsi="Arial" w:cs="Arial"/>
              </w:rPr>
            </w:pPr>
            <w:r w:rsidRPr="00085FBA">
              <w:rPr>
                <w:rFonts w:ascii="Arial" w:hAnsi="Arial" w:cs="Arial"/>
              </w:rPr>
              <w:t>136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6078F85" w14:textId="77777777" w:rsidR="00096EBA" w:rsidRPr="00085FBA" w:rsidRDefault="00096EBA" w:rsidP="0036552E">
            <w:pPr>
              <w:rPr>
                <w:rFonts w:ascii="Arial" w:hAnsi="Arial" w:cs="Arial"/>
              </w:rPr>
            </w:pPr>
            <w:r w:rsidRPr="00085FBA">
              <w:rPr>
                <w:rFonts w:ascii="Arial" w:hAnsi="Arial" w:cs="Arial"/>
              </w:rPr>
              <w:t>Filete de cajón 170 gramos la pieza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B19D288" w14:textId="77777777" w:rsidR="00096EBA" w:rsidRPr="00085FBA" w:rsidRDefault="00096EBA" w:rsidP="0036552E">
            <w:pPr>
              <w:rPr>
                <w:rFonts w:ascii="Arial" w:hAnsi="Arial" w:cs="Arial"/>
              </w:rPr>
            </w:pPr>
            <w:r w:rsidRPr="00085FBA">
              <w:rPr>
                <w:rFonts w:ascii="Arial" w:hAnsi="Arial" w:cs="Arial"/>
              </w:rPr>
              <w:t>BASA, tilapia o blanco de nilo.</w:t>
            </w:r>
          </w:p>
        </w:tc>
      </w:tr>
      <w:tr w:rsidR="00096EBA" w:rsidRPr="00085FBA" w14:paraId="6AE89FB1" w14:textId="77777777" w:rsidTr="0036552E">
        <w:trPr>
          <w:trHeight w:val="255"/>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0678FF59" w14:textId="77777777" w:rsidR="00096EBA" w:rsidRPr="00085FBA" w:rsidRDefault="00096EBA" w:rsidP="0036552E">
            <w:pPr>
              <w:autoSpaceDN w:val="0"/>
              <w:jc w:val="center"/>
              <w:rPr>
                <w:rFonts w:ascii="Arial" w:eastAsia="Arial Unicode MS" w:hAnsi="Arial" w:cs="Arial"/>
              </w:rPr>
            </w:pPr>
            <w:r w:rsidRPr="00085FBA">
              <w:rPr>
                <w:rFonts w:ascii="Arial" w:hAnsi="Arial" w:cs="Arial"/>
                <w:b/>
                <w:bCs/>
              </w:rPr>
              <w:t>Productos perecederos. Pescados y mariscos</w:t>
            </w:r>
          </w:p>
        </w:tc>
      </w:tr>
      <w:tr w:rsidR="00096EBA" w:rsidRPr="00085FBA" w14:paraId="5586BCE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9434980" w14:textId="77777777" w:rsidR="00096EBA" w:rsidRPr="00085FBA" w:rsidRDefault="00096EBA" w:rsidP="0036552E">
            <w:pPr>
              <w:rPr>
                <w:rFonts w:ascii="Arial" w:hAnsi="Arial" w:cs="Arial"/>
              </w:rPr>
            </w:pPr>
            <w:r w:rsidRPr="00085FBA">
              <w:rPr>
                <w:rFonts w:ascii="Arial" w:hAnsi="Arial" w:cs="Arial"/>
              </w:rPr>
              <w:t>137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567AB9D" w14:textId="77777777" w:rsidR="00096EBA" w:rsidRPr="00085FBA" w:rsidRDefault="00096EBA" w:rsidP="0036552E">
            <w:pPr>
              <w:rPr>
                <w:rFonts w:ascii="Arial" w:hAnsi="Arial" w:cs="Arial"/>
              </w:rPr>
            </w:pPr>
            <w:r w:rsidRPr="00085FBA">
              <w:rPr>
                <w:rFonts w:ascii="Arial" w:hAnsi="Arial" w:cs="Arial"/>
              </w:rPr>
              <w:t>Filete de pescado tipo tilapia pieza de 170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52F601C"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D1F070D"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D08F21C" w14:textId="77777777" w:rsidR="00096EBA" w:rsidRPr="00085FBA" w:rsidRDefault="00096EBA" w:rsidP="0036552E">
            <w:pPr>
              <w:rPr>
                <w:rFonts w:ascii="Arial" w:hAnsi="Arial" w:cs="Arial"/>
              </w:rPr>
            </w:pPr>
            <w:r w:rsidRPr="00085FBA">
              <w:rPr>
                <w:rFonts w:ascii="Arial" w:hAnsi="Arial" w:cs="Arial"/>
              </w:rPr>
              <w:t>138</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4B3CE500" w14:textId="77777777" w:rsidR="00096EBA" w:rsidRPr="00085FBA" w:rsidRDefault="00096EBA" w:rsidP="0036552E">
            <w:pPr>
              <w:rPr>
                <w:rFonts w:ascii="Arial" w:hAnsi="Arial" w:cs="Arial"/>
              </w:rPr>
            </w:pPr>
            <w:r w:rsidRPr="00085FBA">
              <w:rPr>
                <w:rFonts w:ascii="Arial" w:hAnsi="Arial" w:cs="Arial"/>
              </w:rPr>
              <w:t>Cabeza de pescado</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7A2A201E"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36ABBE2"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A5E43C7" w14:textId="77777777" w:rsidR="00096EBA" w:rsidRPr="00085FBA" w:rsidRDefault="00096EBA" w:rsidP="0036552E">
            <w:pPr>
              <w:rPr>
                <w:rFonts w:ascii="Arial" w:hAnsi="Arial" w:cs="Arial"/>
              </w:rPr>
            </w:pPr>
            <w:r w:rsidRPr="00085FBA">
              <w:rPr>
                <w:rFonts w:ascii="Arial" w:hAnsi="Arial" w:cs="Arial"/>
              </w:rPr>
              <w:t>139</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3D5B2320" w14:textId="77777777" w:rsidR="00096EBA" w:rsidRPr="00085FBA" w:rsidRDefault="00096EBA" w:rsidP="0036552E">
            <w:pPr>
              <w:rPr>
                <w:rFonts w:ascii="Arial" w:hAnsi="Arial" w:cs="Arial"/>
              </w:rPr>
            </w:pPr>
            <w:r w:rsidRPr="00085FBA">
              <w:rPr>
                <w:rFonts w:ascii="Arial" w:hAnsi="Arial" w:cs="Arial"/>
              </w:rPr>
              <w:t>Jaiba</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6C5F69CD"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0887885"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0B6A1D8" w14:textId="77777777" w:rsidR="00096EBA" w:rsidRPr="00085FBA" w:rsidRDefault="00096EBA" w:rsidP="0036552E">
            <w:pPr>
              <w:rPr>
                <w:rFonts w:ascii="Arial" w:hAnsi="Arial" w:cs="Arial"/>
              </w:rPr>
            </w:pPr>
            <w:r w:rsidRPr="00085FBA">
              <w:rPr>
                <w:rFonts w:ascii="Arial" w:hAnsi="Arial" w:cs="Arial"/>
              </w:rPr>
              <w:t>140</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096BC605" w14:textId="77777777" w:rsidR="00096EBA" w:rsidRPr="00085FBA" w:rsidRDefault="00096EBA" w:rsidP="0036552E">
            <w:pPr>
              <w:rPr>
                <w:rFonts w:ascii="Arial" w:hAnsi="Arial" w:cs="Arial"/>
              </w:rPr>
            </w:pPr>
            <w:r w:rsidRPr="00085FBA">
              <w:rPr>
                <w:rFonts w:ascii="Arial" w:hAnsi="Arial" w:cs="Arial"/>
              </w:rPr>
              <w:t>Calamar cocido</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06986C89"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7C64F67" w14:textId="77777777" w:rsidTr="0036552E">
        <w:trPr>
          <w:trHeight w:val="83"/>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E845B5D" w14:textId="77777777" w:rsidR="00096EBA" w:rsidRPr="00085FBA" w:rsidRDefault="00096EBA" w:rsidP="0036552E">
            <w:pPr>
              <w:rPr>
                <w:rFonts w:ascii="Arial" w:hAnsi="Arial" w:cs="Arial"/>
              </w:rPr>
            </w:pPr>
            <w:r w:rsidRPr="00085FBA">
              <w:rPr>
                <w:rFonts w:ascii="Arial" w:hAnsi="Arial" w:cs="Arial"/>
              </w:rPr>
              <w:t>141</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26B1B87B" w14:textId="77777777" w:rsidR="00096EBA" w:rsidRPr="00085FBA" w:rsidRDefault="00096EBA" w:rsidP="0036552E">
            <w:pPr>
              <w:rPr>
                <w:rFonts w:ascii="Arial" w:hAnsi="Arial" w:cs="Arial"/>
              </w:rPr>
            </w:pPr>
            <w:r w:rsidRPr="00085FBA">
              <w:rPr>
                <w:rFonts w:ascii="Arial" w:hAnsi="Arial" w:cs="Arial"/>
              </w:rPr>
              <w:t>Camarón pacotilla</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0AFF1B48"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AD39780"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DE10FBE" w14:textId="77777777" w:rsidR="00096EBA" w:rsidRPr="00085FBA" w:rsidRDefault="00096EBA" w:rsidP="0036552E">
            <w:pPr>
              <w:rPr>
                <w:rFonts w:ascii="Arial" w:hAnsi="Arial" w:cs="Arial"/>
              </w:rPr>
            </w:pPr>
            <w:r w:rsidRPr="00085FBA">
              <w:rPr>
                <w:rFonts w:ascii="Arial" w:hAnsi="Arial" w:cs="Arial"/>
              </w:rPr>
              <w:t>142</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0E25A01A" w14:textId="77777777" w:rsidR="00096EBA" w:rsidRPr="00085FBA" w:rsidRDefault="00096EBA" w:rsidP="0036552E">
            <w:pPr>
              <w:rPr>
                <w:rFonts w:ascii="Arial" w:hAnsi="Arial" w:cs="Arial"/>
              </w:rPr>
            </w:pPr>
            <w:r w:rsidRPr="00085FBA">
              <w:rPr>
                <w:rFonts w:ascii="Arial" w:hAnsi="Arial" w:cs="Arial"/>
              </w:rPr>
              <w:t>Camarón mawil o acamaya</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547BC223"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53D9CFB"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267DABA" w14:textId="77777777" w:rsidR="00096EBA" w:rsidRPr="00085FBA" w:rsidRDefault="00096EBA" w:rsidP="0036552E">
            <w:pPr>
              <w:rPr>
                <w:rFonts w:ascii="Arial" w:hAnsi="Arial" w:cs="Arial"/>
              </w:rPr>
            </w:pPr>
            <w:r w:rsidRPr="00085FBA">
              <w:rPr>
                <w:rFonts w:ascii="Arial" w:hAnsi="Arial" w:cs="Arial"/>
              </w:rPr>
              <w:t>143</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353EC127" w14:textId="77777777" w:rsidR="00096EBA" w:rsidRPr="00085FBA" w:rsidRDefault="00096EBA" w:rsidP="0036552E">
            <w:pPr>
              <w:rPr>
                <w:rFonts w:ascii="Arial" w:hAnsi="Arial" w:cs="Arial"/>
              </w:rPr>
            </w:pPr>
            <w:r w:rsidRPr="00085FBA">
              <w:rPr>
                <w:rFonts w:ascii="Arial" w:hAnsi="Arial" w:cs="Arial"/>
              </w:rPr>
              <w:t>Surimi</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4384B5C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8AF424F" w14:textId="77777777" w:rsidTr="0036552E">
        <w:trPr>
          <w:trHeight w:val="255"/>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center"/>
            <w:hideMark/>
          </w:tcPr>
          <w:p w14:paraId="37BC2A4B" w14:textId="77777777" w:rsidR="00096EBA" w:rsidRPr="00085FBA" w:rsidRDefault="00096EBA" w:rsidP="0036552E">
            <w:pPr>
              <w:autoSpaceDN w:val="0"/>
              <w:jc w:val="center"/>
              <w:rPr>
                <w:rFonts w:ascii="Arial" w:hAnsi="Arial" w:cs="Arial"/>
                <w:b/>
                <w:bCs/>
              </w:rPr>
            </w:pPr>
            <w:r w:rsidRPr="00085FBA">
              <w:rPr>
                <w:rFonts w:ascii="Arial" w:hAnsi="Arial" w:cs="Arial"/>
                <w:b/>
                <w:bCs/>
              </w:rPr>
              <w:t>Productos perecederos. Pan y tortilla</w:t>
            </w:r>
          </w:p>
        </w:tc>
      </w:tr>
      <w:tr w:rsidR="00096EBA" w:rsidRPr="00085FBA" w14:paraId="6314237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68F99FC" w14:textId="77777777" w:rsidR="00096EBA" w:rsidRPr="00085FBA" w:rsidRDefault="00096EBA" w:rsidP="0036552E">
            <w:pPr>
              <w:rPr>
                <w:rFonts w:ascii="Arial" w:hAnsi="Arial" w:cs="Arial"/>
              </w:rPr>
            </w:pPr>
            <w:r w:rsidRPr="00085FBA">
              <w:rPr>
                <w:rFonts w:ascii="Arial" w:hAnsi="Arial" w:cs="Arial"/>
              </w:rPr>
              <w:t>144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E12FE63" w14:textId="77777777" w:rsidR="00096EBA" w:rsidRPr="00085FBA" w:rsidRDefault="00096EBA" w:rsidP="0036552E">
            <w:pPr>
              <w:rPr>
                <w:rFonts w:ascii="Arial" w:hAnsi="Arial" w:cs="Arial"/>
              </w:rPr>
            </w:pPr>
            <w:r w:rsidRPr="00085FBA">
              <w:rPr>
                <w:rFonts w:ascii="Arial" w:hAnsi="Arial" w:cs="Arial"/>
              </w:rPr>
              <w:t>Bolillo, telera, chapata o bollo de 40 gramos por pieza de harina blanca o integral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9B5EB63"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BD178B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6A222D1" w14:textId="77777777" w:rsidR="00096EBA" w:rsidRPr="00085FBA" w:rsidRDefault="00096EBA" w:rsidP="0036552E">
            <w:pPr>
              <w:rPr>
                <w:rFonts w:ascii="Arial" w:hAnsi="Arial" w:cs="Arial"/>
              </w:rPr>
            </w:pPr>
            <w:r w:rsidRPr="00085FBA">
              <w:rPr>
                <w:rFonts w:ascii="Arial" w:hAnsi="Arial" w:cs="Arial"/>
              </w:rPr>
              <w:t>145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51E6C70" w14:textId="77777777" w:rsidR="00096EBA" w:rsidRPr="00085FBA" w:rsidRDefault="00096EBA" w:rsidP="0036552E">
            <w:pPr>
              <w:rPr>
                <w:rFonts w:ascii="Arial" w:hAnsi="Arial" w:cs="Arial"/>
              </w:rPr>
            </w:pPr>
            <w:r w:rsidRPr="00085FBA">
              <w:rPr>
                <w:rFonts w:ascii="Arial" w:hAnsi="Arial" w:cs="Arial"/>
              </w:rPr>
              <w:t>Pasta hojaldrada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B32ED9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5EBA42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E1113E5" w14:textId="77777777" w:rsidR="00096EBA" w:rsidRPr="00085FBA" w:rsidRDefault="00096EBA" w:rsidP="0036552E">
            <w:pPr>
              <w:rPr>
                <w:rFonts w:ascii="Arial" w:hAnsi="Arial" w:cs="Arial"/>
              </w:rPr>
            </w:pPr>
            <w:r w:rsidRPr="00085FBA">
              <w:rPr>
                <w:rFonts w:ascii="Arial" w:hAnsi="Arial" w:cs="Arial"/>
              </w:rPr>
              <w:t>146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03504FF" w14:textId="77777777" w:rsidR="00096EBA" w:rsidRPr="00085FBA" w:rsidRDefault="00096EBA" w:rsidP="0036552E">
            <w:pPr>
              <w:rPr>
                <w:rFonts w:ascii="Arial" w:hAnsi="Arial" w:cs="Arial"/>
              </w:rPr>
            </w:pPr>
            <w:r w:rsidRPr="00085FBA">
              <w:rPr>
                <w:rFonts w:ascii="Arial" w:hAnsi="Arial" w:cs="Arial"/>
              </w:rPr>
              <w:t>Masa de maíz</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D0D6514"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902005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C06528D" w14:textId="77777777" w:rsidR="00096EBA" w:rsidRPr="00085FBA" w:rsidRDefault="00096EBA" w:rsidP="0036552E">
            <w:pPr>
              <w:rPr>
                <w:rFonts w:ascii="Arial" w:hAnsi="Arial" w:cs="Arial"/>
              </w:rPr>
            </w:pPr>
            <w:r w:rsidRPr="00085FBA">
              <w:rPr>
                <w:rFonts w:ascii="Arial" w:hAnsi="Arial" w:cs="Arial"/>
              </w:rPr>
              <w:t>147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999BCE5" w14:textId="77777777" w:rsidR="00096EBA" w:rsidRPr="00085FBA" w:rsidRDefault="00096EBA" w:rsidP="0036552E">
            <w:pPr>
              <w:rPr>
                <w:rFonts w:ascii="Arial" w:hAnsi="Arial" w:cs="Arial"/>
              </w:rPr>
            </w:pPr>
            <w:r w:rsidRPr="00085FBA">
              <w:rPr>
                <w:rFonts w:ascii="Arial" w:hAnsi="Arial" w:cs="Arial"/>
              </w:rPr>
              <w:t>Masa para pizza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9F07694"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57435C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CD46ECF" w14:textId="77777777" w:rsidR="00096EBA" w:rsidRPr="00085FBA" w:rsidRDefault="00096EBA" w:rsidP="0036552E">
            <w:pPr>
              <w:rPr>
                <w:rFonts w:ascii="Arial" w:hAnsi="Arial" w:cs="Arial"/>
              </w:rPr>
            </w:pPr>
            <w:r w:rsidRPr="00085FBA">
              <w:rPr>
                <w:rFonts w:ascii="Arial" w:hAnsi="Arial" w:cs="Arial"/>
              </w:rPr>
              <w:t>148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CABED89" w14:textId="77777777" w:rsidR="00096EBA" w:rsidRPr="00085FBA" w:rsidRDefault="00096EBA" w:rsidP="0036552E">
            <w:pPr>
              <w:rPr>
                <w:rFonts w:ascii="Arial" w:hAnsi="Arial" w:cs="Arial"/>
              </w:rPr>
            </w:pPr>
            <w:r w:rsidRPr="00085FBA">
              <w:rPr>
                <w:rFonts w:ascii="Arial" w:hAnsi="Arial" w:cs="Arial"/>
              </w:rPr>
              <w:t>Tortilla de maíz</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AC4A82A"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E20161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6405AD4" w14:textId="77777777" w:rsidR="00096EBA" w:rsidRPr="00085FBA" w:rsidRDefault="00096EBA" w:rsidP="0036552E">
            <w:pPr>
              <w:rPr>
                <w:rFonts w:ascii="Arial" w:hAnsi="Arial" w:cs="Arial"/>
              </w:rPr>
            </w:pPr>
            <w:r w:rsidRPr="00085FBA">
              <w:rPr>
                <w:rFonts w:ascii="Arial" w:hAnsi="Arial" w:cs="Arial"/>
              </w:rPr>
              <w:t>149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DE945B2" w14:textId="77777777" w:rsidR="00096EBA" w:rsidRPr="00085FBA" w:rsidRDefault="00096EBA" w:rsidP="0036552E">
            <w:pPr>
              <w:rPr>
                <w:rFonts w:ascii="Arial" w:hAnsi="Arial" w:cs="Arial"/>
              </w:rPr>
            </w:pPr>
            <w:r w:rsidRPr="00085FBA">
              <w:rPr>
                <w:rFonts w:ascii="Arial" w:hAnsi="Arial" w:cs="Arial"/>
              </w:rPr>
              <w:t>Tortilla de harina de trigo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923668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A477082"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FFD39AA" w14:textId="77777777" w:rsidR="00096EBA" w:rsidRPr="00085FBA" w:rsidRDefault="00096EBA" w:rsidP="0036552E">
            <w:pPr>
              <w:rPr>
                <w:rFonts w:ascii="Arial" w:hAnsi="Arial" w:cs="Arial"/>
              </w:rPr>
            </w:pPr>
            <w:r w:rsidRPr="00085FBA">
              <w:rPr>
                <w:rFonts w:ascii="Arial" w:hAnsi="Arial" w:cs="Arial"/>
              </w:rPr>
              <w:t>150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09A1497" w14:textId="77777777" w:rsidR="00096EBA" w:rsidRPr="00085FBA" w:rsidRDefault="00096EBA" w:rsidP="0036552E">
            <w:pPr>
              <w:rPr>
                <w:rFonts w:ascii="Arial" w:hAnsi="Arial" w:cs="Arial"/>
              </w:rPr>
            </w:pPr>
            <w:r w:rsidRPr="00085FBA">
              <w:rPr>
                <w:rFonts w:ascii="Arial" w:hAnsi="Arial" w:cs="Arial"/>
              </w:rPr>
              <w:t>Tortilla para flautas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2149291"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3B194A7" w14:textId="77777777" w:rsidTr="0036552E">
        <w:trPr>
          <w:trHeight w:val="255"/>
          <w:jc w:val="center"/>
        </w:trPr>
        <w:tc>
          <w:tcPr>
            <w:tcW w:w="7933" w:type="dxa"/>
            <w:gridSpan w:val="5"/>
            <w:tcBorders>
              <w:top w:val="nil"/>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51B40F08" w14:textId="77777777" w:rsidR="00096EBA" w:rsidRPr="00085FBA" w:rsidRDefault="00096EBA" w:rsidP="0036552E">
            <w:pPr>
              <w:jc w:val="center"/>
              <w:rPr>
                <w:rFonts w:ascii="Arial" w:hAnsi="Arial" w:cs="Arial"/>
              </w:rPr>
            </w:pPr>
            <w:r w:rsidRPr="00085FBA">
              <w:rPr>
                <w:rFonts w:ascii="Arial" w:hAnsi="Arial" w:cs="Arial"/>
                <w:b/>
                <w:bCs/>
              </w:rPr>
              <w:t>Productos no perecederos. Abarrotes, semillas y granos.</w:t>
            </w:r>
          </w:p>
        </w:tc>
      </w:tr>
      <w:tr w:rsidR="00096EBA" w:rsidRPr="00085FBA" w14:paraId="074E2A9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EA08FFA" w14:textId="77777777" w:rsidR="00096EBA" w:rsidRPr="00085FBA" w:rsidRDefault="00096EBA" w:rsidP="0036552E">
            <w:pPr>
              <w:rPr>
                <w:rFonts w:ascii="Arial" w:hAnsi="Arial" w:cs="Arial"/>
              </w:rPr>
            </w:pPr>
            <w:r w:rsidRPr="00085FBA">
              <w:rPr>
                <w:rFonts w:ascii="Arial" w:hAnsi="Arial" w:cs="Arial"/>
              </w:rPr>
              <w:lastRenderedPageBreak/>
              <w:t>151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0C04456" w14:textId="77777777" w:rsidR="00096EBA" w:rsidRPr="00085FBA" w:rsidRDefault="00096EBA" w:rsidP="0036552E">
            <w:pPr>
              <w:rPr>
                <w:rFonts w:ascii="Arial" w:hAnsi="Arial" w:cs="Arial"/>
              </w:rPr>
            </w:pPr>
            <w:r w:rsidRPr="00085FBA">
              <w:rPr>
                <w:rFonts w:ascii="Arial" w:hAnsi="Arial" w:cs="Arial"/>
              </w:rPr>
              <w:t>Fríjol bayo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B0A5AE6" w14:textId="77777777" w:rsidR="00096EBA" w:rsidRPr="00085FBA" w:rsidRDefault="00096EBA" w:rsidP="0036552E">
            <w:pPr>
              <w:rPr>
                <w:rFonts w:ascii="Arial" w:hAnsi="Arial" w:cs="Arial"/>
              </w:rPr>
            </w:pPr>
            <w:r w:rsidRPr="00085FBA">
              <w:rPr>
                <w:rFonts w:ascii="Arial" w:hAnsi="Arial" w:cs="Arial"/>
              </w:rPr>
              <w:t>Morelos o Verde Valle o El Fresno</w:t>
            </w:r>
          </w:p>
        </w:tc>
      </w:tr>
      <w:tr w:rsidR="00096EBA" w:rsidRPr="00085FBA" w14:paraId="1802F47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CC47343" w14:textId="77777777" w:rsidR="00096EBA" w:rsidRPr="00085FBA" w:rsidRDefault="00096EBA" w:rsidP="0036552E">
            <w:pPr>
              <w:rPr>
                <w:rFonts w:ascii="Arial" w:hAnsi="Arial" w:cs="Arial"/>
              </w:rPr>
            </w:pPr>
            <w:r w:rsidRPr="00085FBA">
              <w:rPr>
                <w:rFonts w:ascii="Arial" w:hAnsi="Arial" w:cs="Arial"/>
              </w:rPr>
              <w:t>152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786C912" w14:textId="77777777" w:rsidR="00096EBA" w:rsidRPr="00085FBA" w:rsidRDefault="00096EBA" w:rsidP="0036552E">
            <w:pPr>
              <w:rPr>
                <w:rFonts w:ascii="Arial" w:hAnsi="Arial" w:cs="Arial"/>
              </w:rPr>
            </w:pPr>
            <w:r w:rsidRPr="00085FBA">
              <w:rPr>
                <w:rFonts w:ascii="Arial" w:hAnsi="Arial" w:cs="Arial"/>
              </w:rPr>
              <w:t>Fríjol negro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8DCC1C9" w14:textId="77777777" w:rsidR="00096EBA" w:rsidRPr="00085FBA" w:rsidRDefault="00096EBA" w:rsidP="0036552E">
            <w:pPr>
              <w:rPr>
                <w:rFonts w:ascii="Arial" w:hAnsi="Arial" w:cs="Arial"/>
              </w:rPr>
            </w:pPr>
            <w:r w:rsidRPr="00085FBA">
              <w:rPr>
                <w:rFonts w:ascii="Arial" w:hAnsi="Arial" w:cs="Arial"/>
              </w:rPr>
              <w:t>Morelos o Verde Valle o El Fresno</w:t>
            </w:r>
          </w:p>
        </w:tc>
      </w:tr>
      <w:tr w:rsidR="00096EBA" w:rsidRPr="00085FBA" w14:paraId="35ED74E3" w14:textId="77777777" w:rsidTr="0036552E">
        <w:trPr>
          <w:trHeight w:val="416"/>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4686446" w14:textId="77777777" w:rsidR="00096EBA" w:rsidRPr="00085FBA" w:rsidRDefault="00096EBA" w:rsidP="0036552E">
            <w:pPr>
              <w:rPr>
                <w:rFonts w:ascii="Arial" w:hAnsi="Arial" w:cs="Arial"/>
              </w:rPr>
            </w:pPr>
            <w:r w:rsidRPr="00085FBA">
              <w:rPr>
                <w:rFonts w:ascii="Arial" w:hAnsi="Arial" w:cs="Arial"/>
              </w:rPr>
              <w:t>153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3DBA75F" w14:textId="77777777" w:rsidR="00096EBA" w:rsidRPr="00085FBA" w:rsidRDefault="00096EBA" w:rsidP="0036552E">
            <w:pPr>
              <w:rPr>
                <w:rFonts w:ascii="Arial" w:hAnsi="Arial" w:cs="Arial"/>
              </w:rPr>
            </w:pPr>
            <w:r w:rsidRPr="00085FBA">
              <w:rPr>
                <w:rFonts w:ascii="Arial" w:hAnsi="Arial" w:cs="Arial"/>
              </w:rPr>
              <w:t>Arroz</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CB0CE76" w14:textId="77777777" w:rsidR="00096EBA" w:rsidRPr="00085FBA" w:rsidRDefault="00096EBA" w:rsidP="0036552E">
            <w:pPr>
              <w:rPr>
                <w:rFonts w:ascii="Arial" w:hAnsi="Arial" w:cs="Arial"/>
              </w:rPr>
            </w:pPr>
            <w:r w:rsidRPr="00085FBA">
              <w:rPr>
                <w:rFonts w:ascii="Arial" w:hAnsi="Arial" w:cs="Arial"/>
              </w:rPr>
              <w:t>Verde Valle o Morelos o El Fresno</w:t>
            </w:r>
          </w:p>
        </w:tc>
      </w:tr>
      <w:tr w:rsidR="00096EBA" w:rsidRPr="00085FBA" w14:paraId="7B55588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1A9F125" w14:textId="77777777" w:rsidR="00096EBA" w:rsidRPr="00085FBA" w:rsidRDefault="00096EBA" w:rsidP="0036552E">
            <w:pPr>
              <w:rPr>
                <w:rFonts w:ascii="Arial" w:hAnsi="Arial" w:cs="Arial"/>
              </w:rPr>
            </w:pPr>
            <w:r w:rsidRPr="00085FBA">
              <w:rPr>
                <w:rFonts w:ascii="Arial" w:hAnsi="Arial" w:cs="Arial"/>
              </w:rPr>
              <w:t>154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F94F9A0" w14:textId="77777777" w:rsidR="00096EBA" w:rsidRPr="00085FBA" w:rsidRDefault="00096EBA" w:rsidP="0036552E">
            <w:pPr>
              <w:rPr>
                <w:rFonts w:ascii="Arial" w:hAnsi="Arial" w:cs="Arial"/>
              </w:rPr>
            </w:pPr>
            <w:r w:rsidRPr="00085FBA">
              <w:rPr>
                <w:rFonts w:ascii="Arial" w:hAnsi="Arial" w:cs="Arial"/>
              </w:rPr>
              <w:t>Haba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139393B" w14:textId="77777777" w:rsidR="00096EBA" w:rsidRPr="00085FBA" w:rsidRDefault="00096EBA" w:rsidP="0036552E">
            <w:pPr>
              <w:rPr>
                <w:rFonts w:ascii="Arial" w:hAnsi="Arial" w:cs="Arial"/>
              </w:rPr>
            </w:pPr>
            <w:r w:rsidRPr="00085FBA">
              <w:rPr>
                <w:rFonts w:ascii="Arial" w:hAnsi="Arial" w:cs="Arial"/>
              </w:rPr>
              <w:t>Morelos o Verde Valle o El Fresno</w:t>
            </w:r>
          </w:p>
        </w:tc>
      </w:tr>
      <w:tr w:rsidR="00096EBA" w:rsidRPr="00085FBA" w14:paraId="5A3F6D3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43354C5" w14:textId="77777777" w:rsidR="00096EBA" w:rsidRPr="00085FBA" w:rsidRDefault="00096EBA" w:rsidP="0036552E">
            <w:pPr>
              <w:rPr>
                <w:rFonts w:ascii="Arial" w:hAnsi="Arial" w:cs="Arial"/>
              </w:rPr>
            </w:pPr>
            <w:r w:rsidRPr="00085FBA">
              <w:rPr>
                <w:rFonts w:ascii="Arial" w:hAnsi="Arial" w:cs="Arial"/>
              </w:rPr>
              <w:t>155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047D5EC" w14:textId="77777777" w:rsidR="00096EBA" w:rsidRPr="00085FBA" w:rsidRDefault="00096EBA" w:rsidP="0036552E">
            <w:pPr>
              <w:rPr>
                <w:rFonts w:ascii="Arial" w:hAnsi="Arial" w:cs="Arial"/>
              </w:rPr>
            </w:pPr>
            <w:r w:rsidRPr="00085FBA">
              <w:rPr>
                <w:rFonts w:ascii="Arial" w:hAnsi="Arial" w:cs="Arial"/>
              </w:rPr>
              <w:t>Lenteja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EE675BC" w14:textId="77777777" w:rsidR="00096EBA" w:rsidRPr="00085FBA" w:rsidRDefault="00096EBA" w:rsidP="0036552E">
            <w:pPr>
              <w:rPr>
                <w:rFonts w:ascii="Arial" w:hAnsi="Arial" w:cs="Arial"/>
              </w:rPr>
            </w:pPr>
            <w:r w:rsidRPr="00085FBA">
              <w:rPr>
                <w:rFonts w:ascii="Arial" w:hAnsi="Arial" w:cs="Arial"/>
              </w:rPr>
              <w:t>Morelos o Verde Valle o El Fresno</w:t>
            </w:r>
          </w:p>
        </w:tc>
      </w:tr>
      <w:tr w:rsidR="00096EBA" w:rsidRPr="00085FBA" w14:paraId="260DA19A"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E4D8822" w14:textId="77777777" w:rsidR="00096EBA" w:rsidRPr="00085FBA" w:rsidRDefault="00096EBA" w:rsidP="0036552E">
            <w:pPr>
              <w:rPr>
                <w:rFonts w:ascii="Arial" w:hAnsi="Arial" w:cs="Arial"/>
              </w:rPr>
            </w:pPr>
            <w:r w:rsidRPr="00085FBA">
              <w:rPr>
                <w:rFonts w:ascii="Arial" w:hAnsi="Arial" w:cs="Arial"/>
              </w:rPr>
              <w:t>156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F6C6030" w14:textId="77777777" w:rsidR="00096EBA" w:rsidRPr="00085FBA" w:rsidRDefault="00096EBA" w:rsidP="0036552E">
            <w:pPr>
              <w:rPr>
                <w:rFonts w:ascii="Arial" w:hAnsi="Arial" w:cs="Arial"/>
              </w:rPr>
            </w:pPr>
            <w:r w:rsidRPr="00085FBA">
              <w:rPr>
                <w:rFonts w:ascii="Arial" w:hAnsi="Arial" w:cs="Arial"/>
              </w:rPr>
              <w:t>Alubia chica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BB2D120" w14:textId="77777777" w:rsidR="00096EBA" w:rsidRPr="00085FBA" w:rsidRDefault="00096EBA" w:rsidP="0036552E">
            <w:pPr>
              <w:rPr>
                <w:rFonts w:ascii="Arial" w:hAnsi="Arial" w:cs="Arial"/>
              </w:rPr>
            </w:pPr>
            <w:r w:rsidRPr="00085FBA">
              <w:rPr>
                <w:rFonts w:ascii="Arial" w:hAnsi="Arial" w:cs="Arial"/>
              </w:rPr>
              <w:t>Morelos o Verde Valle o El Fresno</w:t>
            </w:r>
          </w:p>
        </w:tc>
      </w:tr>
      <w:tr w:rsidR="00096EBA" w:rsidRPr="00085FBA" w14:paraId="14A3934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3FD56C7" w14:textId="77777777" w:rsidR="00096EBA" w:rsidRPr="00085FBA" w:rsidRDefault="00096EBA" w:rsidP="0036552E">
            <w:pPr>
              <w:rPr>
                <w:rFonts w:ascii="Arial" w:hAnsi="Arial" w:cs="Arial"/>
              </w:rPr>
            </w:pPr>
            <w:r w:rsidRPr="00085FBA">
              <w:rPr>
                <w:rFonts w:ascii="Arial" w:hAnsi="Arial" w:cs="Arial"/>
              </w:rPr>
              <w:t>157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8F6F538" w14:textId="77777777" w:rsidR="00096EBA" w:rsidRPr="00085FBA" w:rsidRDefault="00096EBA" w:rsidP="0036552E">
            <w:pPr>
              <w:rPr>
                <w:rFonts w:ascii="Arial" w:hAnsi="Arial" w:cs="Arial"/>
              </w:rPr>
            </w:pPr>
            <w:r w:rsidRPr="00085FBA">
              <w:rPr>
                <w:rFonts w:ascii="Arial" w:hAnsi="Arial" w:cs="Arial"/>
              </w:rPr>
              <w:t>Garbanzo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52A58F6" w14:textId="77777777" w:rsidR="00096EBA" w:rsidRPr="00085FBA" w:rsidRDefault="00096EBA" w:rsidP="0036552E">
            <w:pPr>
              <w:rPr>
                <w:rFonts w:ascii="Arial" w:hAnsi="Arial" w:cs="Arial"/>
              </w:rPr>
            </w:pPr>
            <w:r w:rsidRPr="00085FBA">
              <w:rPr>
                <w:rFonts w:ascii="Arial" w:hAnsi="Arial" w:cs="Arial"/>
              </w:rPr>
              <w:t>Morelos o Verde Valle o El Fresno</w:t>
            </w:r>
          </w:p>
        </w:tc>
      </w:tr>
      <w:tr w:rsidR="00096EBA" w:rsidRPr="00085FBA" w14:paraId="263ADF6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255262A" w14:textId="77777777" w:rsidR="00096EBA" w:rsidRPr="00085FBA" w:rsidRDefault="00096EBA" w:rsidP="0036552E">
            <w:pPr>
              <w:rPr>
                <w:rFonts w:ascii="Arial" w:hAnsi="Arial" w:cs="Arial"/>
              </w:rPr>
            </w:pPr>
            <w:r w:rsidRPr="00085FBA">
              <w:rPr>
                <w:rFonts w:ascii="Arial" w:hAnsi="Arial" w:cs="Arial"/>
              </w:rPr>
              <w:t>158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7A5F544" w14:textId="77777777" w:rsidR="00096EBA" w:rsidRPr="00085FBA" w:rsidRDefault="00096EBA" w:rsidP="0036552E">
            <w:pPr>
              <w:rPr>
                <w:rFonts w:ascii="Arial" w:hAnsi="Arial" w:cs="Arial"/>
              </w:rPr>
            </w:pPr>
            <w:r w:rsidRPr="00085FBA">
              <w:rPr>
                <w:rFonts w:ascii="Arial" w:hAnsi="Arial" w:cs="Arial"/>
              </w:rPr>
              <w:t>Avena (hojuela)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4BF3401" w14:textId="77777777" w:rsidR="00096EBA" w:rsidRPr="00085FBA" w:rsidRDefault="00096EBA" w:rsidP="0036552E">
            <w:pPr>
              <w:rPr>
                <w:rFonts w:ascii="Arial" w:hAnsi="Arial" w:cs="Arial"/>
              </w:rPr>
            </w:pPr>
            <w:r w:rsidRPr="00085FBA">
              <w:rPr>
                <w:rFonts w:ascii="Arial" w:hAnsi="Arial" w:cs="Arial"/>
              </w:rPr>
              <w:t>Quaker</w:t>
            </w:r>
          </w:p>
        </w:tc>
      </w:tr>
      <w:tr w:rsidR="00096EBA" w:rsidRPr="00085FBA" w14:paraId="6083B18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B9978D7" w14:textId="77777777" w:rsidR="00096EBA" w:rsidRPr="00085FBA" w:rsidRDefault="00096EBA" w:rsidP="0036552E">
            <w:pPr>
              <w:rPr>
                <w:rFonts w:ascii="Arial" w:hAnsi="Arial" w:cs="Arial"/>
              </w:rPr>
            </w:pPr>
            <w:r w:rsidRPr="00085FBA">
              <w:rPr>
                <w:rFonts w:ascii="Arial" w:hAnsi="Arial" w:cs="Arial"/>
              </w:rPr>
              <w:t>159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9BDA4B4" w14:textId="77777777" w:rsidR="00096EBA" w:rsidRPr="00085FBA" w:rsidRDefault="00096EBA" w:rsidP="0036552E">
            <w:pPr>
              <w:rPr>
                <w:rFonts w:ascii="Arial" w:hAnsi="Arial" w:cs="Arial"/>
              </w:rPr>
            </w:pPr>
            <w:r w:rsidRPr="00085FBA">
              <w:rPr>
                <w:rFonts w:ascii="Arial" w:hAnsi="Arial" w:cs="Arial"/>
              </w:rPr>
              <w:t>Chile ancho de primera seleccionado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4B6443A3"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347AB61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73EAF22" w14:textId="77777777" w:rsidR="00096EBA" w:rsidRPr="00085FBA" w:rsidRDefault="00096EBA" w:rsidP="0036552E">
            <w:pPr>
              <w:rPr>
                <w:rFonts w:ascii="Arial" w:hAnsi="Arial" w:cs="Arial"/>
              </w:rPr>
            </w:pPr>
            <w:r w:rsidRPr="00085FBA">
              <w:rPr>
                <w:rFonts w:ascii="Arial" w:hAnsi="Arial" w:cs="Arial"/>
              </w:rPr>
              <w:t>160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AD1876F" w14:textId="77777777" w:rsidR="00096EBA" w:rsidRPr="00085FBA" w:rsidRDefault="00096EBA" w:rsidP="0036552E">
            <w:pPr>
              <w:rPr>
                <w:rFonts w:ascii="Arial" w:hAnsi="Arial" w:cs="Arial"/>
              </w:rPr>
            </w:pPr>
            <w:r w:rsidRPr="00085FBA">
              <w:rPr>
                <w:rFonts w:ascii="Arial" w:hAnsi="Arial" w:cs="Arial"/>
              </w:rPr>
              <w:t>Chile cascabel de primera seleccionado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5345B698"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11645EA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2A783A3" w14:textId="77777777" w:rsidR="00096EBA" w:rsidRPr="00085FBA" w:rsidRDefault="00096EBA" w:rsidP="0036552E">
            <w:pPr>
              <w:rPr>
                <w:rFonts w:ascii="Arial" w:hAnsi="Arial" w:cs="Arial"/>
              </w:rPr>
            </w:pPr>
            <w:r w:rsidRPr="00085FBA">
              <w:rPr>
                <w:rFonts w:ascii="Arial" w:hAnsi="Arial" w:cs="Arial"/>
              </w:rPr>
              <w:t>161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F71FFC5" w14:textId="77777777" w:rsidR="00096EBA" w:rsidRPr="00085FBA" w:rsidRDefault="00096EBA" w:rsidP="0036552E">
            <w:pPr>
              <w:rPr>
                <w:rFonts w:ascii="Arial" w:hAnsi="Arial" w:cs="Arial"/>
              </w:rPr>
            </w:pPr>
            <w:r w:rsidRPr="00085FBA">
              <w:rPr>
                <w:rFonts w:ascii="Arial" w:hAnsi="Arial" w:cs="Arial"/>
              </w:rPr>
              <w:t>Chile chipotle de primera seleccionado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636E168F"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521CDD1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2907D1E" w14:textId="77777777" w:rsidR="00096EBA" w:rsidRPr="00085FBA" w:rsidRDefault="00096EBA" w:rsidP="0036552E">
            <w:pPr>
              <w:rPr>
                <w:rFonts w:ascii="Arial" w:hAnsi="Arial" w:cs="Arial"/>
              </w:rPr>
            </w:pPr>
            <w:r w:rsidRPr="00085FBA">
              <w:rPr>
                <w:rFonts w:ascii="Arial" w:hAnsi="Arial" w:cs="Arial"/>
              </w:rPr>
              <w:t>162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C1CCE2E" w14:textId="77777777" w:rsidR="00096EBA" w:rsidRPr="00085FBA" w:rsidRDefault="00096EBA" w:rsidP="0036552E">
            <w:pPr>
              <w:rPr>
                <w:rFonts w:ascii="Arial" w:hAnsi="Arial" w:cs="Arial"/>
              </w:rPr>
            </w:pPr>
            <w:r w:rsidRPr="00085FBA">
              <w:rPr>
                <w:rFonts w:ascii="Arial" w:hAnsi="Arial" w:cs="Arial"/>
              </w:rPr>
              <w:t>Chile de árbol de primera seleccionado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481E6BDD"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4AB11D5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85BADF4" w14:textId="77777777" w:rsidR="00096EBA" w:rsidRPr="00085FBA" w:rsidRDefault="00096EBA" w:rsidP="0036552E">
            <w:pPr>
              <w:rPr>
                <w:rFonts w:ascii="Arial" w:hAnsi="Arial" w:cs="Arial"/>
              </w:rPr>
            </w:pPr>
            <w:r w:rsidRPr="00085FBA">
              <w:rPr>
                <w:rFonts w:ascii="Arial" w:hAnsi="Arial" w:cs="Arial"/>
              </w:rPr>
              <w:t>163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02D2C41" w14:textId="77777777" w:rsidR="00096EBA" w:rsidRPr="00085FBA" w:rsidRDefault="00096EBA" w:rsidP="0036552E">
            <w:pPr>
              <w:rPr>
                <w:rFonts w:ascii="Arial" w:hAnsi="Arial" w:cs="Arial"/>
              </w:rPr>
            </w:pPr>
            <w:r w:rsidRPr="00085FBA">
              <w:rPr>
                <w:rFonts w:ascii="Arial" w:hAnsi="Arial" w:cs="Arial"/>
              </w:rPr>
              <w:t>Chile guajillo de primera seleccionado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50077F72"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2ED8DF6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7BF8626" w14:textId="77777777" w:rsidR="00096EBA" w:rsidRPr="00085FBA" w:rsidRDefault="00096EBA" w:rsidP="0036552E">
            <w:pPr>
              <w:rPr>
                <w:rFonts w:ascii="Arial" w:hAnsi="Arial" w:cs="Arial"/>
              </w:rPr>
            </w:pPr>
            <w:r w:rsidRPr="00085FBA">
              <w:rPr>
                <w:rFonts w:ascii="Arial" w:hAnsi="Arial" w:cs="Arial"/>
              </w:rPr>
              <w:t>164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98A16BA" w14:textId="77777777" w:rsidR="00096EBA" w:rsidRPr="00085FBA" w:rsidRDefault="00096EBA" w:rsidP="0036552E">
            <w:pPr>
              <w:rPr>
                <w:rFonts w:ascii="Arial" w:hAnsi="Arial" w:cs="Arial"/>
              </w:rPr>
            </w:pPr>
            <w:r w:rsidRPr="00085FBA">
              <w:rPr>
                <w:rFonts w:ascii="Arial" w:hAnsi="Arial" w:cs="Arial"/>
              </w:rPr>
              <w:t>Chile morita de primera seleccionado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2196BCE2"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1C1BF162"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0FE4555" w14:textId="77777777" w:rsidR="00096EBA" w:rsidRPr="00085FBA" w:rsidRDefault="00096EBA" w:rsidP="0036552E">
            <w:pPr>
              <w:rPr>
                <w:rFonts w:ascii="Arial" w:hAnsi="Arial" w:cs="Arial"/>
              </w:rPr>
            </w:pPr>
            <w:r w:rsidRPr="00085FBA">
              <w:rPr>
                <w:rFonts w:ascii="Arial" w:hAnsi="Arial" w:cs="Arial"/>
              </w:rPr>
              <w:t>165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5B6B774" w14:textId="77777777" w:rsidR="00096EBA" w:rsidRPr="00085FBA" w:rsidRDefault="00096EBA" w:rsidP="0036552E">
            <w:pPr>
              <w:rPr>
                <w:rFonts w:ascii="Arial" w:hAnsi="Arial" w:cs="Arial"/>
              </w:rPr>
            </w:pPr>
            <w:r w:rsidRPr="00085FBA">
              <w:rPr>
                <w:rFonts w:ascii="Arial" w:hAnsi="Arial" w:cs="Arial"/>
              </w:rPr>
              <w:t>Chile pasilla de primera seleccionado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0DA8B45C"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1C8F698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7080CC6" w14:textId="77777777" w:rsidR="00096EBA" w:rsidRPr="00085FBA" w:rsidRDefault="00096EBA" w:rsidP="0036552E">
            <w:pPr>
              <w:rPr>
                <w:rFonts w:ascii="Arial" w:hAnsi="Arial" w:cs="Arial"/>
              </w:rPr>
            </w:pPr>
            <w:r w:rsidRPr="00085FBA">
              <w:rPr>
                <w:rFonts w:ascii="Arial" w:hAnsi="Arial" w:cs="Arial"/>
              </w:rPr>
              <w:t>166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ADEEF69" w14:textId="77777777" w:rsidR="00096EBA" w:rsidRPr="00085FBA" w:rsidRDefault="00096EBA" w:rsidP="0036552E">
            <w:pPr>
              <w:rPr>
                <w:rFonts w:ascii="Arial" w:hAnsi="Arial" w:cs="Arial"/>
              </w:rPr>
            </w:pPr>
            <w:r w:rsidRPr="00085FBA">
              <w:rPr>
                <w:rFonts w:ascii="Arial" w:hAnsi="Arial" w:cs="Arial"/>
              </w:rPr>
              <w:t>Chile piquín en polvo de primera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25933CC7"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6387039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4CFFB3E" w14:textId="77777777" w:rsidR="00096EBA" w:rsidRPr="00085FBA" w:rsidRDefault="00096EBA" w:rsidP="0036552E">
            <w:pPr>
              <w:rPr>
                <w:rFonts w:ascii="Arial" w:hAnsi="Arial" w:cs="Arial"/>
              </w:rPr>
            </w:pPr>
            <w:r w:rsidRPr="00085FBA">
              <w:rPr>
                <w:rFonts w:ascii="Arial" w:hAnsi="Arial" w:cs="Arial"/>
              </w:rPr>
              <w:t>167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9E650E3" w14:textId="77777777" w:rsidR="00096EBA" w:rsidRPr="00085FBA" w:rsidRDefault="00096EBA" w:rsidP="0036552E">
            <w:pPr>
              <w:rPr>
                <w:rFonts w:ascii="Arial" w:hAnsi="Arial" w:cs="Arial"/>
              </w:rPr>
            </w:pPr>
            <w:r w:rsidRPr="00085FBA">
              <w:rPr>
                <w:rFonts w:ascii="Arial" w:hAnsi="Arial" w:cs="Arial"/>
              </w:rPr>
              <w:t xml:space="preserve">Aceite comestible puro de maíz o cártamo </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3BA0CBA" w14:textId="77777777" w:rsidR="00096EBA" w:rsidRPr="00085FBA" w:rsidRDefault="00096EBA" w:rsidP="0036552E">
            <w:pPr>
              <w:rPr>
                <w:rFonts w:ascii="Arial" w:hAnsi="Arial" w:cs="Arial"/>
              </w:rPr>
            </w:pPr>
            <w:r w:rsidRPr="00085FBA">
              <w:rPr>
                <w:rFonts w:ascii="Arial" w:hAnsi="Arial" w:cs="Arial"/>
              </w:rPr>
              <w:t>Oleico</w:t>
            </w:r>
          </w:p>
        </w:tc>
      </w:tr>
      <w:tr w:rsidR="00096EBA" w:rsidRPr="00085FBA" w14:paraId="4B51CE9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DA10D98" w14:textId="77777777" w:rsidR="00096EBA" w:rsidRPr="00085FBA" w:rsidRDefault="00096EBA" w:rsidP="0036552E">
            <w:pPr>
              <w:rPr>
                <w:rFonts w:ascii="Arial" w:hAnsi="Arial" w:cs="Arial"/>
              </w:rPr>
            </w:pPr>
            <w:r w:rsidRPr="00085FBA">
              <w:rPr>
                <w:rFonts w:ascii="Arial" w:hAnsi="Arial" w:cs="Arial"/>
              </w:rPr>
              <w:t>168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6936F57" w14:textId="77777777" w:rsidR="00096EBA" w:rsidRPr="00085FBA" w:rsidRDefault="00096EBA" w:rsidP="0036552E">
            <w:pPr>
              <w:rPr>
                <w:rFonts w:ascii="Arial" w:hAnsi="Arial" w:cs="Arial"/>
              </w:rPr>
            </w:pPr>
            <w:r w:rsidRPr="00085FBA">
              <w:rPr>
                <w:rFonts w:ascii="Arial" w:hAnsi="Arial" w:cs="Arial"/>
              </w:rPr>
              <w:t>Aceite de olivo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1231E64" w14:textId="77777777" w:rsidR="00096EBA" w:rsidRPr="00085FBA" w:rsidRDefault="00096EBA" w:rsidP="0036552E">
            <w:pPr>
              <w:rPr>
                <w:rFonts w:ascii="Arial" w:hAnsi="Arial" w:cs="Arial"/>
              </w:rPr>
            </w:pPr>
            <w:r w:rsidRPr="00085FBA">
              <w:rPr>
                <w:rFonts w:ascii="Arial" w:hAnsi="Arial" w:cs="Arial"/>
              </w:rPr>
              <w:t>Borges, Extra especial, Divela, El Olivo</w:t>
            </w:r>
          </w:p>
        </w:tc>
      </w:tr>
      <w:tr w:rsidR="00096EBA" w:rsidRPr="00085FBA" w14:paraId="02332F9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C6FAF7B" w14:textId="77777777" w:rsidR="00096EBA" w:rsidRPr="00085FBA" w:rsidRDefault="00096EBA" w:rsidP="0036552E">
            <w:pPr>
              <w:rPr>
                <w:rFonts w:ascii="Arial" w:hAnsi="Arial" w:cs="Arial"/>
              </w:rPr>
            </w:pPr>
            <w:r w:rsidRPr="00085FBA">
              <w:rPr>
                <w:rFonts w:ascii="Arial" w:hAnsi="Arial" w:cs="Arial"/>
              </w:rPr>
              <w:t>169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3ABCABE" w14:textId="77777777" w:rsidR="00096EBA" w:rsidRPr="00085FBA" w:rsidRDefault="00096EBA" w:rsidP="0036552E">
            <w:pPr>
              <w:rPr>
                <w:rFonts w:ascii="Arial" w:hAnsi="Arial" w:cs="Arial"/>
              </w:rPr>
            </w:pPr>
            <w:r w:rsidRPr="00085FBA">
              <w:rPr>
                <w:rFonts w:ascii="Arial" w:hAnsi="Arial" w:cs="Arial"/>
              </w:rPr>
              <w:t>Aceituna frasco 1 Kg. sin hueso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08D9251" w14:textId="77777777" w:rsidR="00096EBA" w:rsidRPr="00085FBA" w:rsidRDefault="00096EBA" w:rsidP="0036552E">
            <w:pPr>
              <w:rPr>
                <w:rFonts w:ascii="Arial" w:hAnsi="Arial" w:cs="Arial"/>
              </w:rPr>
            </w:pPr>
            <w:r w:rsidRPr="00085FBA">
              <w:rPr>
                <w:rFonts w:ascii="Arial" w:hAnsi="Arial" w:cs="Arial"/>
              </w:rPr>
              <w:t>Cibeles, Serpis</w:t>
            </w:r>
            <w:r w:rsidRPr="00085FBA" w:rsidDel="00947436">
              <w:rPr>
                <w:rFonts w:ascii="Arial" w:hAnsi="Arial" w:cs="Arial"/>
              </w:rPr>
              <w:t xml:space="preserve"> </w:t>
            </w:r>
          </w:p>
        </w:tc>
      </w:tr>
      <w:tr w:rsidR="00096EBA" w:rsidRPr="00085FBA" w14:paraId="532CC4C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0B507E0" w14:textId="77777777" w:rsidR="00096EBA" w:rsidRPr="00085FBA" w:rsidRDefault="00096EBA" w:rsidP="0036552E">
            <w:pPr>
              <w:rPr>
                <w:rFonts w:ascii="Arial" w:hAnsi="Arial" w:cs="Arial"/>
              </w:rPr>
            </w:pPr>
            <w:r w:rsidRPr="00085FBA">
              <w:rPr>
                <w:rFonts w:ascii="Arial" w:hAnsi="Arial" w:cs="Arial"/>
              </w:rPr>
              <w:t>170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BFBDE51" w14:textId="77777777" w:rsidR="00096EBA" w:rsidRPr="00085FBA" w:rsidRDefault="00096EBA" w:rsidP="0036552E">
            <w:pPr>
              <w:rPr>
                <w:rFonts w:ascii="Arial" w:hAnsi="Arial" w:cs="Arial"/>
              </w:rPr>
            </w:pPr>
            <w:r w:rsidRPr="00085FBA">
              <w:rPr>
                <w:rFonts w:ascii="Arial" w:hAnsi="Arial" w:cs="Arial"/>
              </w:rPr>
              <w:t>Achiote caja o barra de un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88C8DE7" w14:textId="77777777" w:rsidR="00096EBA" w:rsidRPr="00085FBA" w:rsidRDefault="00096EBA" w:rsidP="0036552E">
            <w:pPr>
              <w:rPr>
                <w:rFonts w:ascii="Arial" w:hAnsi="Arial" w:cs="Arial"/>
              </w:rPr>
            </w:pPr>
            <w:r w:rsidRPr="00085FBA">
              <w:rPr>
                <w:rFonts w:ascii="Arial" w:hAnsi="Arial" w:cs="Arial"/>
              </w:rPr>
              <w:t>Anita o Mérida</w:t>
            </w:r>
          </w:p>
        </w:tc>
      </w:tr>
      <w:tr w:rsidR="00096EBA" w:rsidRPr="00085FBA" w14:paraId="15EF4A9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785519E" w14:textId="77777777" w:rsidR="00096EBA" w:rsidRPr="00085FBA" w:rsidRDefault="00096EBA" w:rsidP="0036552E">
            <w:pPr>
              <w:rPr>
                <w:rFonts w:ascii="Arial" w:hAnsi="Arial" w:cs="Arial"/>
              </w:rPr>
            </w:pPr>
            <w:r w:rsidRPr="00085FBA">
              <w:rPr>
                <w:rFonts w:ascii="Arial" w:hAnsi="Arial" w:cs="Arial"/>
              </w:rPr>
              <w:t>171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0990000" w14:textId="77777777" w:rsidR="00096EBA" w:rsidRPr="00085FBA" w:rsidRDefault="00096EBA" w:rsidP="0036552E">
            <w:pPr>
              <w:rPr>
                <w:rFonts w:ascii="Arial" w:hAnsi="Arial" w:cs="Arial"/>
              </w:rPr>
            </w:pPr>
            <w:r w:rsidRPr="00085FBA">
              <w:rPr>
                <w:rFonts w:ascii="Arial" w:hAnsi="Arial" w:cs="Arial"/>
              </w:rPr>
              <w:t>Aderezo de mayonesa frasco 3.8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8A1E588" w14:textId="77777777" w:rsidR="00096EBA" w:rsidRPr="00085FBA" w:rsidRDefault="00096EBA" w:rsidP="0036552E">
            <w:pPr>
              <w:rPr>
                <w:rFonts w:ascii="Arial" w:hAnsi="Arial" w:cs="Arial"/>
              </w:rPr>
            </w:pPr>
            <w:r w:rsidRPr="00085FBA">
              <w:rPr>
                <w:rFonts w:ascii="Arial" w:hAnsi="Arial" w:cs="Arial"/>
              </w:rPr>
              <w:t>Mccormick Mccormick, Hellmann’s y la Costeña</w:t>
            </w:r>
          </w:p>
        </w:tc>
      </w:tr>
      <w:tr w:rsidR="00096EBA" w:rsidRPr="00085FBA" w14:paraId="4C9F4A74"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80DD8A1" w14:textId="77777777" w:rsidR="00096EBA" w:rsidRPr="00085FBA" w:rsidRDefault="00096EBA" w:rsidP="0036552E">
            <w:pPr>
              <w:rPr>
                <w:rFonts w:ascii="Arial" w:hAnsi="Arial" w:cs="Arial"/>
              </w:rPr>
            </w:pPr>
            <w:r w:rsidRPr="00085FBA">
              <w:rPr>
                <w:rFonts w:ascii="Arial" w:hAnsi="Arial" w:cs="Arial"/>
              </w:rPr>
              <w:t>172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63C546E" w14:textId="77777777" w:rsidR="00096EBA" w:rsidRPr="00085FBA" w:rsidRDefault="00096EBA" w:rsidP="0036552E">
            <w:pPr>
              <w:rPr>
                <w:rFonts w:ascii="Arial" w:hAnsi="Arial" w:cs="Arial"/>
              </w:rPr>
            </w:pPr>
            <w:r w:rsidRPr="00085FBA">
              <w:rPr>
                <w:rFonts w:ascii="Arial" w:hAnsi="Arial" w:cs="Arial"/>
              </w:rPr>
              <w:t>Ajonjolí</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37FE5CA" w14:textId="77777777" w:rsidR="00096EBA" w:rsidRPr="00085FBA" w:rsidRDefault="00096EBA" w:rsidP="0036552E">
            <w:pPr>
              <w:rPr>
                <w:rFonts w:ascii="Arial" w:hAnsi="Arial" w:cs="Arial"/>
              </w:rPr>
            </w:pPr>
            <w:r w:rsidRPr="00085FBA">
              <w:rPr>
                <w:rFonts w:ascii="Arial" w:hAnsi="Arial" w:cs="Arial"/>
              </w:rPr>
              <w:t>A granel de primera</w:t>
            </w:r>
          </w:p>
        </w:tc>
      </w:tr>
      <w:tr w:rsidR="00096EBA" w:rsidRPr="00085FBA" w14:paraId="44EAF4D2"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5F81657" w14:textId="77777777" w:rsidR="00096EBA" w:rsidRPr="00085FBA" w:rsidRDefault="00096EBA" w:rsidP="0036552E">
            <w:pPr>
              <w:rPr>
                <w:rFonts w:ascii="Arial" w:hAnsi="Arial" w:cs="Arial"/>
              </w:rPr>
            </w:pPr>
            <w:r w:rsidRPr="00085FBA">
              <w:rPr>
                <w:rFonts w:ascii="Arial" w:hAnsi="Arial" w:cs="Arial"/>
              </w:rPr>
              <w:t>173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97DC50B" w14:textId="77777777" w:rsidR="00096EBA" w:rsidRPr="00085FBA" w:rsidRDefault="00096EBA" w:rsidP="0036552E">
            <w:pPr>
              <w:rPr>
                <w:rFonts w:ascii="Arial" w:hAnsi="Arial" w:cs="Arial"/>
              </w:rPr>
            </w:pPr>
            <w:r w:rsidRPr="00085FBA">
              <w:rPr>
                <w:rFonts w:ascii="Arial" w:hAnsi="Arial" w:cs="Arial"/>
              </w:rPr>
              <w:t>Alegría rectangular de 80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8FD351A"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98D477D" w14:textId="77777777" w:rsidTr="0036552E">
        <w:trPr>
          <w:trHeight w:val="255"/>
          <w:jc w:val="center"/>
        </w:trPr>
        <w:tc>
          <w:tcPr>
            <w:tcW w:w="7933" w:type="dxa"/>
            <w:gridSpan w:val="5"/>
            <w:tcBorders>
              <w:top w:val="nil"/>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34A0D80D" w14:textId="77777777" w:rsidR="00096EBA" w:rsidRPr="00085FBA" w:rsidRDefault="00096EBA" w:rsidP="0036552E">
            <w:pPr>
              <w:jc w:val="center"/>
              <w:rPr>
                <w:rFonts w:ascii="Arial" w:hAnsi="Arial" w:cs="Arial"/>
                <w:b/>
                <w:bCs/>
              </w:rPr>
            </w:pPr>
            <w:r w:rsidRPr="00085FBA">
              <w:rPr>
                <w:rFonts w:ascii="Arial" w:hAnsi="Arial" w:cs="Arial"/>
                <w:b/>
                <w:bCs/>
              </w:rPr>
              <w:t>Productos no perecederos. Abarrotes, semillas y granos.</w:t>
            </w:r>
          </w:p>
        </w:tc>
      </w:tr>
      <w:tr w:rsidR="00096EBA" w:rsidRPr="00085FBA" w14:paraId="6A00AED7"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BFC4071" w14:textId="77777777" w:rsidR="00096EBA" w:rsidRPr="00085FBA" w:rsidRDefault="00096EBA" w:rsidP="0036552E">
            <w:pPr>
              <w:rPr>
                <w:rFonts w:ascii="Arial" w:hAnsi="Arial" w:cs="Arial"/>
              </w:rPr>
            </w:pPr>
            <w:r w:rsidRPr="00085FBA">
              <w:rPr>
                <w:rFonts w:ascii="Arial" w:hAnsi="Arial" w:cs="Arial"/>
              </w:rPr>
              <w:t>174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7410FD1" w14:textId="77777777" w:rsidR="00096EBA" w:rsidRPr="00085FBA" w:rsidRDefault="00096EBA" w:rsidP="0036552E">
            <w:pPr>
              <w:rPr>
                <w:rFonts w:ascii="Arial" w:hAnsi="Arial" w:cs="Arial"/>
              </w:rPr>
            </w:pPr>
            <w:r w:rsidRPr="00085FBA">
              <w:rPr>
                <w:rFonts w:ascii="Arial" w:hAnsi="Arial" w:cs="Arial"/>
              </w:rPr>
              <w:t>Ate barra de 6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608C881" w14:textId="77777777" w:rsidR="00096EBA" w:rsidRPr="00085FBA" w:rsidRDefault="00096EBA" w:rsidP="0036552E">
            <w:pPr>
              <w:rPr>
                <w:rFonts w:ascii="Arial" w:hAnsi="Arial" w:cs="Arial"/>
              </w:rPr>
            </w:pPr>
            <w:r w:rsidRPr="00085FBA">
              <w:rPr>
                <w:rFonts w:ascii="Arial" w:hAnsi="Arial" w:cs="Arial"/>
              </w:rPr>
              <w:t>Morelia</w:t>
            </w:r>
          </w:p>
        </w:tc>
      </w:tr>
      <w:tr w:rsidR="00096EBA" w:rsidRPr="00085FBA" w14:paraId="4BA6735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7404DDD" w14:textId="77777777" w:rsidR="00096EBA" w:rsidRPr="00085FBA" w:rsidRDefault="00096EBA" w:rsidP="0036552E">
            <w:pPr>
              <w:rPr>
                <w:rFonts w:ascii="Arial" w:hAnsi="Arial" w:cs="Arial"/>
              </w:rPr>
            </w:pPr>
            <w:r w:rsidRPr="00085FBA">
              <w:rPr>
                <w:rFonts w:ascii="Arial" w:hAnsi="Arial" w:cs="Arial"/>
              </w:rPr>
              <w:t>175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8F7F65F" w14:textId="77777777" w:rsidR="00096EBA" w:rsidRPr="00085FBA" w:rsidRDefault="00096EBA" w:rsidP="0036552E">
            <w:pPr>
              <w:rPr>
                <w:rFonts w:ascii="Arial" w:hAnsi="Arial" w:cs="Arial"/>
              </w:rPr>
            </w:pPr>
            <w:r w:rsidRPr="00085FBA">
              <w:rPr>
                <w:rFonts w:ascii="Arial" w:hAnsi="Arial" w:cs="Arial"/>
              </w:rPr>
              <w:t>Azúcar estándar</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BB3613F"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1D401F2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BA3DF6B" w14:textId="77777777" w:rsidR="00096EBA" w:rsidRPr="00085FBA" w:rsidRDefault="00096EBA" w:rsidP="0036552E">
            <w:pPr>
              <w:rPr>
                <w:rFonts w:ascii="Arial" w:hAnsi="Arial" w:cs="Arial"/>
              </w:rPr>
            </w:pPr>
            <w:r w:rsidRPr="00085FBA">
              <w:rPr>
                <w:rFonts w:ascii="Arial" w:hAnsi="Arial" w:cs="Arial"/>
              </w:rPr>
              <w:t>176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8BEEDA6" w14:textId="77777777" w:rsidR="00096EBA" w:rsidRPr="00085FBA" w:rsidRDefault="00096EBA" w:rsidP="0036552E">
            <w:pPr>
              <w:rPr>
                <w:rFonts w:ascii="Arial" w:hAnsi="Arial" w:cs="Arial"/>
              </w:rPr>
            </w:pPr>
            <w:r w:rsidRPr="00085FBA">
              <w:rPr>
                <w:rFonts w:ascii="Arial" w:hAnsi="Arial" w:cs="Arial"/>
              </w:rPr>
              <w:t>Bicarbonato de sodio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FAFFB14" w14:textId="77777777" w:rsidR="00096EBA" w:rsidRPr="00085FBA" w:rsidRDefault="00096EBA" w:rsidP="0036552E">
            <w:pPr>
              <w:rPr>
                <w:rFonts w:ascii="Arial" w:hAnsi="Arial" w:cs="Arial"/>
              </w:rPr>
            </w:pPr>
            <w:r w:rsidRPr="00085FBA">
              <w:rPr>
                <w:rFonts w:ascii="Arial" w:hAnsi="Arial" w:cs="Arial"/>
              </w:rPr>
              <w:t>Arm&amp;hammer</w:t>
            </w:r>
          </w:p>
        </w:tc>
      </w:tr>
      <w:tr w:rsidR="00096EBA" w:rsidRPr="00085FBA" w14:paraId="5A8D379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FF91DB9" w14:textId="77777777" w:rsidR="00096EBA" w:rsidRPr="00085FBA" w:rsidRDefault="00096EBA" w:rsidP="0036552E">
            <w:pPr>
              <w:rPr>
                <w:rFonts w:ascii="Arial" w:hAnsi="Arial" w:cs="Arial"/>
              </w:rPr>
            </w:pPr>
            <w:r w:rsidRPr="00085FBA">
              <w:rPr>
                <w:rFonts w:ascii="Arial" w:hAnsi="Arial" w:cs="Arial"/>
              </w:rPr>
              <w:t>177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2F61F44" w14:textId="77777777" w:rsidR="00096EBA" w:rsidRPr="00085FBA" w:rsidRDefault="00096EBA" w:rsidP="0036552E">
            <w:pPr>
              <w:rPr>
                <w:rFonts w:ascii="Arial" w:hAnsi="Arial" w:cs="Arial"/>
              </w:rPr>
            </w:pPr>
            <w:r w:rsidRPr="00085FBA">
              <w:rPr>
                <w:rFonts w:ascii="Arial" w:hAnsi="Arial" w:cs="Arial"/>
              </w:rPr>
              <w:t>Bimbollo grande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71A6478" w14:textId="77777777" w:rsidR="00096EBA" w:rsidRPr="00085FBA" w:rsidRDefault="00096EBA" w:rsidP="0036552E">
            <w:pPr>
              <w:rPr>
                <w:rFonts w:ascii="Arial" w:hAnsi="Arial" w:cs="Arial"/>
              </w:rPr>
            </w:pPr>
            <w:r w:rsidRPr="00085FBA">
              <w:rPr>
                <w:rFonts w:ascii="Arial" w:hAnsi="Arial" w:cs="Arial"/>
              </w:rPr>
              <w:t>Bimbo o Wonder</w:t>
            </w:r>
          </w:p>
        </w:tc>
      </w:tr>
      <w:tr w:rsidR="00096EBA" w:rsidRPr="00085FBA" w14:paraId="0B638BC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69AA08D" w14:textId="77777777" w:rsidR="00096EBA" w:rsidRPr="00085FBA" w:rsidRDefault="00096EBA" w:rsidP="0036552E">
            <w:pPr>
              <w:rPr>
                <w:rFonts w:ascii="Arial" w:hAnsi="Arial" w:cs="Arial"/>
              </w:rPr>
            </w:pPr>
            <w:r w:rsidRPr="00085FBA">
              <w:rPr>
                <w:rFonts w:ascii="Arial" w:hAnsi="Arial" w:cs="Arial"/>
              </w:rPr>
              <w:t>178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50E355D" w14:textId="77777777" w:rsidR="00096EBA" w:rsidRPr="00085FBA" w:rsidRDefault="00096EBA" w:rsidP="0036552E">
            <w:pPr>
              <w:rPr>
                <w:rFonts w:ascii="Arial" w:hAnsi="Arial" w:cs="Arial"/>
              </w:rPr>
            </w:pPr>
            <w:r w:rsidRPr="00085FBA">
              <w:rPr>
                <w:rFonts w:ascii="Arial" w:hAnsi="Arial" w:cs="Arial"/>
              </w:rPr>
              <w:t>Cacahuate limpio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D21F93E" w14:textId="77777777" w:rsidR="00096EBA" w:rsidRPr="00085FBA" w:rsidRDefault="00096EBA" w:rsidP="0036552E">
            <w:pPr>
              <w:rPr>
                <w:rFonts w:ascii="Arial" w:hAnsi="Arial" w:cs="Arial"/>
              </w:rPr>
            </w:pPr>
            <w:r w:rsidRPr="00085FBA">
              <w:rPr>
                <w:rFonts w:ascii="Arial" w:hAnsi="Arial" w:cs="Arial"/>
              </w:rPr>
              <w:t>A granel de primera</w:t>
            </w:r>
          </w:p>
        </w:tc>
      </w:tr>
      <w:tr w:rsidR="00096EBA" w:rsidRPr="00085FBA" w14:paraId="61C0A8D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4F70DDE" w14:textId="77777777" w:rsidR="00096EBA" w:rsidRPr="00085FBA" w:rsidRDefault="00096EBA" w:rsidP="0036552E">
            <w:pPr>
              <w:rPr>
                <w:rFonts w:ascii="Arial" w:hAnsi="Arial" w:cs="Arial"/>
              </w:rPr>
            </w:pPr>
            <w:r w:rsidRPr="00085FBA">
              <w:rPr>
                <w:rFonts w:ascii="Arial" w:hAnsi="Arial" w:cs="Arial"/>
              </w:rPr>
              <w:t>179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4DBC1B0" w14:textId="77777777" w:rsidR="00096EBA" w:rsidRPr="00085FBA" w:rsidRDefault="00096EBA" w:rsidP="0036552E">
            <w:pPr>
              <w:rPr>
                <w:rFonts w:ascii="Arial" w:hAnsi="Arial" w:cs="Arial"/>
              </w:rPr>
            </w:pPr>
            <w:r w:rsidRPr="00085FBA">
              <w:rPr>
                <w:rFonts w:ascii="Arial" w:hAnsi="Arial" w:cs="Arial"/>
              </w:rPr>
              <w:t>Cajeta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DA22DB7" w14:textId="77777777" w:rsidR="00096EBA" w:rsidRPr="00085FBA" w:rsidRDefault="00096EBA" w:rsidP="0036552E">
            <w:pPr>
              <w:rPr>
                <w:rFonts w:ascii="Arial" w:hAnsi="Arial" w:cs="Arial"/>
              </w:rPr>
            </w:pPr>
            <w:r w:rsidRPr="00085FBA">
              <w:rPr>
                <w:rFonts w:ascii="Arial" w:hAnsi="Arial" w:cs="Arial"/>
              </w:rPr>
              <w:t>Coronado</w:t>
            </w:r>
          </w:p>
        </w:tc>
      </w:tr>
      <w:tr w:rsidR="00096EBA" w:rsidRPr="00085FBA" w14:paraId="7BBB3694"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719EE0A" w14:textId="77777777" w:rsidR="00096EBA" w:rsidRPr="00085FBA" w:rsidRDefault="00096EBA" w:rsidP="0036552E">
            <w:pPr>
              <w:rPr>
                <w:rFonts w:ascii="Arial" w:hAnsi="Arial" w:cs="Arial"/>
              </w:rPr>
            </w:pPr>
            <w:r w:rsidRPr="00085FBA">
              <w:rPr>
                <w:rFonts w:ascii="Arial" w:hAnsi="Arial" w:cs="Arial"/>
              </w:rPr>
              <w:t>180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8CDB65E" w14:textId="77777777" w:rsidR="00096EBA" w:rsidRPr="00085FBA" w:rsidRDefault="00096EBA" w:rsidP="0036552E">
            <w:pPr>
              <w:rPr>
                <w:rFonts w:ascii="Arial" w:hAnsi="Arial" w:cs="Arial"/>
              </w:rPr>
            </w:pPr>
            <w:r w:rsidRPr="00085FBA">
              <w:rPr>
                <w:rFonts w:ascii="Arial" w:hAnsi="Arial" w:cs="Arial"/>
              </w:rPr>
              <w:t>Camarón chico seco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6DA31F5" w14:textId="77777777" w:rsidR="00096EBA" w:rsidRPr="00085FBA" w:rsidRDefault="00096EBA" w:rsidP="0036552E">
            <w:pPr>
              <w:rPr>
                <w:rFonts w:ascii="Arial" w:hAnsi="Arial" w:cs="Arial"/>
              </w:rPr>
            </w:pPr>
            <w:r w:rsidRPr="00085FBA">
              <w:rPr>
                <w:rFonts w:ascii="Arial" w:hAnsi="Arial" w:cs="Arial"/>
              </w:rPr>
              <w:t>A granel de primera</w:t>
            </w:r>
          </w:p>
        </w:tc>
      </w:tr>
      <w:tr w:rsidR="00096EBA" w:rsidRPr="00085FBA" w14:paraId="3961D27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829BCE8" w14:textId="77777777" w:rsidR="00096EBA" w:rsidRPr="00085FBA" w:rsidRDefault="00096EBA" w:rsidP="0036552E">
            <w:pPr>
              <w:rPr>
                <w:rFonts w:ascii="Arial" w:hAnsi="Arial" w:cs="Arial"/>
              </w:rPr>
            </w:pPr>
            <w:r w:rsidRPr="00085FBA">
              <w:rPr>
                <w:rFonts w:ascii="Arial" w:hAnsi="Arial" w:cs="Arial"/>
              </w:rPr>
              <w:t>181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440F4E9" w14:textId="77777777" w:rsidR="00096EBA" w:rsidRPr="00085FBA" w:rsidRDefault="00096EBA" w:rsidP="0036552E">
            <w:pPr>
              <w:rPr>
                <w:rFonts w:ascii="Arial" w:hAnsi="Arial" w:cs="Arial"/>
              </w:rPr>
            </w:pPr>
            <w:r w:rsidRPr="00085FBA">
              <w:rPr>
                <w:rFonts w:ascii="Arial" w:hAnsi="Arial" w:cs="Arial"/>
              </w:rPr>
              <w:t>Canela en polvo en bote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B00664F" w14:textId="77777777" w:rsidR="00096EBA" w:rsidRPr="00085FBA" w:rsidRDefault="00096EBA" w:rsidP="0036552E">
            <w:pPr>
              <w:rPr>
                <w:rFonts w:ascii="Arial" w:hAnsi="Arial" w:cs="Arial"/>
              </w:rPr>
            </w:pPr>
            <w:r w:rsidRPr="00085FBA">
              <w:rPr>
                <w:rFonts w:ascii="Arial" w:hAnsi="Arial" w:cs="Arial"/>
              </w:rPr>
              <w:t>Mc cormick</w:t>
            </w:r>
          </w:p>
        </w:tc>
      </w:tr>
      <w:tr w:rsidR="00096EBA" w:rsidRPr="00085FBA" w14:paraId="362D0B7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8D42367" w14:textId="77777777" w:rsidR="00096EBA" w:rsidRPr="00085FBA" w:rsidRDefault="00096EBA" w:rsidP="0036552E">
            <w:pPr>
              <w:rPr>
                <w:rFonts w:ascii="Arial" w:hAnsi="Arial" w:cs="Arial"/>
              </w:rPr>
            </w:pPr>
            <w:r w:rsidRPr="00085FBA">
              <w:rPr>
                <w:rFonts w:ascii="Arial" w:hAnsi="Arial" w:cs="Arial"/>
              </w:rPr>
              <w:t>182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D5F1023" w14:textId="77777777" w:rsidR="00096EBA" w:rsidRPr="00085FBA" w:rsidRDefault="00096EBA" w:rsidP="0036552E">
            <w:pPr>
              <w:rPr>
                <w:rFonts w:ascii="Arial" w:hAnsi="Arial" w:cs="Arial"/>
              </w:rPr>
            </w:pPr>
            <w:r w:rsidRPr="00085FBA">
              <w:rPr>
                <w:rFonts w:ascii="Arial" w:hAnsi="Arial" w:cs="Arial"/>
              </w:rPr>
              <w:t>Canela entera delgada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2FB1A4E" w14:textId="77777777" w:rsidR="00096EBA" w:rsidRPr="00085FBA" w:rsidRDefault="00096EBA" w:rsidP="0036552E">
            <w:pPr>
              <w:rPr>
                <w:rFonts w:ascii="Arial" w:hAnsi="Arial" w:cs="Arial"/>
              </w:rPr>
            </w:pPr>
            <w:r w:rsidRPr="00085FBA">
              <w:rPr>
                <w:rFonts w:ascii="Arial" w:hAnsi="Arial" w:cs="Arial"/>
              </w:rPr>
              <w:t>A granel de primera</w:t>
            </w:r>
          </w:p>
        </w:tc>
      </w:tr>
      <w:tr w:rsidR="00096EBA" w:rsidRPr="00085FBA" w14:paraId="10D2C9A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91D81A2" w14:textId="77777777" w:rsidR="00096EBA" w:rsidRPr="00085FBA" w:rsidRDefault="00096EBA" w:rsidP="0036552E">
            <w:pPr>
              <w:rPr>
                <w:rFonts w:ascii="Arial" w:hAnsi="Arial" w:cs="Arial"/>
              </w:rPr>
            </w:pPr>
            <w:r w:rsidRPr="00085FBA">
              <w:rPr>
                <w:rFonts w:ascii="Arial" w:hAnsi="Arial" w:cs="Arial"/>
              </w:rPr>
              <w:t>183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C0326E6" w14:textId="77777777" w:rsidR="00096EBA" w:rsidRPr="00085FBA" w:rsidRDefault="00096EBA" w:rsidP="0036552E">
            <w:pPr>
              <w:rPr>
                <w:rFonts w:ascii="Arial" w:hAnsi="Arial" w:cs="Arial"/>
              </w:rPr>
            </w:pPr>
            <w:r w:rsidRPr="00085FBA">
              <w:rPr>
                <w:rFonts w:ascii="Arial" w:hAnsi="Arial" w:cs="Arial"/>
              </w:rPr>
              <w:t>Color vegetal varios frasco 100 gramos en polvo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FF839EC" w14:textId="77777777" w:rsidR="00096EBA" w:rsidRPr="00085FBA" w:rsidRDefault="00096EBA" w:rsidP="0036552E">
            <w:pPr>
              <w:rPr>
                <w:rFonts w:ascii="Arial" w:hAnsi="Arial" w:cs="Arial"/>
              </w:rPr>
            </w:pPr>
            <w:r w:rsidRPr="00085FBA">
              <w:rPr>
                <w:rFonts w:ascii="Arial" w:hAnsi="Arial" w:cs="Arial"/>
              </w:rPr>
              <w:t>Deiman</w:t>
            </w:r>
          </w:p>
        </w:tc>
      </w:tr>
      <w:tr w:rsidR="00096EBA" w:rsidRPr="00085FBA" w14:paraId="4CCE993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18F1158" w14:textId="77777777" w:rsidR="00096EBA" w:rsidRPr="00085FBA" w:rsidRDefault="00096EBA" w:rsidP="0036552E">
            <w:pPr>
              <w:rPr>
                <w:rFonts w:ascii="Arial" w:hAnsi="Arial" w:cs="Arial"/>
              </w:rPr>
            </w:pPr>
            <w:r w:rsidRPr="00085FBA">
              <w:rPr>
                <w:rFonts w:ascii="Arial" w:hAnsi="Arial" w:cs="Arial"/>
              </w:rPr>
              <w:t>184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899123E" w14:textId="77777777" w:rsidR="00096EBA" w:rsidRPr="00085FBA" w:rsidRDefault="00096EBA" w:rsidP="0036552E">
            <w:pPr>
              <w:rPr>
                <w:rFonts w:ascii="Arial" w:hAnsi="Arial" w:cs="Arial"/>
              </w:rPr>
            </w:pPr>
            <w:r w:rsidRPr="00085FBA">
              <w:rPr>
                <w:rFonts w:ascii="Arial" w:hAnsi="Arial" w:cs="Arial"/>
              </w:rPr>
              <w:t>Consomé de camarón en polvo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35DB3FB" w14:textId="77777777" w:rsidR="00096EBA" w:rsidRPr="00085FBA" w:rsidRDefault="00096EBA" w:rsidP="0036552E">
            <w:pPr>
              <w:rPr>
                <w:rFonts w:ascii="Arial" w:hAnsi="Arial" w:cs="Arial"/>
              </w:rPr>
            </w:pPr>
            <w:r w:rsidRPr="00085FBA">
              <w:rPr>
                <w:rFonts w:ascii="Arial" w:hAnsi="Arial" w:cs="Arial"/>
              </w:rPr>
              <w:t>Knorr suiza</w:t>
            </w:r>
          </w:p>
        </w:tc>
      </w:tr>
      <w:tr w:rsidR="00096EBA" w:rsidRPr="00085FBA" w14:paraId="236EFE8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CD8EEE8" w14:textId="77777777" w:rsidR="00096EBA" w:rsidRPr="00085FBA" w:rsidRDefault="00096EBA" w:rsidP="0036552E">
            <w:pPr>
              <w:rPr>
                <w:rFonts w:ascii="Arial" w:hAnsi="Arial" w:cs="Arial"/>
              </w:rPr>
            </w:pPr>
            <w:r w:rsidRPr="00085FBA">
              <w:rPr>
                <w:rFonts w:ascii="Arial" w:hAnsi="Arial" w:cs="Arial"/>
              </w:rPr>
              <w:t>185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95213E6" w14:textId="77777777" w:rsidR="00096EBA" w:rsidRPr="00085FBA" w:rsidRDefault="00096EBA" w:rsidP="0036552E">
            <w:pPr>
              <w:rPr>
                <w:rFonts w:ascii="Arial" w:hAnsi="Arial" w:cs="Arial"/>
              </w:rPr>
            </w:pPr>
            <w:r w:rsidRPr="00085FBA">
              <w:rPr>
                <w:rFonts w:ascii="Arial" w:hAnsi="Arial" w:cs="Arial"/>
              </w:rPr>
              <w:t>Consomé de pollo en polvo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CD21B51" w14:textId="77777777" w:rsidR="00096EBA" w:rsidRPr="00085FBA" w:rsidRDefault="00096EBA" w:rsidP="0036552E">
            <w:pPr>
              <w:rPr>
                <w:rFonts w:ascii="Arial" w:hAnsi="Arial" w:cs="Arial"/>
              </w:rPr>
            </w:pPr>
            <w:r w:rsidRPr="00085FBA">
              <w:rPr>
                <w:rFonts w:ascii="Arial" w:hAnsi="Arial" w:cs="Arial"/>
              </w:rPr>
              <w:t>Knorr suiza</w:t>
            </w:r>
          </w:p>
        </w:tc>
      </w:tr>
      <w:tr w:rsidR="00096EBA" w:rsidRPr="00085FBA" w14:paraId="12AB4EF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427E7BF" w14:textId="77777777" w:rsidR="00096EBA" w:rsidRPr="00085FBA" w:rsidRDefault="00096EBA" w:rsidP="0036552E">
            <w:pPr>
              <w:rPr>
                <w:rFonts w:ascii="Arial" w:hAnsi="Arial" w:cs="Arial"/>
              </w:rPr>
            </w:pPr>
            <w:r w:rsidRPr="00085FBA">
              <w:rPr>
                <w:rFonts w:ascii="Arial" w:hAnsi="Arial" w:cs="Arial"/>
              </w:rPr>
              <w:t>186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9F26EA4" w14:textId="77777777" w:rsidR="00096EBA" w:rsidRPr="00085FBA" w:rsidRDefault="00096EBA" w:rsidP="0036552E">
            <w:pPr>
              <w:rPr>
                <w:rFonts w:ascii="Arial" w:hAnsi="Arial" w:cs="Arial"/>
              </w:rPr>
            </w:pPr>
            <w:r w:rsidRPr="00085FBA">
              <w:rPr>
                <w:rFonts w:ascii="Arial" w:hAnsi="Arial" w:cs="Arial"/>
              </w:rPr>
              <w:t>Consomé de res en polvo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48B64EB" w14:textId="77777777" w:rsidR="00096EBA" w:rsidRPr="00085FBA" w:rsidRDefault="00096EBA" w:rsidP="0036552E">
            <w:pPr>
              <w:rPr>
                <w:rFonts w:ascii="Arial" w:hAnsi="Arial" w:cs="Arial"/>
              </w:rPr>
            </w:pPr>
            <w:r w:rsidRPr="00085FBA">
              <w:rPr>
                <w:rFonts w:ascii="Arial" w:hAnsi="Arial" w:cs="Arial"/>
              </w:rPr>
              <w:t>Knorr suiza</w:t>
            </w:r>
          </w:p>
        </w:tc>
      </w:tr>
      <w:tr w:rsidR="00096EBA" w:rsidRPr="00085FBA" w14:paraId="7520CD30"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100E0B3" w14:textId="77777777" w:rsidR="00096EBA" w:rsidRPr="00085FBA" w:rsidRDefault="00096EBA" w:rsidP="0036552E">
            <w:pPr>
              <w:rPr>
                <w:rFonts w:ascii="Arial" w:hAnsi="Arial" w:cs="Arial"/>
              </w:rPr>
            </w:pPr>
            <w:r w:rsidRPr="00085FBA">
              <w:rPr>
                <w:rFonts w:ascii="Arial" w:hAnsi="Arial" w:cs="Arial"/>
              </w:rPr>
              <w:t>187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9B908BF" w14:textId="77777777" w:rsidR="00096EBA" w:rsidRPr="00085FBA" w:rsidRDefault="00096EBA" w:rsidP="0036552E">
            <w:pPr>
              <w:rPr>
                <w:rFonts w:ascii="Arial" w:hAnsi="Arial" w:cs="Arial"/>
              </w:rPr>
            </w:pPr>
            <w:r w:rsidRPr="00085FBA">
              <w:rPr>
                <w:rFonts w:ascii="Arial" w:hAnsi="Arial" w:cs="Arial"/>
              </w:rPr>
              <w:t>Crema de cacahuate frasco con 340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A91596F" w14:textId="77777777" w:rsidR="00096EBA" w:rsidRPr="00085FBA" w:rsidRDefault="00096EBA" w:rsidP="0036552E">
            <w:pPr>
              <w:rPr>
                <w:rFonts w:ascii="Arial" w:hAnsi="Arial" w:cs="Arial"/>
              </w:rPr>
            </w:pPr>
            <w:r w:rsidRPr="00085FBA">
              <w:rPr>
                <w:rFonts w:ascii="Arial" w:hAnsi="Arial" w:cs="Arial"/>
              </w:rPr>
              <w:t>Aladino</w:t>
            </w:r>
          </w:p>
        </w:tc>
      </w:tr>
      <w:tr w:rsidR="00096EBA" w:rsidRPr="00085FBA" w14:paraId="2D80CB52"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66CB0CA" w14:textId="77777777" w:rsidR="00096EBA" w:rsidRPr="00085FBA" w:rsidRDefault="00096EBA" w:rsidP="0036552E">
            <w:pPr>
              <w:rPr>
                <w:rFonts w:ascii="Arial" w:hAnsi="Arial" w:cs="Arial"/>
              </w:rPr>
            </w:pPr>
            <w:r w:rsidRPr="00085FBA">
              <w:rPr>
                <w:rFonts w:ascii="Arial" w:hAnsi="Arial" w:cs="Arial"/>
              </w:rPr>
              <w:t>188</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12C6DCB9" w14:textId="77777777" w:rsidR="00096EBA" w:rsidRPr="00085FBA" w:rsidRDefault="00096EBA" w:rsidP="0036552E">
            <w:pPr>
              <w:rPr>
                <w:rFonts w:ascii="Arial" w:hAnsi="Arial" w:cs="Arial"/>
              </w:rPr>
            </w:pPr>
            <w:r w:rsidRPr="00085FBA">
              <w:rPr>
                <w:rFonts w:ascii="Arial" w:hAnsi="Arial" w:cs="Arial"/>
              </w:rPr>
              <w:t>Chile chipotle lata de 2800grs</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720E668B" w14:textId="77777777" w:rsidR="00096EBA" w:rsidRPr="00085FBA" w:rsidRDefault="00096EBA" w:rsidP="0036552E">
            <w:pPr>
              <w:rPr>
                <w:rFonts w:ascii="Arial" w:hAnsi="Arial" w:cs="Arial"/>
              </w:rPr>
            </w:pPr>
            <w:r w:rsidRPr="00085FBA">
              <w:rPr>
                <w:rFonts w:ascii="Arial" w:hAnsi="Arial" w:cs="Arial"/>
              </w:rPr>
              <w:t xml:space="preserve">La costeña, Herdez </w:t>
            </w:r>
          </w:p>
        </w:tc>
      </w:tr>
      <w:tr w:rsidR="00096EBA" w:rsidRPr="00085FBA" w14:paraId="08E93CF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104E720" w14:textId="77777777" w:rsidR="00096EBA" w:rsidRPr="00085FBA" w:rsidRDefault="00096EBA" w:rsidP="0036552E">
            <w:pPr>
              <w:rPr>
                <w:rFonts w:ascii="Arial" w:hAnsi="Arial" w:cs="Arial"/>
              </w:rPr>
            </w:pPr>
            <w:r w:rsidRPr="00085FBA">
              <w:rPr>
                <w:rFonts w:ascii="Arial" w:hAnsi="Arial" w:cs="Arial"/>
              </w:rPr>
              <w:lastRenderedPageBreak/>
              <w:t>189</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74238466" w14:textId="77777777" w:rsidR="00096EBA" w:rsidRPr="00085FBA" w:rsidRDefault="00096EBA" w:rsidP="0036552E">
            <w:pPr>
              <w:rPr>
                <w:rFonts w:ascii="Arial" w:hAnsi="Arial" w:cs="Arial"/>
              </w:rPr>
            </w:pPr>
            <w:r w:rsidRPr="00085FBA">
              <w:rPr>
                <w:rFonts w:ascii="Arial" w:hAnsi="Arial" w:cs="Arial"/>
              </w:rPr>
              <w:t>Chile güero lata con 400 gramos</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119B2BBA" w14:textId="77777777" w:rsidR="00096EBA" w:rsidRPr="00085FBA" w:rsidRDefault="00096EBA" w:rsidP="0036552E">
            <w:pPr>
              <w:rPr>
                <w:rFonts w:ascii="Arial" w:hAnsi="Arial" w:cs="Arial"/>
              </w:rPr>
            </w:pPr>
            <w:r w:rsidRPr="00085FBA">
              <w:rPr>
                <w:rFonts w:ascii="Arial" w:hAnsi="Arial" w:cs="Arial"/>
              </w:rPr>
              <w:t>La costeña, Herdez</w:t>
            </w:r>
          </w:p>
        </w:tc>
      </w:tr>
      <w:tr w:rsidR="00096EBA" w:rsidRPr="00085FBA" w14:paraId="6916B250"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6D57526" w14:textId="77777777" w:rsidR="00096EBA" w:rsidRPr="00085FBA" w:rsidRDefault="00096EBA" w:rsidP="0036552E">
            <w:pPr>
              <w:rPr>
                <w:rFonts w:ascii="Arial" w:hAnsi="Arial" w:cs="Arial"/>
              </w:rPr>
            </w:pPr>
            <w:r w:rsidRPr="00085FBA">
              <w:rPr>
                <w:rFonts w:ascii="Arial" w:hAnsi="Arial" w:cs="Arial"/>
              </w:rPr>
              <w:t>190</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75FC1854" w14:textId="77777777" w:rsidR="00096EBA" w:rsidRPr="00085FBA" w:rsidRDefault="00096EBA" w:rsidP="0036552E">
            <w:pPr>
              <w:rPr>
                <w:rFonts w:ascii="Arial" w:hAnsi="Arial" w:cs="Arial"/>
              </w:rPr>
            </w:pPr>
            <w:r w:rsidRPr="00085FBA">
              <w:rPr>
                <w:rFonts w:ascii="Arial" w:hAnsi="Arial" w:cs="Arial"/>
              </w:rPr>
              <w:t>Chile en vinagre rajas lata con 2.8 Kg.</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633E5383" w14:textId="77777777" w:rsidR="00096EBA" w:rsidRPr="00085FBA" w:rsidRDefault="00096EBA" w:rsidP="0036552E">
            <w:pPr>
              <w:rPr>
                <w:rFonts w:ascii="Arial" w:hAnsi="Arial" w:cs="Arial"/>
              </w:rPr>
            </w:pPr>
            <w:r w:rsidRPr="00085FBA">
              <w:rPr>
                <w:rFonts w:ascii="Arial" w:hAnsi="Arial" w:cs="Arial"/>
              </w:rPr>
              <w:t>La costeña, Herdez</w:t>
            </w:r>
          </w:p>
        </w:tc>
      </w:tr>
      <w:tr w:rsidR="00096EBA" w:rsidRPr="00085FBA" w14:paraId="591B86BA"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6C38C38" w14:textId="77777777" w:rsidR="00096EBA" w:rsidRPr="00085FBA" w:rsidRDefault="00096EBA" w:rsidP="0036552E">
            <w:pPr>
              <w:rPr>
                <w:rFonts w:ascii="Arial" w:hAnsi="Arial" w:cs="Arial"/>
              </w:rPr>
            </w:pPr>
            <w:r w:rsidRPr="00085FBA">
              <w:rPr>
                <w:rFonts w:ascii="Arial" w:hAnsi="Arial" w:cs="Arial"/>
              </w:rPr>
              <w:t>191</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36E6FC10" w14:textId="77777777" w:rsidR="00096EBA" w:rsidRPr="00085FBA" w:rsidRDefault="00096EBA" w:rsidP="0036552E">
            <w:pPr>
              <w:rPr>
                <w:rFonts w:ascii="Arial" w:hAnsi="Arial" w:cs="Arial"/>
              </w:rPr>
            </w:pPr>
            <w:r w:rsidRPr="00085FBA">
              <w:rPr>
                <w:rFonts w:ascii="Arial" w:hAnsi="Arial" w:cs="Arial"/>
              </w:rPr>
              <w:t>Chile  cuaresmeño en vinagre con 2.8 Kg.</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5660C2BC" w14:textId="77777777" w:rsidR="00096EBA" w:rsidRPr="00085FBA" w:rsidRDefault="00096EBA" w:rsidP="0036552E">
            <w:pPr>
              <w:rPr>
                <w:rFonts w:ascii="Arial" w:hAnsi="Arial" w:cs="Arial"/>
              </w:rPr>
            </w:pPr>
            <w:r w:rsidRPr="00085FBA">
              <w:rPr>
                <w:rFonts w:ascii="Arial" w:hAnsi="Arial" w:cs="Arial"/>
              </w:rPr>
              <w:t>La costeña, Herdez</w:t>
            </w:r>
          </w:p>
        </w:tc>
      </w:tr>
      <w:tr w:rsidR="00096EBA" w:rsidRPr="00085FBA" w14:paraId="158008B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00C8502" w14:textId="77777777" w:rsidR="00096EBA" w:rsidRPr="00085FBA" w:rsidRDefault="00096EBA" w:rsidP="0036552E">
            <w:pPr>
              <w:rPr>
                <w:rFonts w:ascii="Arial" w:hAnsi="Arial" w:cs="Arial"/>
              </w:rPr>
            </w:pPr>
            <w:r w:rsidRPr="00085FBA">
              <w:rPr>
                <w:rFonts w:ascii="Arial" w:hAnsi="Arial" w:cs="Arial"/>
              </w:rPr>
              <w:t>192</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4B5765BB" w14:textId="77777777" w:rsidR="00096EBA" w:rsidRPr="00085FBA" w:rsidRDefault="00096EBA" w:rsidP="0036552E">
            <w:pPr>
              <w:rPr>
                <w:rFonts w:ascii="Arial" w:hAnsi="Arial" w:cs="Arial"/>
              </w:rPr>
            </w:pPr>
            <w:r w:rsidRPr="00085FBA">
              <w:rPr>
                <w:rFonts w:ascii="Arial" w:hAnsi="Arial" w:cs="Arial"/>
              </w:rPr>
              <w:t>Chocolate caja con 6 tabillas</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72E6A620" w14:textId="77777777" w:rsidR="00096EBA" w:rsidRPr="00085FBA" w:rsidRDefault="00096EBA" w:rsidP="0036552E">
            <w:pPr>
              <w:rPr>
                <w:rFonts w:ascii="Arial" w:hAnsi="Arial" w:cs="Arial"/>
              </w:rPr>
            </w:pPr>
            <w:r w:rsidRPr="00085FBA">
              <w:rPr>
                <w:rFonts w:ascii="Arial" w:hAnsi="Arial" w:cs="Arial"/>
              </w:rPr>
              <w:t>Ibarra o abuelita</w:t>
            </w:r>
          </w:p>
        </w:tc>
      </w:tr>
      <w:tr w:rsidR="00096EBA" w:rsidRPr="00085FBA" w14:paraId="58DFF0AA"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BDC493F" w14:textId="77777777" w:rsidR="00096EBA" w:rsidRPr="00085FBA" w:rsidRDefault="00096EBA" w:rsidP="0036552E">
            <w:pPr>
              <w:rPr>
                <w:rFonts w:ascii="Arial" w:hAnsi="Arial" w:cs="Arial"/>
              </w:rPr>
            </w:pPr>
            <w:r w:rsidRPr="00085FBA">
              <w:rPr>
                <w:rFonts w:ascii="Arial" w:hAnsi="Arial" w:cs="Arial"/>
              </w:rPr>
              <w:t>193</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7CF2E920" w14:textId="77777777" w:rsidR="00096EBA" w:rsidRPr="00085FBA" w:rsidRDefault="00096EBA" w:rsidP="0036552E">
            <w:pPr>
              <w:rPr>
                <w:rFonts w:ascii="Arial" w:hAnsi="Arial" w:cs="Arial"/>
              </w:rPr>
            </w:pPr>
            <w:r w:rsidRPr="00085FBA">
              <w:rPr>
                <w:rFonts w:ascii="Arial" w:hAnsi="Arial" w:cs="Arial"/>
              </w:rPr>
              <w:t>Chocolate en polvo lata de 1900 gramos</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0DE6588E" w14:textId="77777777" w:rsidR="00096EBA" w:rsidRPr="00085FBA" w:rsidRDefault="00096EBA" w:rsidP="0036552E">
            <w:pPr>
              <w:rPr>
                <w:rFonts w:ascii="Arial" w:hAnsi="Arial" w:cs="Arial"/>
              </w:rPr>
            </w:pPr>
            <w:r w:rsidRPr="00085FBA">
              <w:rPr>
                <w:rFonts w:ascii="Arial" w:hAnsi="Arial" w:cs="Arial"/>
              </w:rPr>
              <w:t>Choco milk o Ibarra</w:t>
            </w:r>
          </w:p>
        </w:tc>
      </w:tr>
      <w:tr w:rsidR="00096EBA" w:rsidRPr="00085FBA" w14:paraId="5FDA42F3"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22082A0" w14:textId="77777777" w:rsidR="00096EBA" w:rsidRPr="00085FBA" w:rsidRDefault="00096EBA" w:rsidP="0036552E">
            <w:pPr>
              <w:rPr>
                <w:rFonts w:ascii="Arial" w:hAnsi="Arial" w:cs="Arial"/>
              </w:rPr>
            </w:pPr>
            <w:r w:rsidRPr="00085FBA">
              <w:rPr>
                <w:rFonts w:ascii="Arial" w:hAnsi="Arial" w:cs="Arial"/>
              </w:rPr>
              <w:t>194</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543FF7EF" w14:textId="77777777" w:rsidR="00096EBA" w:rsidRPr="00085FBA" w:rsidRDefault="00096EBA" w:rsidP="0036552E">
            <w:pPr>
              <w:rPr>
                <w:rFonts w:ascii="Arial" w:hAnsi="Arial" w:cs="Arial"/>
              </w:rPr>
            </w:pPr>
            <w:r w:rsidRPr="00085FBA">
              <w:rPr>
                <w:rFonts w:ascii="Arial" w:hAnsi="Arial" w:cs="Arial"/>
              </w:rPr>
              <w:t>Chongos zamoranos lata de 800 gramos</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3517746D" w14:textId="77777777" w:rsidR="00096EBA" w:rsidRPr="00085FBA" w:rsidRDefault="00096EBA" w:rsidP="0036552E">
            <w:pPr>
              <w:rPr>
                <w:rFonts w:ascii="Arial" w:hAnsi="Arial" w:cs="Arial"/>
              </w:rPr>
            </w:pPr>
            <w:r w:rsidRPr="00085FBA">
              <w:rPr>
                <w:rFonts w:ascii="Arial" w:hAnsi="Arial" w:cs="Arial"/>
              </w:rPr>
              <w:t>Coronado o la herradura</w:t>
            </w:r>
          </w:p>
        </w:tc>
      </w:tr>
      <w:tr w:rsidR="00096EBA" w:rsidRPr="00085FBA" w14:paraId="2CEB67F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3475DCF" w14:textId="77777777" w:rsidR="00096EBA" w:rsidRPr="00085FBA" w:rsidRDefault="00096EBA" w:rsidP="0036552E">
            <w:pPr>
              <w:rPr>
                <w:rFonts w:ascii="Arial" w:hAnsi="Arial" w:cs="Arial"/>
              </w:rPr>
            </w:pPr>
            <w:r w:rsidRPr="00085FBA">
              <w:rPr>
                <w:rFonts w:ascii="Arial" w:hAnsi="Arial" w:cs="Arial"/>
              </w:rPr>
              <w:t>195</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73E6BFDD" w14:textId="77777777" w:rsidR="00096EBA" w:rsidRPr="00085FBA" w:rsidRDefault="00096EBA" w:rsidP="0036552E">
            <w:pPr>
              <w:rPr>
                <w:rFonts w:ascii="Arial" w:hAnsi="Arial" w:cs="Arial"/>
              </w:rPr>
            </w:pPr>
            <w:r w:rsidRPr="00085FBA">
              <w:rPr>
                <w:rFonts w:ascii="Arial" w:hAnsi="Arial" w:cs="Arial"/>
              </w:rPr>
              <w:t>Duraznos en almíbar lata con 800 gramos</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765B702D" w14:textId="77777777" w:rsidR="00096EBA" w:rsidRPr="00085FBA" w:rsidRDefault="00096EBA" w:rsidP="0036552E">
            <w:pPr>
              <w:rPr>
                <w:rFonts w:ascii="Arial" w:hAnsi="Arial" w:cs="Arial"/>
              </w:rPr>
            </w:pPr>
            <w:r w:rsidRPr="00085FBA">
              <w:rPr>
                <w:rFonts w:ascii="Arial" w:hAnsi="Arial" w:cs="Arial"/>
              </w:rPr>
              <w:t>Herdez o La costeña</w:t>
            </w:r>
          </w:p>
        </w:tc>
      </w:tr>
      <w:tr w:rsidR="00096EBA" w:rsidRPr="00085FBA" w14:paraId="1226928C"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DFFF459" w14:textId="77777777" w:rsidR="00096EBA" w:rsidRPr="00085FBA" w:rsidRDefault="00096EBA" w:rsidP="0036552E">
            <w:pPr>
              <w:rPr>
                <w:rFonts w:ascii="Arial" w:hAnsi="Arial" w:cs="Arial"/>
              </w:rPr>
            </w:pPr>
            <w:r w:rsidRPr="00085FBA">
              <w:rPr>
                <w:rFonts w:ascii="Arial" w:hAnsi="Arial" w:cs="Arial"/>
              </w:rPr>
              <w:t>196</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3F4DEC13" w14:textId="77777777" w:rsidR="00096EBA" w:rsidRPr="00085FBA" w:rsidRDefault="00096EBA" w:rsidP="0036552E">
            <w:pPr>
              <w:rPr>
                <w:rFonts w:ascii="Arial" w:hAnsi="Arial" w:cs="Arial"/>
              </w:rPr>
            </w:pPr>
            <w:r w:rsidRPr="00085FBA">
              <w:rPr>
                <w:rFonts w:ascii="Arial" w:hAnsi="Arial" w:cs="Arial"/>
              </w:rPr>
              <w:t>Café soluble de 500 gramos</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2B666467" w14:textId="77777777" w:rsidR="00096EBA" w:rsidRPr="00085FBA" w:rsidRDefault="00096EBA" w:rsidP="0036552E">
            <w:pPr>
              <w:rPr>
                <w:rFonts w:ascii="Arial" w:hAnsi="Arial" w:cs="Arial"/>
              </w:rPr>
            </w:pPr>
            <w:r w:rsidRPr="00085FBA">
              <w:rPr>
                <w:rFonts w:ascii="Arial" w:hAnsi="Arial" w:cs="Arial"/>
              </w:rPr>
              <w:t>Nestlé o clásico</w:t>
            </w:r>
          </w:p>
        </w:tc>
      </w:tr>
      <w:tr w:rsidR="00096EBA" w:rsidRPr="00085FBA" w14:paraId="408DB18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CD0B124" w14:textId="77777777" w:rsidR="00096EBA" w:rsidRPr="00085FBA" w:rsidRDefault="00096EBA" w:rsidP="0036552E">
            <w:pPr>
              <w:rPr>
                <w:rFonts w:ascii="Arial" w:hAnsi="Arial" w:cs="Arial"/>
              </w:rPr>
            </w:pPr>
            <w:r w:rsidRPr="00085FBA">
              <w:rPr>
                <w:rFonts w:ascii="Arial" w:hAnsi="Arial" w:cs="Arial"/>
              </w:rPr>
              <w:t>197</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1D289955" w14:textId="77777777" w:rsidR="00096EBA" w:rsidRPr="00085FBA" w:rsidRDefault="00096EBA" w:rsidP="0036552E">
            <w:pPr>
              <w:rPr>
                <w:rFonts w:ascii="Arial" w:hAnsi="Arial" w:cs="Arial"/>
              </w:rPr>
            </w:pPr>
            <w:r w:rsidRPr="00085FBA">
              <w:rPr>
                <w:rFonts w:ascii="Arial" w:hAnsi="Arial" w:cs="Arial"/>
              </w:rPr>
              <w:t>Flan bolso 1 kg</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398F110B" w14:textId="77777777" w:rsidR="00096EBA" w:rsidRPr="00085FBA" w:rsidRDefault="00096EBA" w:rsidP="0036552E">
            <w:pPr>
              <w:rPr>
                <w:rFonts w:ascii="Arial" w:hAnsi="Arial" w:cs="Arial"/>
              </w:rPr>
            </w:pPr>
            <w:r w:rsidRPr="00085FBA">
              <w:rPr>
                <w:rFonts w:ascii="Arial" w:hAnsi="Arial" w:cs="Arial"/>
              </w:rPr>
              <w:t>D´Gari</w:t>
            </w:r>
          </w:p>
        </w:tc>
      </w:tr>
      <w:tr w:rsidR="00096EBA" w:rsidRPr="00085FBA" w14:paraId="0BDD83A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6E17745" w14:textId="77777777" w:rsidR="00096EBA" w:rsidRPr="00085FBA" w:rsidRDefault="00096EBA" w:rsidP="0036552E">
            <w:pPr>
              <w:rPr>
                <w:rFonts w:ascii="Arial" w:hAnsi="Arial" w:cs="Arial"/>
              </w:rPr>
            </w:pPr>
            <w:r w:rsidRPr="00085FBA">
              <w:rPr>
                <w:rFonts w:ascii="Arial" w:hAnsi="Arial" w:cs="Arial"/>
              </w:rPr>
              <w:t>198</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62A94E02" w14:textId="77777777" w:rsidR="00096EBA" w:rsidRPr="00085FBA" w:rsidRDefault="00096EBA" w:rsidP="0036552E">
            <w:pPr>
              <w:rPr>
                <w:rFonts w:ascii="Arial" w:hAnsi="Arial" w:cs="Arial"/>
              </w:rPr>
            </w:pPr>
            <w:r w:rsidRPr="00085FBA">
              <w:rPr>
                <w:rFonts w:ascii="Arial" w:hAnsi="Arial" w:cs="Arial"/>
              </w:rPr>
              <w:t>Galleta de chocolate</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1422888F" w14:textId="77777777" w:rsidR="00096EBA" w:rsidRPr="00085FBA" w:rsidRDefault="00096EBA" w:rsidP="0036552E">
            <w:pPr>
              <w:rPr>
                <w:rFonts w:ascii="Arial" w:hAnsi="Arial" w:cs="Arial"/>
              </w:rPr>
            </w:pPr>
            <w:r w:rsidRPr="00085FBA">
              <w:rPr>
                <w:rFonts w:ascii="Arial" w:hAnsi="Arial" w:cs="Arial"/>
              </w:rPr>
              <w:t>Nabisco</w:t>
            </w:r>
          </w:p>
        </w:tc>
      </w:tr>
      <w:tr w:rsidR="00096EBA" w:rsidRPr="00085FBA" w14:paraId="103B9447"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C10963A" w14:textId="77777777" w:rsidR="00096EBA" w:rsidRPr="00085FBA" w:rsidRDefault="00096EBA" w:rsidP="0036552E">
            <w:pPr>
              <w:rPr>
                <w:rFonts w:ascii="Arial" w:hAnsi="Arial" w:cs="Arial"/>
              </w:rPr>
            </w:pPr>
            <w:r w:rsidRPr="00085FBA">
              <w:rPr>
                <w:rFonts w:ascii="Arial" w:hAnsi="Arial" w:cs="Arial"/>
              </w:rPr>
              <w:t>199</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336012E0" w14:textId="77777777" w:rsidR="00096EBA" w:rsidRPr="00085FBA" w:rsidRDefault="00096EBA" w:rsidP="0036552E">
            <w:pPr>
              <w:rPr>
                <w:rFonts w:ascii="Arial" w:hAnsi="Arial" w:cs="Arial"/>
              </w:rPr>
            </w:pPr>
            <w:r w:rsidRPr="00085FBA">
              <w:rPr>
                <w:rFonts w:ascii="Arial" w:hAnsi="Arial" w:cs="Arial"/>
              </w:rPr>
              <w:t>Galleta salada individual caja de 200 sobres de 13 gramos</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07C0F31F" w14:textId="77777777" w:rsidR="00096EBA" w:rsidRPr="00085FBA" w:rsidRDefault="00096EBA" w:rsidP="0036552E">
            <w:pPr>
              <w:rPr>
                <w:rFonts w:ascii="Arial" w:hAnsi="Arial" w:cs="Arial"/>
              </w:rPr>
            </w:pPr>
            <w:r w:rsidRPr="00085FBA">
              <w:rPr>
                <w:rFonts w:ascii="Arial" w:hAnsi="Arial" w:cs="Arial"/>
              </w:rPr>
              <w:t>Premium o Gamesa</w:t>
            </w:r>
          </w:p>
        </w:tc>
      </w:tr>
      <w:tr w:rsidR="00096EBA" w:rsidRPr="00085FBA" w14:paraId="76460B8A"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8B41B1E" w14:textId="77777777" w:rsidR="00096EBA" w:rsidRPr="00085FBA" w:rsidRDefault="00096EBA" w:rsidP="0036552E">
            <w:pPr>
              <w:rPr>
                <w:rFonts w:ascii="Arial" w:hAnsi="Arial" w:cs="Arial"/>
              </w:rPr>
            </w:pPr>
            <w:r w:rsidRPr="00085FBA">
              <w:rPr>
                <w:rFonts w:ascii="Arial" w:hAnsi="Arial" w:cs="Arial"/>
              </w:rPr>
              <w:t>200</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10813800" w14:textId="77777777" w:rsidR="00096EBA" w:rsidRPr="00085FBA" w:rsidRDefault="00096EBA" w:rsidP="0036552E">
            <w:pPr>
              <w:rPr>
                <w:rFonts w:ascii="Arial" w:hAnsi="Arial" w:cs="Arial"/>
              </w:rPr>
            </w:pPr>
            <w:r w:rsidRPr="00085FBA">
              <w:rPr>
                <w:rFonts w:ascii="Arial" w:hAnsi="Arial" w:cs="Arial"/>
              </w:rPr>
              <w:t>Galletas marías caja de 1 kg</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484E1345" w14:textId="77777777" w:rsidR="00096EBA" w:rsidRPr="00085FBA" w:rsidRDefault="00096EBA" w:rsidP="0036552E">
            <w:pPr>
              <w:rPr>
                <w:rFonts w:ascii="Arial" w:hAnsi="Arial" w:cs="Arial"/>
              </w:rPr>
            </w:pPr>
            <w:r w:rsidRPr="00085FBA">
              <w:rPr>
                <w:rFonts w:ascii="Arial" w:hAnsi="Arial" w:cs="Arial"/>
              </w:rPr>
              <w:t>Gamesa</w:t>
            </w:r>
          </w:p>
        </w:tc>
      </w:tr>
      <w:tr w:rsidR="00096EBA" w:rsidRPr="00085FBA" w14:paraId="3CCAA4F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835A64A" w14:textId="77777777" w:rsidR="00096EBA" w:rsidRPr="00085FBA" w:rsidRDefault="00096EBA" w:rsidP="0036552E">
            <w:pPr>
              <w:rPr>
                <w:rFonts w:ascii="Arial" w:hAnsi="Arial" w:cs="Arial"/>
              </w:rPr>
            </w:pPr>
            <w:r w:rsidRPr="00085FBA">
              <w:rPr>
                <w:rFonts w:ascii="Arial" w:hAnsi="Arial" w:cs="Arial"/>
              </w:rPr>
              <w:t>201</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3D395A25" w14:textId="77777777" w:rsidR="00096EBA" w:rsidRPr="00085FBA" w:rsidRDefault="00096EBA" w:rsidP="0036552E">
            <w:pPr>
              <w:rPr>
                <w:rFonts w:ascii="Arial" w:hAnsi="Arial" w:cs="Arial"/>
              </w:rPr>
            </w:pPr>
            <w:r w:rsidRPr="00085FBA">
              <w:rPr>
                <w:rFonts w:ascii="Arial" w:hAnsi="Arial" w:cs="Arial"/>
              </w:rPr>
              <w:t>Galleta ostión paquete de 150 gramos de bombita</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5C44219E" w14:textId="77777777" w:rsidR="00096EBA" w:rsidRPr="00085FBA" w:rsidRDefault="00096EBA" w:rsidP="0036552E">
            <w:pPr>
              <w:rPr>
                <w:rFonts w:ascii="Arial" w:hAnsi="Arial" w:cs="Arial"/>
              </w:rPr>
            </w:pPr>
            <w:r w:rsidRPr="00085FBA">
              <w:rPr>
                <w:rFonts w:ascii="Arial" w:hAnsi="Arial" w:cs="Arial"/>
              </w:rPr>
              <w:t>Gamesa</w:t>
            </w:r>
          </w:p>
        </w:tc>
      </w:tr>
      <w:tr w:rsidR="00096EBA" w:rsidRPr="00085FBA" w14:paraId="6B8E73B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5281151" w14:textId="77777777" w:rsidR="00096EBA" w:rsidRPr="00085FBA" w:rsidRDefault="00096EBA" w:rsidP="0036552E">
            <w:pPr>
              <w:rPr>
                <w:rFonts w:ascii="Arial" w:hAnsi="Arial" w:cs="Arial"/>
              </w:rPr>
            </w:pPr>
            <w:r w:rsidRPr="00085FBA">
              <w:rPr>
                <w:rFonts w:ascii="Arial" w:hAnsi="Arial" w:cs="Arial"/>
              </w:rPr>
              <w:t>202</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2D2D2BFD" w14:textId="77777777" w:rsidR="00096EBA" w:rsidRPr="00085FBA" w:rsidRDefault="00096EBA" w:rsidP="0036552E">
            <w:pPr>
              <w:rPr>
                <w:rFonts w:ascii="Arial" w:hAnsi="Arial" w:cs="Arial"/>
              </w:rPr>
            </w:pPr>
            <w:r w:rsidRPr="00085FBA">
              <w:rPr>
                <w:rFonts w:ascii="Arial" w:hAnsi="Arial" w:cs="Arial"/>
              </w:rPr>
              <w:t>Garrafón de agua embotellada de 19 litros</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38FD6167" w14:textId="77777777" w:rsidR="00096EBA" w:rsidRPr="00085FBA" w:rsidRDefault="00096EBA" w:rsidP="0036552E">
            <w:pPr>
              <w:rPr>
                <w:rFonts w:ascii="Arial" w:hAnsi="Arial" w:cs="Arial"/>
              </w:rPr>
            </w:pPr>
            <w:r w:rsidRPr="00085FBA">
              <w:rPr>
                <w:rFonts w:ascii="Arial" w:hAnsi="Arial" w:cs="Arial"/>
              </w:rPr>
              <w:t>Electro pura o Bonafont</w:t>
            </w:r>
          </w:p>
        </w:tc>
      </w:tr>
      <w:tr w:rsidR="00096EBA" w:rsidRPr="00085FBA" w14:paraId="6A0B1654"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2FB6397" w14:textId="77777777" w:rsidR="00096EBA" w:rsidRPr="00085FBA" w:rsidRDefault="00096EBA" w:rsidP="0036552E">
            <w:pPr>
              <w:rPr>
                <w:rFonts w:ascii="Arial" w:hAnsi="Arial" w:cs="Arial"/>
              </w:rPr>
            </w:pPr>
            <w:r w:rsidRPr="00085FBA">
              <w:rPr>
                <w:rFonts w:ascii="Arial" w:hAnsi="Arial" w:cs="Arial"/>
              </w:rPr>
              <w:t>203</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112885C7" w14:textId="77777777" w:rsidR="00096EBA" w:rsidRPr="00085FBA" w:rsidRDefault="00096EBA" w:rsidP="0036552E">
            <w:pPr>
              <w:rPr>
                <w:rFonts w:ascii="Arial" w:hAnsi="Arial" w:cs="Arial"/>
              </w:rPr>
            </w:pPr>
            <w:r w:rsidRPr="00085FBA">
              <w:rPr>
                <w:rFonts w:ascii="Arial" w:hAnsi="Arial" w:cs="Arial"/>
              </w:rPr>
              <w:t>Gelatina de agua bolsa de 1 kg</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5AA0E8AD" w14:textId="77777777" w:rsidR="00096EBA" w:rsidRPr="00085FBA" w:rsidRDefault="00096EBA" w:rsidP="0036552E">
            <w:pPr>
              <w:rPr>
                <w:rFonts w:ascii="Arial" w:hAnsi="Arial" w:cs="Arial"/>
              </w:rPr>
            </w:pPr>
            <w:r w:rsidRPr="00085FBA">
              <w:rPr>
                <w:rFonts w:ascii="Arial" w:hAnsi="Arial" w:cs="Arial"/>
              </w:rPr>
              <w:t>D´gari</w:t>
            </w:r>
          </w:p>
        </w:tc>
      </w:tr>
      <w:tr w:rsidR="00096EBA" w:rsidRPr="00085FBA" w14:paraId="7859EC0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6647A6B" w14:textId="77777777" w:rsidR="00096EBA" w:rsidRPr="00085FBA" w:rsidRDefault="00096EBA" w:rsidP="0036552E">
            <w:pPr>
              <w:rPr>
                <w:rFonts w:ascii="Arial" w:hAnsi="Arial" w:cs="Arial"/>
              </w:rPr>
            </w:pPr>
            <w:r w:rsidRPr="00085FBA">
              <w:rPr>
                <w:rFonts w:ascii="Arial" w:hAnsi="Arial" w:cs="Arial"/>
              </w:rPr>
              <w:t>204</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17B935E9" w14:textId="77777777" w:rsidR="00096EBA" w:rsidRPr="00085FBA" w:rsidRDefault="00096EBA" w:rsidP="0036552E">
            <w:pPr>
              <w:rPr>
                <w:rFonts w:ascii="Arial" w:hAnsi="Arial" w:cs="Arial"/>
              </w:rPr>
            </w:pPr>
            <w:r w:rsidRPr="00085FBA">
              <w:rPr>
                <w:rFonts w:ascii="Arial" w:hAnsi="Arial" w:cs="Arial"/>
              </w:rPr>
              <w:t>Gelatina de leche bolsa de 1 kg</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3755F9B8" w14:textId="77777777" w:rsidR="00096EBA" w:rsidRPr="00085FBA" w:rsidRDefault="00096EBA" w:rsidP="0036552E">
            <w:pPr>
              <w:rPr>
                <w:rFonts w:ascii="Arial" w:hAnsi="Arial" w:cs="Arial"/>
              </w:rPr>
            </w:pPr>
            <w:r w:rsidRPr="00085FBA">
              <w:rPr>
                <w:rFonts w:ascii="Arial" w:hAnsi="Arial" w:cs="Arial"/>
              </w:rPr>
              <w:t>D´gari</w:t>
            </w:r>
          </w:p>
        </w:tc>
      </w:tr>
      <w:tr w:rsidR="00096EBA" w:rsidRPr="00085FBA" w14:paraId="139710A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CC07667" w14:textId="77777777" w:rsidR="00096EBA" w:rsidRPr="00085FBA" w:rsidRDefault="00096EBA" w:rsidP="0036552E">
            <w:pPr>
              <w:rPr>
                <w:rFonts w:ascii="Arial" w:hAnsi="Arial" w:cs="Arial"/>
              </w:rPr>
            </w:pPr>
            <w:r w:rsidRPr="00085FBA">
              <w:rPr>
                <w:rFonts w:ascii="Arial" w:hAnsi="Arial" w:cs="Arial"/>
              </w:rPr>
              <w:t>205</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6E8B072F" w14:textId="77777777" w:rsidR="00096EBA" w:rsidRPr="00085FBA" w:rsidRDefault="00096EBA" w:rsidP="0036552E">
            <w:pPr>
              <w:rPr>
                <w:rFonts w:ascii="Arial" w:hAnsi="Arial" w:cs="Arial"/>
              </w:rPr>
            </w:pPr>
            <w:r w:rsidRPr="00085FBA">
              <w:rPr>
                <w:rFonts w:ascii="Arial" w:hAnsi="Arial" w:cs="Arial"/>
              </w:rPr>
              <w:t>Gelatina natural bolsa de 1 kg</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669F97FF" w14:textId="77777777" w:rsidR="00096EBA" w:rsidRPr="00085FBA" w:rsidRDefault="00096EBA" w:rsidP="0036552E">
            <w:pPr>
              <w:rPr>
                <w:rFonts w:ascii="Arial" w:hAnsi="Arial" w:cs="Arial"/>
              </w:rPr>
            </w:pPr>
            <w:r w:rsidRPr="00085FBA">
              <w:rPr>
                <w:rFonts w:ascii="Arial" w:hAnsi="Arial" w:cs="Arial"/>
              </w:rPr>
              <w:t>D´gari</w:t>
            </w:r>
          </w:p>
        </w:tc>
      </w:tr>
      <w:tr w:rsidR="00096EBA" w:rsidRPr="00085FBA" w14:paraId="4B29EA52"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56638D9" w14:textId="77777777" w:rsidR="00096EBA" w:rsidRPr="00085FBA" w:rsidRDefault="00096EBA" w:rsidP="0036552E">
            <w:pPr>
              <w:rPr>
                <w:rFonts w:ascii="Arial" w:hAnsi="Arial" w:cs="Arial"/>
              </w:rPr>
            </w:pPr>
            <w:r w:rsidRPr="00085FBA">
              <w:rPr>
                <w:rFonts w:ascii="Arial" w:hAnsi="Arial" w:cs="Arial"/>
              </w:rPr>
              <w:t>206</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5D9FAB6E" w14:textId="77777777" w:rsidR="00096EBA" w:rsidRPr="00085FBA" w:rsidRDefault="00096EBA" w:rsidP="0036552E">
            <w:pPr>
              <w:rPr>
                <w:rFonts w:ascii="Arial" w:hAnsi="Arial" w:cs="Arial"/>
              </w:rPr>
            </w:pPr>
            <w:r w:rsidRPr="00085FBA">
              <w:rPr>
                <w:rFonts w:ascii="Arial" w:hAnsi="Arial" w:cs="Arial"/>
              </w:rPr>
              <w:t>Granola bolsa 1 kg</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5180898E" w14:textId="77777777" w:rsidR="00096EBA" w:rsidRPr="00085FBA" w:rsidRDefault="00096EBA" w:rsidP="0036552E">
            <w:pPr>
              <w:rPr>
                <w:rFonts w:ascii="Arial" w:hAnsi="Arial" w:cs="Arial"/>
              </w:rPr>
            </w:pPr>
            <w:r w:rsidRPr="00085FBA">
              <w:rPr>
                <w:rFonts w:ascii="Arial" w:hAnsi="Arial" w:cs="Arial"/>
              </w:rPr>
              <w:t>Granvita</w:t>
            </w:r>
          </w:p>
        </w:tc>
      </w:tr>
      <w:tr w:rsidR="00096EBA" w:rsidRPr="00085FBA" w14:paraId="6E0B07DF" w14:textId="77777777" w:rsidTr="00096EBA">
        <w:trPr>
          <w:trHeight w:val="142"/>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20F2E8C" w14:textId="77777777" w:rsidR="00096EBA" w:rsidRPr="00085FBA" w:rsidRDefault="00096EBA" w:rsidP="0036552E">
            <w:pPr>
              <w:rPr>
                <w:rFonts w:ascii="Arial" w:hAnsi="Arial" w:cs="Arial"/>
              </w:rPr>
            </w:pPr>
            <w:r w:rsidRPr="00085FBA">
              <w:rPr>
                <w:rFonts w:ascii="Arial" w:hAnsi="Arial" w:cs="Arial"/>
              </w:rPr>
              <w:t>207</w:t>
            </w:r>
          </w:p>
        </w:tc>
        <w:tc>
          <w:tcPr>
            <w:tcW w:w="4532" w:type="dxa"/>
            <w:gridSpan w:val="2"/>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3B7973C5" w14:textId="77777777" w:rsidR="00096EBA" w:rsidRPr="00085FBA" w:rsidRDefault="00096EBA" w:rsidP="0036552E">
            <w:pPr>
              <w:rPr>
                <w:rFonts w:ascii="Arial" w:hAnsi="Arial" w:cs="Arial"/>
              </w:rPr>
            </w:pPr>
            <w:r w:rsidRPr="00085FBA">
              <w:rPr>
                <w:rFonts w:ascii="Arial" w:hAnsi="Arial" w:cs="Arial"/>
              </w:rPr>
              <w:t>Harina de trigo bolsa de 1 kg</w:t>
            </w:r>
          </w:p>
        </w:tc>
        <w:tc>
          <w:tcPr>
            <w:tcW w:w="2551" w:type="dxa"/>
            <w:tcBorders>
              <w:top w:val="single" w:sz="4" w:space="0" w:color="auto"/>
              <w:left w:val="nil"/>
              <w:bottom w:val="single" w:sz="4" w:space="0" w:color="auto"/>
              <w:right w:val="single" w:sz="4" w:space="0" w:color="auto"/>
            </w:tcBorders>
            <w:shd w:val="clear" w:color="auto" w:fill="FFFFFF"/>
            <w:noWrap/>
            <w:tcMar>
              <w:top w:w="17" w:type="dxa"/>
              <w:left w:w="17" w:type="dxa"/>
              <w:bottom w:w="0" w:type="dxa"/>
              <w:right w:w="17" w:type="dxa"/>
            </w:tcMar>
            <w:vAlign w:val="center"/>
            <w:hideMark/>
          </w:tcPr>
          <w:p w14:paraId="3D5B2E46" w14:textId="77777777" w:rsidR="00096EBA" w:rsidRPr="00085FBA" w:rsidRDefault="00096EBA" w:rsidP="0036552E">
            <w:pPr>
              <w:rPr>
                <w:rFonts w:ascii="Arial" w:hAnsi="Arial" w:cs="Arial"/>
              </w:rPr>
            </w:pPr>
            <w:r w:rsidRPr="00085FBA">
              <w:rPr>
                <w:rFonts w:ascii="Arial" w:hAnsi="Arial" w:cs="Arial"/>
              </w:rPr>
              <w:t>Tres estrellas o Gamesa</w:t>
            </w:r>
          </w:p>
        </w:tc>
      </w:tr>
      <w:tr w:rsidR="00096EBA" w:rsidRPr="00085FBA" w14:paraId="35F4079A" w14:textId="77777777" w:rsidTr="0036552E">
        <w:trPr>
          <w:trHeight w:val="255"/>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0F11B907" w14:textId="77777777" w:rsidR="00096EBA" w:rsidRPr="00085FBA" w:rsidRDefault="00096EBA" w:rsidP="0036552E">
            <w:pPr>
              <w:jc w:val="center"/>
              <w:rPr>
                <w:rFonts w:ascii="Arial" w:hAnsi="Arial" w:cs="Arial"/>
                <w:b/>
                <w:bCs/>
              </w:rPr>
            </w:pPr>
            <w:r w:rsidRPr="00085FBA">
              <w:rPr>
                <w:rFonts w:ascii="Arial" w:hAnsi="Arial" w:cs="Arial"/>
                <w:b/>
                <w:bCs/>
              </w:rPr>
              <w:t>Productos no perecederos. Abarrotes, semillas y granos.</w:t>
            </w:r>
          </w:p>
        </w:tc>
      </w:tr>
      <w:tr w:rsidR="00096EBA" w:rsidRPr="00085FBA" w14:paraId="5B07DE2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DD4726A" w14:textId="77777777" w:rsidR="00096EBA" w:rsidRPr="00085FBA" w:rsidRDefault="00096EBA" w:rsidP="0036552E">
            <w:pPr>
              <w:rPr>
                <w:rFonts w:ascii="Arial" w:hAnsi="Arial" w:cs="Arial"/>
              </w:rPr>
            </w:pPr>
            <w:r w:rsidRPr="00085FBA">
              <w:rPr>
                <w:rFonts w:ascii="Arial" w:hAnsi="Arial" w:cs="Arial"/>
              </w:rPr>
              <w:t>208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A3633B0" w14:textId="77777777" w:rsidR="00096EBA" w:rsidRPr="00085FBA" w:rsidRDefault="00096EBA" w:rsidP="0036552E">
            <w:pPr>
              <w:rPr>
                <w:rFonts w:ascii="Arial" w:hAnsi="Arial" w:cs="Arial"/>
              </w:rPr>
            </w:pPr>
            <w:r w:rsidRPr="00085FBA">
              <w:rPr>
                <w:rFonts w:ascii="Arial" w:hAnsi="Arial" w:cs="Arial"/>
              </w:rPr>
              <w:t>Harina para hot cakes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C699F0F" w14:textId="77777777" w:rsidR="00096EBA" w:rsidRPr="00085FBA" w:rsidRDefault="00096EBA" w:rsidP="0036552E">
            <w:pPr>
              <w:rPr>
                <w:rFonts w:ascii="Arial" w:hAnsi="Arial" w:cs="Arial"/>
              </w:rPr>
            </w:pPr>
            <w:r w:rsidRPr="00085FBA">
              <w:rPr>
                <w:rFonts w:ascii="Arial" w:hAnsi="Arial" w:cs="Arial"/>
              </w:rPr>
              <w:t>Pronto o Gamesa o Tres Estrellas</w:t>
            </w:r>
          </w:p>
        </w:tc>
      </w:tr>
      <w:tr w:rsidR="00096EBA" w:rsidRPr="00085FBA" w14:paraId="5F55F55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7E2B152" w14:textId="77777777" w:rsidR="00096EBA" w:rsidRPr="00085FBA" w:rsidRDefault="00096EBA" w:rsidP="0036552E">
            <w:pPr>
              <w:rPr>
                <w:rFonts w:ascii="Arial" w:hAnsi="Arial" w:cs="Arial"/>
              </w:rPr>
            </w:pPr>
            <w:r w:rsidRPr="00085FBA">
              <w:rPr>
                <w:rFonts w:ascii="Arial" w:hAnsi="Arial" w:cs="Arial"/>
              </w:rPr>
              <w:t>209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EB97C3E" w14:textId="77777777" w:rsidR="00096EBA" w:rsidRPr="00085FBA" w:rsidRDefault="00096EBA" w:rsidP="0036552E">
            <w:pPr>
              <w:rPr>
                <w:rFonts w:ascii="Arial" w:hAnsi="Arial" w:cs="Arial"/>
              </w:rPr>
            </w:pPr>
            <w:r w:rsidRPr="00085FBA">
              <w:rPr>
                <w:rFonts w:ascii="Arial" w:hAnsi="Arial" w:cs="Arial"/>
              </w:rPr>
              <w:t>Harina para pastel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CE02E1E" w14:textId="77777777" w:rsidR="00096EBA" w:rsidRPr="00085FBA" w:rsidRDefault="00096EBA" w:rsidP="0036552E">
            <w:pPr>
              <w:rPr>
                <w:rFonts w:ascii="Arial" w:hAnsi="Arial" w:cs="Arial"/>
              </w:rPr>
            </w:pPr>
            <w:r w:rsidRPr="00085FBA">
              <w:rPr>
                <w:rFonts w:ascii="Arial" w:hAnsi="Arial" w:cs="Arial"/>
              </w:rPr>
              <w:t>Pronto o tres estrellas</w:t>
            </w:r>
          </w:p>
        </w:tc>
      </w:tr>
      <w:tr w:rsidR="00096EBA" w:rsidRPr="00085FBA" w14:paraId="3CACEFA7"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FB1C62B" w14:textId="77777777" w:rsidR="00096EBA" w:rsidRPr="00085FBA" w:rsidRDefault="00096EBA" w:rsidP="0036552E">
            <w:pPr>
              <w:rPr>
                <w:rFonts w:ascii="Arial" w:hAnsi="Arial" w:cs="Arial"/>
              </w:rPr>
            </w:pPr>
            <w:r w:rsidRPr="00085FBA">
              <w:rPr>
                <w:rFonts w:ascii="Arial" w:hAnsi="Arial" w:cs="Arial"/>
              </w:rPr>
              <w:t>210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20C6F55" w14:textId="77777777" w:rsidR="00096EBA" w:rsidRPr="00085FBA" w:rsidRDefault="00096EBA" w:rsidP="0036552E">
            <w:pPr>
              <w:rPr>
                <w:rFonts w:ascii="Arial" w:hAnsi="Arial" w:cs="Arial"/>
              </w:rPr>
            </w:pPr>
            <w:r w:rsidRPr="00085FBA">
              <w:rPr>
                <w:rFonts w:ascii="Arial" w:hAnsi="Arial" w:cs="Arial"/>
              </w:rPr>
              <w:t>Hielo bolsa con 5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217F8B5" w14:textId="77777777" w:rsidR="00096EBA" w:rsidRPr="00085FBA" w:rsidRDefault="00096EBA" w:rsidP="0036552E">
            <w:pPr>
              <w:rPr>
                <w:rFonts w:ascii="Arial" w:hAnsi="Arial" w:cs="Arial"/>
              </w:rPr>
            </w:pPr>
            <w:r w:rsidRPr="00085FBA">
              <w:rPr>
                <w:rFonts w:ascii="Arial" w:hAnsi="Arial" w:cs="Arial"/>
              </w:rPr>
              <w:t>Fiesta o Iglú</w:t>
            </w:r>
          </w:p>
        </w:tc>
      </w:tr>
      <w:tr w:rsidR="00096EBA" w:rsidRPr="00085FBA" w14:paraId="5016B9A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172A079" w14:textId="77777777" w:rsidR="00096EBA" w:rsidRPr="00085FBA" w:rsidRDefault="00096EBA" w:rsidP="0036552E">
            <w:pPr>
              <w:rPr>
                <w:rFonts w:ascii="Arial" w:hAnsi="Arial" w:cs="Arial"/>
              </w:rPr>
            </w:pPr>
            <w:r w:rsidRPr="00085FBA">
              <w:rPr>
                <w:rFonts w:ascii="Arial" w:hAnsi="Arial" w:cs="Arial"/>
              </w:rPr>
              <w:t>211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58334C0" w14:textId="77777777" w:rsidR="00096EBA" w:rsidRPr="00085FBA" w:rsidRDefault="00096EBA" w:rsidP="0036552E">
            <w:pPr>
              <w:rPr>
                <w:rFonts w:ascii="Arial" w:hAnsi="Arial" w:cs="Arial"/>
              </w:rPr>
            </w:pPr>
            <w:r w:rsidRPr="00085FBA">
              <w:rPr>
                <w:rFonts w:ascii="Arial" w:hAnsi="Arial" w:cs="Arial"/>
              </w:rPr>
              <w:t>Jamaica de primera seleccionado nacional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58B67B8" w14:textId="77777777" w:rsidR="00096EBA" w:rsidRPr="00085FBA" w:rsidRDefault="00096EBA" w:rsidP="0036552E">
            <w:pPr>
              <w:rPr>
                <w:rFonts w:ascii="Arial" w:hAnsi="Arial" w:cs="Arial"/>
              </w:rPr>
            </w:pPr>
            <w:r w:rsidRPr="00085FBA">
              <w:rPr>
                <w:rFonts w:ascii="Arial" w:hAnsi="Arial" w:cs="Arial"/>
              </w:rPr>
              <w:t>A granel de primera</w:t>
            </w:r>
          </w:p>
        </w:tc>
      </w:tr>
      <w:tr w:rsidR="00096EBA" w:rsidRPr="00085FBA" w14:paraId="0730729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2DC7A1C" w14:textId="77777777" w:rsidR="00096EBA" w:rsidRPr="00085FBA" w:rsidRDefault="00096EBA" w:rsidP="0036552E">
            <w:pPr>
              <w:rPr>
                <w:rFonts w:ascii="Arial" w:hAnsi="Arial" w:cs="Arial"/>
              </w:rPr>
            </w:pPr>
            <w:r w:rsidRPr="00085FBA">
              <w:rPr>
                <w:rFonts w:ascii="Arial" w:hAnsi="Arial" w:cs="Arial"/>
              </w:rPr>
              <w:t>212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F453A1F" w14:textId="77777777" w:rsidR="00096EBA" w:rsidRPr="00085FBA" w:rsidRDefault="00096EBA" w:rsidP="0036552E">
            <w:pPr>
              <w:rPr>
                <w:rFonts w:ascii="Arial" w:hAnsi="Arial" w:cs="Arial"/>
              </w:rPr>
            </w:pPr>
            <w:r w:rsidRPr="00085FBA">
              <w:rPr>
                <w:rFonts w:ascii="Arial" w:hAnsi="Arial" w:cs="Arial"/>
              </w:rPr>
              <w:t>Jugo sazonador 800 ml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DD388B6" w14:textId="77777777" w:rsidR="00096EBA" w:rsidRPr="00085FBA" w:rsidRDefault="00096EBA" w:rsidP="0036552E">
            <w:pPr>
              <w:rPr>
                <w:rFonts w:ascii="Arial" w:hAnsi="Arial" w:cs="Arial"/>
              </w:rPr>
            </w:pPr>
            <w:r w:rsidRPr="00085FBA">
              <w:rPr>
                <w:rFonts w:ascii="Arial" w:hAnsi="Arial" w:cs="Arial"/>
              </w:rPr>
              <w:t>Maggi</w:t>
            </w:r>
          </w:p>
        </w:tc>
      </w:tr>
      <w:tr w:rsidR="00096EBA" w:rsidRPr="00085FBA" w14:paraId="15B71C8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8A95888" w14:textId="77777777" w:rsidR="00096EBA" w:rsidRPr="00085FBA" w:rsidRDefault="00096EBA" w:rsidP="0036552E">
            <w:pPr>
              <w:rPr>
                <w:rFonts w:ascii="Arial" w:hAnsi="Arial" w:cs="Arial"/>
              </w:rPr>
            </w:pPr>
            <w:r w:rsidRPr="00085FBA">
              <w:rPr>
                <w:rFonts w:ascii="Arial" w:hAnsi="Arial" w:cs="Arial"/>
              </w:rPr>
              <w:t>213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3B64A66" w14:textId="77777777" w:rsidR="00096EBA" w:rsidRPr="00085FBA" w:rsidRDefault="00096EBA" w:rsidP="0036552E">
            <w:pPr>
              <w:rPr>
                <w:rFonts w:ascii="Arial" w:hAnsi="Arial" w:cs="Arial"/>
              </w:rPr>
            </w:pPr>
            <w:r w:rsidRPr="00085FBA">
              <w:rPr>
                <w:rFonts w:ascii="Arial" w:hAnsi="Arial" w:cs="Arial"/>
              </w:rPr>
              <w:t>Jugos individuales diferentes sabores 200 ml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3510199" w14:textId="77777777" w:rsidR="00096EBA" w:rsidRPr="00085FBA" w:rsidRDefault="00096EBA" w:rsidP="0036552E">
            <w:pPr>
              <w:rPr>
                <w:rFonts w:ascii="Arial" w:hAnsi="Arial" w:cs="Arial"/>
              </w:rPr>
            </w:pPr>
            <w:r w:rsidRPr="00085FBA">
              <w:rPr>
                <w:rFonts w:ascii="Arial" w:hAnsi="Arial" w:cs="Arial"/>
              </w:rPr>
              <w:t>Jumex o Del valle</w:t>
            </w:r>
          </w:p>
        </w:tc>
      </w:tr>
      <w:tr w:rsidR="00096EBA" w:rsidRPr="00085FBA" w14:paraId="36082920"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CCF427D" w14:textId="77777777" w:rsidR="00096EBA" w:rsidRPr="00085FBA" w:rsidRDefault="00096EBA" w:rsidP="0036552E">
            <w:pPr>
              <w:rPr>
                <w:rFonts w:ascii="Arial" w:hAnsi="Arial" w:cs="Arial"/>
              </w:rPr>
            </w:pPr>
            <w:r w:rsidRPr="00085FBA">
              <w:rPr>
                <w:rFonts w:ascii="Arial" w:hAnsi="Arial" w:cs="Arial"/>
              </w:rPr>
              <w:t>214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6367327" w14:textId="77777777" w:rsidR="00096EBA" w:rsidRPr="00085FBA" w:rsidRDefault="00096EBA" w:rsidP="0036552E">
            <w:pPr>
              <w:rPr>
                <w:rFonts w:ascii="Arial" w:hAnsi="Arial" w:cs="Arial"/>
              </w:rPr>
            </w:pPr>
            <w:r w:rsidRPr="00085FBA">
              <w:rPr>
                <w:rFonts w:ascii="Arial" w:hAnsi="Arial" w:cs="Arial"/>
              </w:rPr>
              <w:t>Leche condensada de 397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1EC6C6C" w14:textId="77777777" w:rsidR="00096EBA" w:rsidRPr="00085FBA" w:rsidRDefault="00096EBA" w:rsidP="0036552E">
            <w:pPr>
              <w:rPr>
                <w:rFonts w:ascii="Arial" w:hAnsi="Arial" w:cs="Arial"/>
              </w:rPr>
            </w:pPr>
            <w:r w:rsidRPr="00085FBA">
              <w:rPr>
                <w:rFonts w:ascii="Arial" w:hAnsi="Arial" w:cs="Arial"/>
              </w:rPr>
              <w:t>Nestlé</w:t>
            </w:r>
          </w:p>
        </w:tc>
      </w:tr>
      <w:tr w:rsidR="00096EBA" w:rsidRPr="00085FBA" w14:paraId="5C658B9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21E8BCF" w14:textId="77777777" w:rsidR="00096EBA" w:rsidRPr="00085FBA" w:rsidRDefault="00096EBA" w:rsidP="0036552E">
            <w:pPr>
              <w:rPr>
                <w:rFonts w:ascii="Arial" w:hAnsi="Arial" w:cs="Arial"/>
              </w:rPr>
            </w:pPr>
            <w:r w:rsidRPr="00085FBA">
              <w:rPr>
                <w:rFonts w:ascii="Arial" w:hAnsi="Arial" w:cs="Arial"/>
              </w:rPr>
              <w:t>215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8E68694" w14:textId="77777777" w:rsidR="00096EBA" w:rsidRPr="00085FBA" w:rsidRDefault="00096EBA" w:rsidP="0036552E">
            <w:pPr>
              <w:rPr>
                <w:rFonts w:ascii="Arial" w:hAnsi="Arial" w:cs="Arial"/>
              </w:rPr>
            </w:pPr>
            <w:r w:rsidRPr="00085FBA">
              <w:rPr>
                <w:rFonts w:ascii="Arial" w:hAnsi="Arial" w:cs="Arial"/>
              </w:rPr>
              <w:t>Leche evaporada de 410 ml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EC59156" w14:textId="77777777" w:rsidR="00096EBA" w:rsidRPr="00085FBA" w:rsidRDefault="00096EBA" w:rsidP="0036552E">
            <w:pPr>
              <w:rPr>
                <w:rFonts w:ascii="Arial" w:hAnsi="Arial" w:cs="Arial"/>
              </w:rPr>
            </w:pPr>
            <w:r w:rsidRPr="00085FBA">
              <w:rPr>
                <w:rFonts w:ascii="Arial" w:hAnsi="Arial" w:cs="Arial"/>
              </w:rPr>
              <w:t>Nestlé</w:t>
            </w:r>
          </w:p>
        </w:tc>
      </w:tr>
      <w:tr w:rsidR="00096EBA" w:rsidRPr="00085FBA" w14:paraId="34C66AC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EA85F7E" w14:textId="77777777" w:rsidR="00096EBA" w:rsidRPr="00085FBA" w:rsidRDefault="00096EBA" w:rsidP="0036552E">
            <w:pPr>
              <w:rPr>
                <w:rFonts w:ascii="Arial" w:hAnsi="Arial" w:cs="Arial"/>
              </w:rPr>
            </w:pPr>
            <w:r w:rsidRPr="00085FBA">
              <w:rPr>
                <w:rFonts w:ascii="Arial" w:hAnsi="Arial" w:cs="Arial"/>
              </w:rPr>
              <w:t>216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C643D7D" w14:textId="77777777" w:rsidR="00096EBA" w:rsidRPr="00085FBA" w:rsidRDefault="00096EBA" w:rsidP="0036552E">
            <w:pPr>
              <w:rPr>
                <w:rFonts w:ascii="Arial" w:hAnsi="Arial" w:cs="Arial"/>
              </w:rPr>
            </w:pPr>
            <w:r w:rsidRPr="00085FBA">
              <w:rPr>
                <w:rFonts w:ascii="Arial" w:hAnsi="Arial" w:cs="Arial"/>
              </w:rPr>
              <w:t>Leche individual de diferentes sabores 250 ml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C97C0A6" w14:textId="77777777" w:rsidR="00096EBA" w:rsidRPr="00085FBA" w:rsidRDefault="00096EBA" w:rsidP="0036552E">
            <w:pPr>
              <w:rPr>
                <w:rFonts w:ascii="Arial" w:hAnsi="Arial" w:cs="Arial"/>
              </w:rPr>
            </w:pPr>
            <w:r w:rsidRPr="00085FBA">
              <w:rPr>
                <w:rFonts w:ascii="Arial" w:hAnsi="Arial" w:cs="Arial"/>
              </w:rPr>
              <w:t>Alpura  o ultra Lala</w:t>
            </w:r>
          </w:p>
        </w:tc>
      </w:tr>
      <w:tr w:rsidR="00096EBA" w:rsidRPr="00085FBA" w14:paraId="11D67344"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AFB69A0" w14:textId="77777777" w:rsidR="00096EBA" w:rsidRPr="00085FBA" w:rsidRDefault="00096EBA" w:rsidP="0036552E">
            <w:pPr>
              <w:rPr>
                <w:rFonts w:ascii="Arial" w:hAnsi="Arial" w:cs="Arial"/>
              </w:rPr>
            </w:pPr>
            <w:r w:rsidRPr="00085FBA">
              <w:rPr>
                <w:rFonts w:ascii="Arial" w:hAnsi="Arial" w:cs="Arial"/>
              </w:rPr>
              <w:t>217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A0FF956" w14:textId="77777777" w:rsidR="00096EBA" w:rsidRPr="00085FBA" w:rsidRDefault="00096EBA" w:rsidP="0036552E">
            <w:pPr>
              <w:rPr>
                <w:rFonts w:ascii="Arial" w:hAnsi="Arial" w:cs="Arial"/>
              </w:rPr>
            </w:pPr>
            <w:r w:rsidRPr="00085FBA">
              <w:rPr>
                <w:rFonts w:ascii="Arial" w:hAnsi="Arial" w:cs="Arial"/>
              </w:rPr>
              <w:t>Maíz cacahuazintle sin cabeza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1DD4CC2" w14:textId="77777777" w:rsidR="00096EBA" w:rsidRPr="00085FBA" w:rsidRDefault="00096EBA" w:rsidP="0036552E">
            <w:pPr>
              <w:rPr>
                <w:rFonts w:ascii="Arial" w:hAnsi="Arial" w:cs="Arial"/>
              </w:rPr>
            </w:pPr>
            <w:r w:rsidRPr="00085FBA">
              <w:rPr>
                <w:rFonts w:ascii="Arial" w:hAnsi="Arial" w:cs="Arial"/>
              </w:rPr>
              <w:t>A granel</w:t>
            </w:r>
          </w:p>
        </w:tc>
      </w:tr>
      <w:tr w:rsidR="00096EBA" w:rsidRPr="00085FBA" w14:paraId="0565C93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B10A170" w14:textId="77777777" w:rsidR="00096EBA" w:rsidRPr="00085FBA" w:rsidRDefault="00096EBA" w:rsidP="0036552E">
            <w:pPr>
              <w:rPr>
                <w:rFonts w:ascii="Arial" w:hAnsi="Arial" w:cs="Arial"/>
              </w:rPr>
            </w:pPr>
            <w:r w:rsidRPr="00085FBA">
              <w:rPr>
                <w:rFonts w:ascii="Arial" w:hAnsi="Arial" w:cs="Arial"/>
              </w:rPr>
              <w:t>218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80E2631" w14:textId="77777777" w:rsidR="00096EBA" w:rsidRPr="00085FBA" w:rsidRDefault="00096EBA" w:rsidP="0036552E">
            <w:pPr>
              <w:rPr>
                <w:rFonts w:ascii="Arial" w:hAnsi="Arial" w:cs="Arial"/>
              </w:rPr>
            </w:pPr>
            <w:r w:rsidRPr="00085FBA">
              <w:rPr>
                <w:rFonts w:ascii="Arial" w:hAnsi="Arial" w:cs="Arial"/>
              </w:rPr>
              <w:t>Fécula de Maíz natural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1DC2434" w14:textId="77777777" w:rsidR="00096EBA" w:rsidRPr="00085FBA" w:rsidRDefault="00096EBA" w:rsidP="0036552E">
            <w:pPr>
              <w:rPr>
                <w:rFonts w:ascii="Arial" w:hAnsi="Arial" w:cs="Arial"/>
              </w:rPr>
            </w:pPr>
            <w:r w:rsidRPr="00085FBA">
              <w:rPr>
                <w:rFonts w:ascii="Arial" w:hAnsi="Arial" w:cs="Arial"/>
              </w:rPr>
              <w:t>Maicena</w:t>
            </w:r>
          </w:p>
        </w:tc>
      </w:tr>
      <w:tr w:rsidR="00096EBA" w:rsidRPr="00085FBA" w14:paraId="24CC718C"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CE51328" w14:textId="77777777" w:rsidR="00096EBA" w:rsidRPr="00085FBA" w:rsidRDefault="00096EBA" w:rsidP="0036552E">
            <w:pPr>
              <w:rPr>
                <w:rFonts w:ascii="Arial" w:hAnsi="Arial" w:cs="Arial"/>
              </w:rPr>
            </w:pPr>
            <w:r w:rsidRPr="00085FBA">
              <w:rPr>
                <w:rFonts w:ascii="Arial" w:hAnsi="Arial" w:cs="Arial"/>
              </w:rPr>
              <w:t>219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B1CA6A4" w14:textId="77777777" w:rsidR="00096EBA" w:rsidRPr="00085FBA" w:rsidRDefault="00096EBA" w:rsidP="0036552E">
            <w:pPr>
              <w:rPr>
                <w:rFonts w:ascii="Arial" w:hAnsi="Arial" w:cs="Arial"/>
              </w:rPr>
            </w:pPr>
            <w:r w:rsidRPr="00085FBA">
              <w:rPr>
                <w:rFonts w:ascii="Arial" w:hAnsi="Arial" w:cs="Arial"/>
              </w:rPr>
              <w:t>Mayonesa con limón frasco con 3.8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531DBDC" w14:textId="77777777" w:rsidR="00096EBA" w:rsidRPr="00085FBA" w:rsidRDefault="00096EBA" w:rsidP="0036552E">
            <w:pPr>
              <w:rPr>
                <w:rFonts w:ascii="Arial" w:hAnsi="Arial" w:cs="Arial"/>
                <w:lang w:val="en-US"/>
              </w:rPr>
            </w:pPr>
            <w:r w:rsidRPr="00085FBA">
              <w:rPr>
                <w:rFonts w:ascii="Arial" w:hAnsi="Arial" w:cs="Arial"/>
                <w:lang w:val="en-US"/>
              </w:rPr>
              <w:t>Mc cormick y Mc cormick Light</w:t>
            </w:r>
          </w:p>
        </w:tc>
      </w:tr>
      <w:tr w:rsidR="00096EBA" w:rsidRPr="00085FBA" w14:paraId="74BA358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22CCD8B" w14:textId="77777777" w:rsidR="00096EBA" w:rsidRPr="00085FBA" w:rsidRDefault="00096EBA" w:rsidP="0036552E">
            <w:pPr>
              <w:rPr>
                <w:rFonts w:ascii="Arial" w:hAnsi="Arial" w:cs="Arial"/>
              </w:rPr>
            </w:pPr>
            <w:r w:rsidRPr="00085FBA">
              <w:rPr>
                <w:rFonts w:ascii="Arial" w:hAnsi="Arial" w:cs="Arial"/>
              </w:rPr>
              <w:t>220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BD6247E" w14:textId="77777777" w:rsidR="00096EBA" w:rsidRPr="00085FBA" w:rsidRDefault="00096EBA" w:rsidP="0036552E">
            <w:pPr>
              <w:rPr>
                <w:rFonts w:ascii="Arial" w:hAnsi="Arial" w:cs="Arial"/>
              </w:rPr>
            </w:pPr>
            <w:r w:rsidRPr="00085FBA">
              <w:rPr>
                <w:rFonts w:ascii="Arial" w:hAnsi="Arial" w:cs="Arial"/>
              </w:rPr>
              <w:t>Mermelada de fresa frasco de 1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142A4D5" w14:textId="77777777" w:rsidR="00096EBA" w:rsidRPr="00085FBA" w:rsidRDefault="00096EBA" w:rsidP="0036552E">
            <w:pPr>
              <w:rPr>
                <w:rFonts w:ascii="Arial" w:hAnsi="Arial" w:cs="Arial"/>
              </w:rPr>
            </w:pPr>
            <w:r w:rsidRPr="00085FBA">
              <w:rPr>
                <w:rFonts w:ascii="Arial" w:hAnsi="Arial" w:cs="Arial"/>
              </w:rPr>
              <w:t>Mc cormick</w:t>
            </w:r>
          </w:p>
        </w:tc>
      </w:tr>
      <w:tr w:rsidR="00096EBA" w:rsidRPr="00085FBA" w14:paraId="6CA7ECE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6A54894" w14:textId="77777777" w:rsidR="00096EBA" w:rsidRPr="00085FBA" w:rsidRDefault="00096EBA" w:rsidP="0036552E">
            <w:pPr>
              <w:rPr>
                <w:rFonts w:ascii="Arial" w:hAnsi="Arial" w:cs="Arial"/>
              </w:rPr>
            </w:pPr>
            <w:r w:rsidRPr="00085FBA">
              <w:rPr>
                <w:rFonts w:ascii="Arial" w:hAnsi="Arial" w:cs="Arial"/>
              </w:rPr>
              <w:t>221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DDE196D" w14:textId="77777777" w:rsidR="00096EBA" w:rsidRPr="00085FBA" w:rsidRDefault="00096EBA" w:rsidP="0036552E">
            <w:pPr>
              <w:rPr>
                <w:rFonts w:ascii="Arial" w:hAnsi="Arial" w:cs="Arial"/>
              </w:rPr>
            </w:pPr>
            <w:r w:rsidRPr="00085FBA">
              <w:rPr>
                <w:rFonts w:ascii="Arial" w:hAnsi="Arial" w:cs="Arial"/>
              </w:rPr>
              <w:t>Mermelada de piña frasco de 1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C824543" w14:textId="77777777" w:rsidR="00096EBA" w:rsidRPr="00085FBA" w:rsidRDefault="00096EBA" w:rsidP="0036552E">
            <w:pPr>
              <w:rPr>
                <w:rFonts w:ascii="Arial" w:hAnsi="Arial" w:cs="Arial"/>
              </w:rPr>
            </w:pPr>
            <w:r w:rsidRPr="00085FBA">
              <w:rPr>
                <w:rFonts w:ascii="Arial" w:hAnsi="Arial" w:cs="Arial"/>
              </w:rPr>
              <w:t>Mc cormick</w:t>
            </w:r>
          </w:p>
        </w:tc>
      </w:tr>
      <w:tr w:rsidR="00096EBA" w:rsidRPr="00085FBA" w14:paraId="1CBC7C2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139859D" w14:textId="77777777" w:rsidR="00096EBA" w:rsidRPr="00085FBA" w:rsidRDefault="00096EBA" w:rsidP="0036552E">
            <w:pPr>
              <w:rPr>
                <w:rFonts w:ascii="Arial" w:hAnsi="Arial" w:cs="Arial"/>
              </w:rPr>
            </w:pPr>
            <w:r w:rsidRPr="00085FBA">
              <w:rPr>
                <w:rFonts w:ascii="Arial" w:hAnsi="Arial" w:cs="Arial"/>
              </w:rPr>
              <w:t>222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6C78405" w14:textId="77777777" w:rsidR="00096EBA" w:rsidRPr="00085FBA" w:rsidRDefault="00096EBA" w:rsidP="0036552E">
            <w:pPr>
              <w:rPr>
                <w:rFonts w:ascii="Arial" w:hAnsi="Arial" w:cs="Arial"/>
              </w:rPr>
            </w:pPr>
            <w:r w:rsidRPr="00085FBA">
              <w:rPr>
                <w:rFonts w:ascii="Arial" w:hAnsi="Arial" w:cs="Arial"/>
              </w:rPr>
              <w:t>Mermelada de zarzamora frasco de 300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F207F31" w14:textId="77777777" w:rsidR="00096EBA" w:rsidRPr="00085FBA" w:rsidRDefault="00096EBA" w:rsidP="0036552E">
            <w:pPr>
              <w:rPr>
                <w:rFonts w:ascii="Arial" w:hAnsi="Arial" w:cs="Arial"/>
              </w:rPr>
            </w:pPr>
            <w:r w:rsidRPr="00085FBA">
              <w:rPr>
                <w:rFonts w:ascii="Arial" w:hAnsi="Arial" w:cs="Arial"/>
              </w:rPr>
              <w:t>Mc cornick</w:t>
            </w:r>
          </w:p>
        </w:tc>
      </w:tr>
      <w:tr w:rsidR="00096EBA" w:rsidRPr="00085FBA" w14:paraId="1001A40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5F43526" w14:textId="77777777" w:rsidR="00096EBA" w:rsidRPr="00085FBA" w:rsidRDefault="00096EBA" w:rsidP="0036552E">
            <w:pPr>
              <w:rPr>
                <w:rFonts w:ascii="Arial" w:hAnsi="Arial" w:cs="Arial"/>
              </w:rPr>
            </w:pPr>
            <w:r w:rsidRPr="00085FBA">
              <w:rPr>
                <w:rFonts w:ascii="Arial" w:hAnsi="Arial" w:cs="Arial"/>
              </w:rPr>
              <w:t>223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4A796C6" w14:textId="77777777" w:rsidR="00096EBA" w:rsidRPr="00085FBA" w:rsidRDefault="00096EBA" w:rsidP="0036552E">
            <w:pPr>
              <w:rPr>
                <w:rFonts w:ascii="Arial" w:hAnsi="Arial" w:cs="Arial"/>
              </w:rPr>
            </w:pPr>
            <w:r w:rsidRPr="00085FBA">
              <w:rPr>
                <w:rFonts w:ascii="Arial" w:hAnsi="Arial" w:cs="Arial"/>
              </w:rPr>
              <w:t>Miel de abeja frasco de 1 litro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C4FE49A" w14:textId="77777777" w:rsidR="00096EBA" w:rsidRPr="00085FBA" w:rsidRDefault="00096EBA" w:rsidP="0036552E">
            <w:pPr>
              <w:rPr>
                <w:rFonts w:ascii="Arial" w:hAnsi="Arial" w:cs="Arial"/>
              </w:rPr>
            </w:pPr>
            <w:r w:rsidRPr="00085FBA">
              <w:rPr>
                <w:rFonts w:ascii="Arial" w:hAnsi="Arial" w:cs="Arial"/>
              </w:rPr>
              <w:t>Carlota</w:t>
            </w:r>
          </w:p>
        </w:tc>
      </w:tr>
      <w:tr w:rsidR="00096EBA" w:rsidRPr="00085FBA" w14:paraId="14ED654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9FEE109" w14:textId="77777777" w:rsidR="00096EBA" w:rsidRPr="00085FBA" w:rsidRDefault="00096EBA" w:rsidP="0036552E">
            <w:pPr>
              <w:rPr>
                <w:rFonts w:ascii="Arial" w:hAnsi="Arial" w:cs="Arial"/>
              </w:rPr>
            </w:pPr>
            <w:r w:rsidRPr="00085FBA">
              <w:rPr>
                <w:rFonts w:ascii="Arial" w:hAnsi="Arial" w:cs="Arial"/>
              </w:rPr>
              <w:t>224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20BE219" w14:textId="77777777" w:rsidR="00096EBA" w:rsidRPr="00085FBA" w:rsidRDefault="00096EBA" w:rsidP="0036552E">
            <w:pPr>
              <w:rPr>
                <w:rFonts w:ascii="Arial" w:hAnsi="Arial" w:cs="Arial"/>
              </w:rPr>
            </w:pPr>
            <w:r w:rsidRPr="00085FBA">
              <w:rPr>
                <w:rFonts w:ascii="Arial" w:hAnsi="Arial" w:cs="Arial"/>
              </w:rPr>
              <w:t>Crema de avellanas con cacao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CEDAC08" w14:textId="77777777" w:rsidR="00096EBA" w:rsidRPr="00085FBA" w:rsidRDefault="00096EBA" w:rsidP="0036552E">
            <w:pPr>
              <w:rPr>
                <w:rFonts w:ascii="Arial" w:hAnsi="Arial" w:cs="Arial"/>
              </w:rPr>
            </w:pPr>
            <w:r w:rsidRPr="00085FBA">
              <w:rPr>
                <w:rFonts w:ascii="Arial" w:hAnsi="Arial" w:cs="Arial"/>
              </w:rPr>
              <w:t>Nutella</w:t>
            </w:r>
          </w:p>
        </w:tc>
      </w:tr>
      <w:tr w:rsidR="00096EBA" w:rsidRPr="00085FBA" w14:paraId="6877DE1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254363A" w14:textId="77777777" w:rsidR="00096EBA" w:rsidRPr="00085FBA" w:rsidRDefault="00096EBA" w:rsidP="0036552E">
            <w:pPr>
              <w:rPr>
                <w:rFonts w:ascii="Arial" w:hAnsi="Arial" w:cs="Arial"/>
              </w:rPr>
            </w:pPr>
            <w:r w:rsidRPr="00085FBA">
              <w:rPr>
                <w:rFonts w:ascii="Arial" w:hAnsi="Arial" w:cs="Arial"/>
              </w:rPr>
              <w:t>225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3B1478F" w14:textId="77777777" w:rsidR="00096EBA" w:rsidRPr="00085FBA" w:rsidRDefault="00096EBA" w:rsidP="0036552E">
            <w:pPr>
              <w:rPr>
                <w:rFonts w:ascii="Arial" w:hAnsi="Arial" w:cs="Arial"/>
              </w:rPr>
            </w:pPr>
            <w:r w:rsidRPr="00085FBA">
              <w:rPr>
                <w:rFonts w:ascii="Arial" w:hAnsi="Arial" w:cs="Arial"/>
              </w:rPr>
              <w:t>Miel maple bote con 680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312EF6C" w14:textId="77777777" w:rsidR="00096EBA" w:rsidRPr="00085FBA" w:rsidRDefault="00096EBA" w:rsidP="0036552E">
            <w:pPr>
              <w:rPr>
                <w:rFonts w:ascii="Arial" w:hAnsi="Arial" w:cs="Arial"/>
              </w:rPr>
            </w:pPr>
            <w:r w:rsidRPr="00085FBA">
              <w:rPr>
                <w:rFonts w:ascii="Arial" w:hAnsi="Arial" w:cs="Arial"/>
              </w:rPr>
              <w:t>Karo</w:t>
            </w:r>
          </w:p>
        </w:tc>
      </w:tr>
      <w:tr w:rsidR="00096EBA" w:rsidRPr="00085FBA" w14:paraId="2A91562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9903315" w14:textId="77777777" w:rsidR="00096EBA" w:rsidRPr="00085FBA" w:rsidRDefault="00096EBA" w:rsidP="0036552E">
            <w:pPr>
              <w:rPr>
                <w:rFonts w:ascii="Arial" w:hAnsi="Arial" w:cs="Arial"/>
              </w:rPr>
            </w:pPr>
            <w:r w:rsidRPr="00085FBA">
              <w:rPr>
                <w:rFonts w:ascii="Arial" w:hAnsi="Arial" w:cs="Arial"/>
              </w:rPr>
              <w:t>226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C0489D8" w14:textId="77777777" w:rsidR="00096EBA" w:rsidRPr="00085FBA" w:rsidRDefault="00096EBA" w:rsidP="0036552E">
            <w:pPr>
              <w:rPr>
                <w:rFonts w:ascii="Arial" w:hAnsi="Arial" w:cs="Arial"/>
              </w:rPr>
            </w:pPr>
            <w:r w:rsidRPr="00085FBA">
              <w:rPr>
                <w:rFonts w:ascii="Arial" w:hAnsi="Arial" w:cs="Arial"/>
              </w:rPr>
              <w:t>Mostaza frasco con 4200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528D573" w14:textId="77777777" w:rsidR="00096EBA" w:rsidRPr="00085FBA" w:rsidRDefault="00096EBA" w:rsidP="0036552E">
            <w:pPr>
              <w:rPr>
                <w:rFonts w:ascii="Arial" w:hAnsi="Arial" w:cs="Arial"/>
              </w:rPr>
            </w:pPr>
            <w:r w:rsidRPr="00085FBA">
              <w:rPr>
                <w:rFonts w:ascii="Arial" w:hAnsi="Arial" w:cs="Arial"/>
              </w:rPr>
              <w:t>Kraft o Mc cornick</w:t>
            </w:r>
          </w:p>
        </w:tc>
      </w:tr>
      <w:tr w:rsidR="00096EBA" w:rsidRPr="00085FBA" w14:paraId="248370E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4A3B512" w14:textId="77777777" w:rsidR="00096EBA" w:rsidRPr="00085FBA" w:rsidRDefault="00096EBA" w:rsidP="0036552E">
            <w:pPr>
              <w:rPr>
                <w:rFonts w:ascii="Arial" w:hAnsi="Arial" w:cs="Arial"/>
              </w:rPr>
            </w:pPr>
            <w:r w:rsidRPr="00085FBA">
              <w:rPr>
                <w:rFonts w:ascii="Arial" w:hAnsi="Arial" w:cs="Arial"/>
              </w:rPr>
              <w:t>227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7663A46" w14:textId="77777777" w:rsidR="00096EBA" w:rsidRPr="00085FBA" w:rsidRDefault="00096EBA" w:rsidP="0036552E">
            <w:pPr>
              <w:rPr>
                <w:rFonts w:ascii="Arial" w:hAnsi="Arial" w:cs="Arial"/>
              </w:rPr>
            </w:pPr>
            <w:r w:rsidRPr="00085FBA">
              <w:rPr>
                <w:rFonts w:ascii="Arial" w:hAnsi="Arial" w:cs="Arial"/>
              </w:rPr>
              <w:t>Orégano entero de primera seleccionado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7D654E3" w14:textId="77777777" w:rsidR="00096EBA" w:rsidRPr="00085FBA" w:rsidRDefault="00096EBA" w:rsidP="0036552E">
            <w:pPr>
              <w:rPr>
                <w:rFonts w:ascii="Arial" w:hAnsi="Arial" w:cs="Arial"/>
              </w:rPr>
            </w:pPr>
            <w:r w:rsidRPr="00085FBA">
              <w:rPr>
                <w:rFonts w:ascii="Arial" w:hAnsi="Arial" w:cs="Arial"/>
              </w:rPr>
              <w:t>A granel de primera calidad</w:t>
            </w:r>
          </w:p>
        </w:tc>
      </w:tr>
      <w:tr w:rsidR="00096EBA" w:rsidRPr="00085FBA" w14:paraId="1968FF5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18FA2CA" w14:textId="77777777" w:rsidR="00096EBA" w:rsidRPr="00085FBA" w:rsidRDefault="00096EBA" w:rsidP="0036552E">
            <w:pPr>
              <w:rPr>
                <w:rFonts w:ascii="Arial" w:hAnsi="Arial" w:cs="Arial"/>
              </w:rPr>
            </w:pPr>
            <w:r w:rsidRPr="00085FBA">
              <w:rPr>
                <w:rFonts w:ascii="Arial" w:hAnsi="Arial" w:cs="Arial"/>
              </w:rPr>
              <w:t>228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E64FACB" w14:textId="77777777" w:rsidR="00096EBA" w:rsidRPr="00085FBA" w:rsidRDefault="00096EBA" w:rsidP="0036552E">
            <w:pPr>
              <w:rPr>
                <w:rFonts w:ascii="Arial" w:hAnsi="Arial" w:cs="Arial"/>
              </w:rPr>
            </w:pPr>
            <w:r w:rsidRPr="00085FBA">
              <w:rPr>
                <w:rFonts w:ascii="Arial" w:hAnsi="Arial" w:cs="Arial"/>
              </w:rPr>
              <w:t>Palanqueta de cacahuate de 100 gramos envuelta individual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2F62EA9" w14:textId="77777777" w:rsidR="00096EBA" w:rsidRPr="00085FBA" w:rsidRDefault="00096EBA" w:rsidP="0036552E">
            <w:pPr>
              <w:rPr>
                <w:rFonts w:ascii="Arial" w:hAnsi="Arial" w:cs="Arial"/>
              </w:rPr>
            </w:pPr>
            <w:r w:rsidRPr="00085FBA">
              <w:rPr>
                <w:rFonts w:ascii="Arial" w:hAnsi="Arial" w:cs="Arial"/>
              </w:rPr>
              <w:t>A granel de primera calidad</w:t>
            </w:r>
          </w:p>
        </w:tc>
      </w:tr>
      <w:tr w:rsidR="00096EBA" w:rsidRPr="00085FBA" w14:paraId="6D7E722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C1835F8" w14:textId="77777777" w:rsidR="00096EBA" w:rsidRPr="00085FBA" w:rsidRDefault="00096EBA" w:rsidP="0036552E">
            <w:pPr>
              <w:rPr>
                <w:rFonts w:ascii="Arial" w:hAnsi="Arial" w:cs="Arial"/>
              </w:rPr>
            </w:pPr>
            <w:r w:rsidRPr="00085FBA">
              <w:rPr>
                <w:rFonts w:ascii="Arial" w:hAnsi="Arial" w:cs="Arial"/>
              </w:rPr>
              <w:t>229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7DB5FFB" w14:textId="77777777" w:rsidR="00096EBA" w:rsidRPr="00085FBA" w:rsidRDefault="00096EBA" w:rsidP="0036552E">
            <w:pPr>
              <w:rPr>
                <w:rFonts w:ascii="Arial" w:hAnsi="Arial" w:cs="Arial"/>
              </w:rPr>
            </w:pPr>
            <w:r w:rsidRPr="00085FBA">
              <w:rPr>
                <w:rFonts w:ascii="Arial" w:hAnsi="Arial" w:cs="Arial"/>
              </w:rPr>
              <w:t>Palitos de pan</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5FE07CF" w14:textId="77777777" w:rsidR="00096EBA" w:rsidRPr="00085FBA" w:rsidRDefault="00096EBA" w:rsidP="0036552E">
            <w:pPr>
              <w:rPr>
                <w:rFonts w:ascii="Arial" w:hAnsi="Arial" w:cs="Arial"/>
              </w:rPr>
            </w:pPr>
            <w:r w:rsidRPr="00085FBA">
              <w:rPr>
                <w:rFonts w:ascii="Arial" w:hAnsi="Arial" w:cs="Arial"/>
              </w:rPr>
              <w:t>Wonder</w:t>
            </w:r>
          </w:p>
        </w:tc>
      </w:tr>
      <w:tr w:rsidR="00096EBA" w:rsidRPr="00085FBA" w14:paraId="3FDA96A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6ED4557" w14:textId="77777777" w:rsidR="00096EBA" w:rsidRPr="00085FBA" w:rsidRDefault="00096EBA" w:rsidP="0036552E">
            <w:pPr>
              <w:rPr>
                <w:rFonts w:ascii="Arial" w:hAnsi="Arial" w:cs="Arial"/>
              </w:rPr>
            </w:pPr>
            <w:r w:rsidRPr="00085FBA">
              <w:rPr>
                <w:rFonts w:ascii="Arial" w:hAnsi="Arial" w:cs="Arial"/>
              </w:rPr>
              <w:lastRenderedPageBreak/>
              <w:t>230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789DD10" w14:textId="77777777" w:rsidR="00096EBA" w:rsidRPr="00085FBA" w:rsidRDefault="00096EBA" w:rsidP="0036552E">
            <w:pPr>
              <w:rPr>
                <w:rFonts w:ascii="Arial" w:hAnsi="Arial" w:cs="Arial"/>
              </w:rPr>
            </w:pPr>
            <w:r w:rsidRPr="00085FBA">
              <w:rPr>
                <w:rFonts w:ascii="Arial" w:hAnsi="Arial" w:cs="Arial"/>
              </w:rPr>
              <w:t>Palitos de pan integral con ajonjolí</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EF2B36F" w14:textId="77777777" w:rsidR="00096EBA" w:rsidRPr="00085FBA" w:rsidRDefault="00096EBA" w:rsidP="0036552E">
            <w:pPr>
              <w:rPr>
                <w:rFonts w:ascii="Arial" w:hAnsi="Arial" w:cs="Arial"/>
              </w:rPr>
            </w:pPr>
            <w:r w:rsidRPr="00085FBA">
              <w:rPr>
                <w:rFonts w:ascii="Arial" w:hAnsi="Arial" w:cs="Arial"/>
              </w:rPr>
              <w:t>Wonder</w:t>
            </w:r>
          </w:p>
        </w:tc>
      </w:tr>
      <w:tr w:rsidR="00096EBA" w:rsidRPr="00085FBA" w14:paraId="55665634"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FD21261" w14:textId="77777777" w:rsidR="00096EBA" w:rsidRPr="00085FBA" w:rsidRDefault="00096EBA" w:rsidP="0036552E">
            <w:pPr>
              <w:rPr>
                <w:rFonts w:ascii="Arial" w:hAnsi="Arial" w:cs="Arial"/>
              </w:rPr>
            </w:pPr>
            <w:r w:rsidRPr="00085FBA">
              <w:rPr>
                <w:rFonts w:ascii="Arial" w:hAnsi="Arial" w:cs="Arial"/>
              </w:rPr>
              <w:t>231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917F64A" w14:textId="77777777" w:rsidR="00096EBA" w:rsidRPr="00085FBA" w:rsidRDefault="00096EBA" w:rsidP="0036552E">
            <w:pPr>
              <w:rPr>
                <w:rFonts w:ascii="Arial" w:hAnsi="Arial" w:cs="Arial"/>
              </w:rPr>
            </w:pPr>
            <w:r w:rsidRPr="00085FBA">
              <w:rPr>
                <w:rFonts w:ascii="Arial" w:hAnsi="Arial" w:cs="Arial"/>
              </w:rPr>
              <w:t>Pan de caja blanco grande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7507A08" w14:textId="77777777" w:rsidR="00096EBA" w:rsidRPr="00085FBA" w:rsidRDefault="00096EBA" w:rsidP="0036552E">
            <w:pPr>
              <w:rPr>
                <w:rFonts w:ascii="Arial" w:hAnsi="Arial" w:cs="Arial"/>
              </w:rPr>
            </w:pPr>
            <w:r w:rsidRPr="00085FBA">
              <w:rPr>
                <w:rFonts w:ascii="Arial" w:hAnsi="Arial" w:cs="Arial"/>
              </w:rPr>
              <w:t>Bimbo o Wonder</w:t>
            </w:r>
          </w:p>
        </w:tc>
      </w:tr>
      <w:tr w:rsidR="00096EBA" w:rsidRPr="00085FBA" w14:paraId="34C6999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205E5CD" w14:textId="77777777" w:rsidR="00096EBA" w:rsidRPr="00085FBA" w:rsidRDefault="00096EBA" w:rsidP="0036552E">
            <w:pPr>
              <w:rPr>
                <w:rFonts w:ascii="Arial" w:hAnsi="Arial" w:cs="Arial"/>
              </w:rPr>
            </w:pPr>
            <w:r w:rsidRPr="00085FBA">
              <w:rPr>
                <w:rFonts w:ascii="Arial" w:hAnsi="Arial" w:cs="Arial"/>
              </w:rPr>
              <w:t>232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74DCC4E" w14:textId="77777777" w:rsidR="00096EBA" w:rsidRPr="00085FBA" w:rsidRDefault="00096EBA" w:rsidP="0036552E">
            <w:pPr>
              <w:rPr>
                <w:rFonts w:ascii="Arial" w:hAnsi="Arial" w:cs="Arial"/>
              </w:rPr>
            </w:pPr>
            <w:r w:rsidRPr="00085FBA">
              <w:rPr>
                <w:rFonts w:ascii="Arial" w:hAnsi="Arial" w:cs="Arial"/>
              </w:rPr>
              <w:t>Pan de caja integral grande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EA39638" w14:textId="77777777" w:rsidR="00096EBA" w:rsidRPr="00085FBA" w:rsidRDefault="00096EBA" w:rsidP="0036552E">
            <w:pPr>
              <w:rPr>
                <w:rFonts w:ascii="Arial" w:hAnsi="Arial" w:cs="Arial"/>
              </w:rPr>
            </w:pPr>
            <w:r w:rsidRPr="00085FBA">
              <w:rPr>
                <w:rFonts w:ascii="Arial" w:hAnsi="Arial" w:cs="Arial"/>
              </w:rPr>
              <w:t>Bimbo o Wonder</w:t>
            </w:r>
          </w:p>
        </w:tc>
      </w:tr>
      <w:tr w:rsidR="00096EBA" w:rsidRPr="00085FBA" w14:paraId="3B662D9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1FE247F" w14:textId="77777777" w:rsidR="00096EBA" w:rsidRPr="00085FBA" w:rsidRDefault="00096EBA" w:rsidP="0036552E">
            <w:pPr>
              <w:rPr>
                <w:rFonts w:ascii="Arial" w:hAnsi="Arial" w:cs="Arial"/>
              </w:rPr>
            </w:pPr>
            <w:r w:rsidRPr="00085FBA">
              <w:rPr>
                <w:rFonts w:ascii="Arial" w:hAnsi="Arial" w:cs="Arial"/>
              </w:rPr>
              <w:t>233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DCAE74A" w14:textId="77777777" w:rsidR="00096EBA" w:rsidRPr="00085FBA" w:rsidRDefault="00096EBA" w:rsidP="0036552E">
            <w:pPr>
              <w:rPr>
                <w:rFonts w:ascii="Arial" w:hAnsi="Arial" w:cs="Arial"/>
              </w:rPr>
            </w:pPr>
            <w:r w:rsidRPr="00085FBA">
              <w:rPr>
                <w:rFonts w:ascii="Arial" w:hAnsi="Arial" w:cs="Arial"/>
              </w:rPr>
              <w:t>Pan molido bolsa de 5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C17E2D6" w14:textId="77777777" w:rsidR="00096EBA" w:rsidRPr="00085FBA" w:rsidRDefault="00096EBA" w:rsidP="0036552E">
            <w:pPr>
              <w:rPr>
                <w:rFonts w:ascii="Arial" w:hAnsi="Arial" w:cs="Arial"/>
              </w:rPr>
            </w:pPr>
            <w:r w:rsidRPr="00085FBA">
              <w:rPr>
                <w:rFonts w:ascii="Arial" w:hAnsi="Arial" w:cs="Arial"/>
              </w:rPr>
              <w:t>Bimbo o Wonder</w:t>
            </w:r>
          </w:p>
        </w:tc>
      </w:tr>
      <w:tr w:rsidR="00096EBA" w:rsidRPr="00085FBA" w14:paraId="76CB5F9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9EFF1D0" w14:textId="77777777" w:rsidR="00096EBA" w:rsidRPr="00085FBA" w:rsidRDefault="00096EBA" w:rsidP="0036552E">
            <w:pPr>
              <w:rPr>
                <w:rFonts w:ascii="Arial" w:hAnsi="Arial" w:cs="Arial"/>
              </w:rPr>
            </w:pPr>
            <w:r w:rsidRPr="00085FBA">
              <w:rPr>
                <w:rFonts w:ascii="Arial" w:hAnsi="Arial" w:cs="Arial"/>
              </w:rPr>
              <w:t>234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51CB158" w14:textId="77777777" w:rsidR="00096EBA" w:rsidRPr="00085FBA" w:rsidRDefault="00096EBA" w:rsidP="0036552E">
            <w:pPr>
              <w:rPr>
                <w:rFonts w:ascii="Arial" w:hAnsi="Arial" w:cs="Arial"/>
              </w:rPr>
            </w:pPr>
            <w:r w:rsidRPr="00085FBA">
              <w:rPr>
                <w:rFonts w:ascii="Arial" w:hAnsi="Arial" w:cs="Arial"/>
              </w:rPr>
              <w:t>Papa congelada corte francesa bolsa de 5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8CC75AE" w14:textId="77777777" w:rsidR="00096EBA" w:rsidRPr="00085FBA" w:rsidRDefault="00096EBA" w:rsidP="0036552E">
            <w:pPr>
              <w:rPr>
                <w:rFonts w:ascii="Arial" w:hAnsi="Arial" w:cs="Arial"/>
              </w:rPr>
            </w:pPr>
            <w:r w:rsidRPr="00085FBA">
              <w:rPr>
                <w:rFonts w:ascii="Arial" w:hAnsi="Arial" w:cs="Arial"/>
              </w:rPr>
              <w:t>Herdez o la huerta</w:t>
            </w:r>
          </w:p>
        </w:tc>
      </w:tr>
      <w:tr w:rsidR="00096EBA" w:rsidRPr="00085FBA" w14:paraId="64D74DDB"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31EF35A" w14:textId="77777777" w:rsidR="00096EBA" w:rsidRPr="00085FBA" w:rsidRDefault="00096EBA" w:rsidP="0036552E">
            <w:pPr>
              <w:rPr>
                <w:rFonts w:ascii="Arial" w:hAnsi="Arial" w:cs="Arial"/>
              </w:rPr>
            </w:pPr>
            <w:r w:rsidRPr="00085FBA">
              <w:rPr>
                <w:rFonts w:ascii="Arial" w:hAnsi="Arial" w:cs="Arial"/>
              </w:rPr>
              <w:t>235</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56AB943" w14:textId="77777777" w:rsidR="00096EBA" w:rsidRPr="00085FBA" w:rsidRDefault="00096EBA" w:rsidP="0036552E">
            <w:pPr>
              <w:rPr>
                <w:rFonts w:ascii="Arial" w:hAnsi="Arial" w:cs="Arial"/>
              </w:rPr>
            </w:pPr>
            <w:r w:rsidRPr="00085FBA">
              <w:rPr>
                <w:rFonts w:ascii="Arial" w:hAnsi="Arial" w:cs="Arial"/>
              </w:rPr>
              <w:t>Pasita de primera seleccionado</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A51F2AA"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03CCB6AF"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2D2AC31" w14:textId="77777777" w:rsidR="00096EBA" w:rsidRPr="00085FBA" w:rsidRDefault="00096EBA" w:rsidP="0036552E">
            <w:pPr>
              <w:rPr>
                <w:rFonts w:ascii="Arial" w:hAnsi="Arial" w:cs="Arial"/>
              </w:rPr>
            </w:pPr>
            <w:r w:rsidRPr="00085FBA">
              <w:rPr>
                <w:rFonts w:ascii="Arial" w:hAnsi="Arial" w:cs="Arial"/>
              </w:rPr>
              <w:t>236</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5724A147" w14:textId="77777777" w:rsidR="00096EBA" w:rsidRPr="00085FBA" w:rsidRDefault="00096EBA" w:rsidP="0036552E">
            <w:pPr>
              <w:rPr>
                <w:rFonts w:ascii="Arial" w:hAnsi="Arial" w:cs="Arial"/>
              </w:rPr>
            </w:pPr>
            <w:r w:rsidRPr="00085FBA">
              <w:rPr>
                <w:rFonts w:ascii="Arial" w:hAnsi="Arial" w:cs="Arial"/>
              </w:rPr>
              <w:t>Pasta para mole poblano cubeta 5 kg</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334BF397" w14:textId="77777777" w:rsidR="00096EBA" w:rsidRPr="00085FBA" w:rsidRDefault="00096EBA" w:rsidP="0036552E">
            <w:pPr>
              <w:rPr>
                <w:rFonts w:ascii="Arial" w:hAnsi="Arial" w:cs="Arial"/>
              </w:rPr>
            </w:pPr>
            <w:r w:rsidRPr="00085FBA">
              <w:rPr>
                <w:rFonts w:ascii="Arial" w:hAnsi="Arial" w:cs="Arial"/>
              </w:rPr>
              <w:t>Doña María</w:t>
            </w:r>
          </w:p>
        </w:tc>
      </w:tr>
      <w:tr w:rsidR="00096EBA" w:rsidRPr="00085FBA" w14:paraId="0D5163C7"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5F890E58" w14:textId="77777777" w:rsidR="00096EBA" w:rsidRPr="00085FBA" w:rsidRDefault="00096EBA" w:rsidP="0036552E">
            <w:pPr>
              <w:rPr>
                <w:rFonts w:ascii="Arial" w:hAnsi="Arial" w:cs="Arial"/>
              </w:rPr>
            </w:pPr>
            <w:r w:rsidRPr="00085FBA">
              <w:rPr>
                <w:rFonts w:ascii="Arial" w:hAnsi="Arial" w:cs="Arial"/>
              </w:rPr>
              <w:t>237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7F83DB5" w14:textId="77777777" w:rsidR="00096EBA" w:rsidRPr="00085FBA" w:rsidRDefault="00096EBA" w:rsidP="0036552E">
            <w:pPr>
              <w:rPr>
                <w:rFonts w:ascii="Arial" w:hAnsi="Arial" w:cs="Arial"/>
              </w:rPr>
            </w:pPr>
            <w:r w:rsidRPr="00085FBA">
              <w:rPr>
                <w:rFonts w:ascii="Arial" w:hAnsi="Arial" w:cs="Arial"/>
              </w:rPr>
              <w:t>Pasta para sopa  munición, moñito, letra, etc. De 200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9640644" w14:textId="77777777" w:rsidR="00096EBA" w:rsidRPr="00085FBA" w:rsidRDefault="00096EBA" w:rsidP="0036552E">
            <w:pPr>
              <w:rPr>
                <w:rFonts w:ascii="Arial" w:hAnsi="Arial" w:cs="Arial"/>
              </w:rPr>
            </w:pPr>
            <w:r w:rsidRPr="00085FBA">
              <w:rPr>
                <w:rFonts w:ascii="Arial" w:hAnsi="Arial" w:cs="Arial"/>
              </w:rPr>
              <w:t>La moderna</w:t>
            </w:r>
          </w:p>
        </w:tc>
      </w:tr>
      <w:tr w:rsidR="00096EBA" w:rsidRPr="00085FBA" w14:paraId="7CC8D11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14:paraId="066D938D" w14:textId="77777777" w:rsidR="00096EBA" w:rsidRPr="00085FBA" w:rsidRDefault="00096EBA" w:rsidP="0036552E">
            <w:pPr>
              <w:rPr>
                <w:rFonts w:ascii="Arial" w:hAnsi="Arial" w:cs="Arial"/>
              </w:rPr>
            </w:pPr>
            <w:r w:rsidRPr="00085FBA">
              <w:rPr>
                <w:rFonts w:ascii="Arial" w:hAnsi="Arial" w:cs="Arial"/>
              </w:rPr>
              <w:t>238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tcPr>
          <w:p w14:paraId="34C23BED" w14:textId="77777777" w:rsidR="00096EBA" w:rsidRPr="00085FBA" w:rsidRDefault="00096EBA" w:rsidP="0036552E">
            <w:pPr>
              <w:rPr>
                <w:rFonts w:ascii="Arial" w:hAnsi="Arial" w:cs="Arial"/>
              </w:rPr>
            </w:pPr>
            <w:r w:rsidRPr="00085FBA">
              <w:rPr>
                <w:rFonts w:ascii="Arial" w:hAnsi="Arial" w:cs="Arial"/>
              </w:rPr>
              <w:t xml:space="preserve">Pasta para sopa codito y espagueti </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tcPr>
          <w:p w14:paraId="1A81B350" w14:textId="77777777" w:rsidR="00096EBA" w:rsidRPr="00085FBA" w:rsidRDefault="00096EBA" w:rsidP="0036552E">
            <w:pPr>
              <w:rPr>
                <w:rFonts w:ascii="Arial" w:hAnsi="Arial" w:cs="Arial"/>
              </w:rPr>
            </w:pPr>
            <w:r w:rsidRPr="00085FBA">
              <w:rPr>
                <w:rFonts w:ascii="Arial" w:hAnsi="Arial" w:cs="Arial"/>
              </w:rPr>
              <w:t xml:space="preserve">La moderna, Barilla </w:t>
            </w:r>
          </w:p>
        </w:tc>
      </w:tr>
      <w:tr w:rsidR="00096EBA" w:rsidRPr="00085FBA" w14:paraId="2ACFF71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F0A2EB4" w14:textId="77777777" w:rsidR="00096EBA" w:rsidRPr="00085FBA" w:rsidRDefault="00096EBA" w:rsidP="0036552E">
            <w:pPr>
              <w:rPr>
                <w:rFonts w:ascii="Arial" w:hAnsi="Arial" w:cs="Arial"/>
              </w:rPr>
            </w:pPr>
            <w:r w:rsidRPr="00085FBA">
              <w:rPr>
                <w:rFonts w:ascii="Arial" w:hAnsi="Arial" w:cs="Arial"/>
              </w:rPr>
              <w:t>239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4AE9705" w14:textId="77777777" w:rsidR="00096EBA" w:rsidRPr="00085FBA" w:rsidRDefault="00096EBA" w:rsidP="0036552E">
            <w:pPr>
              <w:rPr>
                <w:rFonts w:ascii="Arial" w:hAnsi="Arial" w:cs="Arial"/>
              </w:rPr>
            </w:pPr>
            <w:r w:rsidRPr="00085FBA">
              <w:rPr>
                <w:rFonts w:ascii="Arial" w:hAnsi="Arial" w:cs="Arial"/>
              </w:rPr>
              <w:t>Pasta preparada para pipían</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8E4564F" w14:textId="77777777" w:rsidR="00096EBA" w:rsidRPr="00085FBA" w:rsidRDefault="00096EBA" w:rsidP="0036552E">
            <w:pPr>
              <w:rPr>
                <w:rFonts w:ascii="Arial" w:hAnsi="Arial" w:cs="Arial"/>
              </w:rPr>
            </w:pPr>
            <w:r w:rsidRPr="00085FBA">
              <w:rPr>
                <w:rFonts w:ascii="Arial" w:hAnsi="Arial" w:cs="Arial"/>
              </w:rPr>
              <w:t>Criollo</w:t>
            </w:r>
          </w:p>
        </w:tc>
      </w:tr>
      <w:tr w:rsidR="00096EBA" w:rsidRPr="00085FBA" w14:paraId="36EF7B6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746A711" w14:textId="77777777" w:rsidR="00096EBA" w:rsidRPr="00085FBA" w:rsidRDefault="00096EBA" w:rsidP="0036552E">
            <w:pPr>
              <w:rPr>
                <w:rFonts w:ascii="Arial" w:hAnsi="Arial" w:cs="Arial"/>
              </w:rPr>
            </w:pPr>
            <w:r w:rsidRPr="00085FBA">
              <w:rPr>
                <w:rFonts w:ascii="Arial" w:hAnsi="Arial" w:cs="Arial"/>
              </w:rPr>
              <w:t>240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C83E0C3" w14:textId="77777777" w:rsidR="00096EBA" w:rsidRPr="00085FBA" w:rsidRDefault="00096EBA" w:rsidP="0036552E">
            <w:pPr>
              <w:rPr>
                <w:rFonts w:ascii="Arial" w:hAnsi="Arial" w:cs="Arial"/>
              </w:rPr>
            </w:pPr>
            <w:r w:rsidRPr="00085FBA">
              <w:rPr>
                <w:rFonts w:ascii="Arial" w:hAnsi="Arial" w:cs="Arial"/>
              </w:rPr>
              <w:t>Pepita verde molida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A526B6A"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496C8E2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C5EEE19" w14:textId="77777777" w:rsidR="00096EBA" w:rsidRPr="00085FBA" w:rsidRDefault="00096EBA" w:rsidP="0036552E">
            <w:pPr>
              <w:rPr>
                <w:rFonts w:ascii="Arial" w:hAnsi="Arial" w:cs="Arial"/>
              </w:rPr>
            </w:pPr>
            <w:r w:rsidRPr="00085FBA">
              <w:rPr>
                <w:rFonts w:ascii="Arial" w:hAnsi="Arial" w:cs="Arial"/>
              </w:rPr>
              <w:t>241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0E10556" w14:textId="77777777" w:rsidR="00096EBA" w:rsidRPr="00085FBA" w:rsidRDefault="00096EBA" w:rsidP="0036552E">
            <w:pPr>
              <w:rPr>
                <w:rFonts w:ascii="Arial" w:hAnsi="Arial" w:cs="Arial"/>
              </w:rPr>
            </w:pPr>
            <w:r w:rsidRPr="00085FBA">
              <w:rPr>
                <w:rFonts w:ascii="Arial" w:hAnsi="Arial" w:cs="Arial"/>
              </w:rPr>
              <w:t>Pepitoria 100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39655F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CC5188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496D7B8" w14:textId="77777777" w:rsidR="00096EBA" w:rsidRPr="00085FBA" w:rsidRDefault="00096EBA" w:rsidP="0036552E">
            <w:pPr>
              <w:rPr>
                <w:rFonts w:ascii="Arial" w:hAnsi="Arial" w:cs="Arial"/>
              </w:rPr>
            </w:pPr>
            <w:r w:rsidRPr="00085FBA">
              <w:rPr>
                <w:rFonts w:ascii="Arial" w:hAnsi="Arial" w:cs="Arial"/>
              </w:rPr>
              <w:t>242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9DE8E5B" w14:textId="77777777" w:rsidR="00096EBA" w:rsidRPr="00085FBA" w:rsidRDefault="00096EBA" w:rsidP="0036552E">
            <w:pPr>
              <w:rPr>
                <w:rFonts w:ascii="Arial" w:hAnsi="Arial" w:cs="Arial"/>
              </w:rPr>
            </w:pPr>
            <w:r w:rsidRPr="00085FBA">
              <w:rPr>
                <w:rFonts w:ascii="Arial" w:hAnsi="Arial" w:cs="Arial"/>
              </w:rPr>
              <w:t>Pimienta blanca molida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A07EABD"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2CEE461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104B7C11" w14:textId="77777777" w:rsidR="00096EBA" w:rsidRPr="00085FBA" w:rsidRDefault="00096EBA" w:rsidP="0036552E">
            <w:pPr>
              <w:rPr>
                <w:rFonts w:ascii="Arial" w:hAnsi="Arial" w:cs="Arial"/>
              </w:rPr>
            </w:pPr>
            <w:r w:rsidRPr="00085FBA">
              <w:rPr>
                <w:rFonts w:ascii="Arial" w:hAnsi="Arial" w:cs="Arial"/>
              </w:rPr>
              <w:t>243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AE35D69" w14:textId="77777777" w:rsidR="00096EBA" w:rsidRPr="00085FBA" w:rsidRDefault="00096EBA" w:rsidP="0036552E">
            <w:pPr>
              <w:rPr>
                <w:rFonts w:ascii="Arial" w:hAnsi="Arial" w:cs="Arial"/>
              </w:rPr>
            </w:pPr>
            <w:r w:rsidRPr="00085FBA">
              <w:rPr>
                <w:rFonts w:ascii="Arial" w:hAnsi="Arial" w:cs="Arial"/>
              </w:rPr>
              <w:t>Pimienta negra molida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F8358B1"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52E1FE9C" w14:textId="77777777" w:rsidTr="0036552E">
        <w:trPr>
          <w:trHeight w:val="255"/>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62F101E1" w14:textId="77777777" w:rsidR="00096EBA" w:rsidRPr="00085FBA" w:rsidRDefault="00096EBA" w:rsidP="0036552E">
            <w:pPr>
              <w:jc w:val="center"/>
              <w:rPr>
                <w:rFonts w:ascii="Arial" w:hAnsi="Arial" w:cs="Arial"/>
                <w:b/>
                <w:bCs/>
              </w:rPr>
            </w:pPr>
            <w:r w:rsidRPr="00085FBA">
              <w:rPr>
                <w:rFonts w:ascii="Arial" w:hAnsi="Arial" w:cs="Arial"/>
                <w:b/>
                <w:bCs/>
              </w:rPr>
              <w:t>Productos no perecederos. Abarrotes, semillas y granos.</w:t>
            </w:r>
          </w:p>
        </w:tc>
      </w:tr>
      <w:tr w:rsidR="00096EBA" w:rsidRPr="00085FBA" w14:paraId="38B9AA7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2F199C3" w14:textId="77777777" w:rsidR="00096EBA" w:rsidRPr="00085FBA" w:rsidRDefault="00096EBA" w:rsidP="0036552E">
            <w:pPr>
              <w:rPr>
                <w:rFonts w:ascii="Arial" w:hAnsi="Arial" w:cs="Arial"/>
              </w:rPr>
            </w:pPr>
            <w:r w:rsidRPr="00085FBA">
              <w:rPr>
                <w:rFonts w:ascii="Arial" w:hAnsi="Arial" w:cs="Arial"/>
              </w:rPr>
              <w:t>244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9A4A7AE" w14:textId="77777777" w:rsidR="00096EBA" w:rsidRPr="00085FBA" w:rsidRDefault="00096EBA" w:rsidP="0036552E">
            <w:pPr>
              <w:rPr>
                <w:rFonts w:ascii="Arial" w:hAnsi="Arial" w:cs="Arial"/>
              </w:rPr>
            </w:pPr>
            <w:r w:rsidRPr="00085FBA">
              <w:rPr>
                <w:rFonts w:ascii="Arial" w:hAnsi="Arial" w:cs="Arial"/>
              </w:rPr>
              <w:t>Pimienta negra entera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CC18FE2"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6A8AC83C"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5CE7200" w14:textId="77777777" w:rsidR="00096EBA" w:rsidRPr="00085FBA" w:rsidRDefault="00096EBA" w:rsidP="0036552E">
            <w:pPr>
              <w:rPr>
                <w:rFonts w:ascii="Arial" w:hAnsi="Arial" w:cs="Arial"/>
              </w:rPr>
            </w:pPr>
            <w:r w:rsidRPr="00085FBA">
              <w:rPr>
                <w:rFonts w:ascii="Arial" w:hAnsi="Arial" w:cs="Arial"/>
              </w:rPr>
              <w:t>245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BF835C1" w14:textId="77777777" w:rsidR="00096EBA" w:rsidRPr="00085FBA" w:rsidRDefault="00096EBA" w:rsidP="0036552E">
            <w:pPr>
              <w:rPr>
                <w:rFonts w:ascii="Arial" w:hAnsi="Arial" w:cs="Arial"/>
              </w:rPr>
            </w:pPr>
            <w:r w:rsidRPr="00085FBA">
              <w:rPr>
                <w:rFonts w:ascii="Arial" w:hAnsi="Arial" w:cs="Arial"/>
              </w:rPr>
              <w:t>Piña en almíbar lata con 800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C32F918" w14:textId="77777777" w:rsidR="00096EBA" w:rsidRPr="00085FBA" w:rsidRDefault="00096EBA" w:rsidP="0036552E">
            <w:pPr>
              <w:rPr>
                <w:rFonts w:ascii="Arial" w:hAnsi="Arial" w:cs="Arial"/>
              </w:rPr>
            </w:pPr>
            <w:r w:rsidRPr="00085FBA">
              <w:rPr>
                <w:rFonts w:ascii="Arial" w:hAnsi="Arial" w:cs="Arial"/>
              </w:rPr>
              <w:t>Herdez o la torre</w:t>
            </w:r>
          </w:p>
        </w:tc>
      </w:tr>
      <w:tr w:rsidR="00096EBA" w:rsidRPr="00085FBA" w14:paraId="4DA63B34"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930A0AD" w14:textId="77777777" w:rsidR="00096EBA" w:rsidRPr="00085FBA" w:rsidRDefault="00096EBA" w:rsidP="0036552E">
            <w:pPr>
              <w:rPr>
                <w:rFonts w:ascii="Arial" w:hAnsi="Arial" w:cs="Arial"/>
              </w:rPr>
            </w:pPr>
            <w:r w:rsidRPr="00085FBA">
              <w:rPr>
                <w:rFonts w:ascii="Arial" w:hAnsi="Arial" w:cs="Arial"/>
              </w:rPr>
              <w:t>246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99108DC" w14:textId="77777777" w:rsidR="00096EBA" w:rsidRPr="00085FBA" w:rsidRDefault="00096EBA" w:rsidP="0036552E">
            <w:pPr>
              <w:rPr>
                <w:rFonts w:ascii="Arial" w:hAnsi="Arial" w:cs="Arial"/>
              </w:rPr>
            </w:pPr>
            <w:r w:rsidRPr="00085FBA">
              <w:rPr>
                <w:rFonts w:ascii="Arial" w:hAnsi="Arial" w:cs="Arial"/>
              </w:rPr>
              <w:t>Polvo de camarón</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C0D84A4"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2CD1B5B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D3A197F" w14:textId="77777777" w:rsidR="00096EBA" w:rsidRPr="00085FBA" w:rsidRDefault="00096EBA" w:rsidP="0036552E">
            <w:pPr>
              <w:rPr>
                <w:rFonts w:ascii="Arial" w:hAnsi="Arial" w:cs="Arial"/>
              </w:rPr>
            </w:pPr>
            <w:r w:rsidRPr="00085FBA">
              <w:rPr>
                <w:rFonts w:ascii="Arial" w:hAnsi="Arial" w:cs="Arial"/>
              </w:rPr>
              <w:t>247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8F114A6" w14:textId="77777777" w:rsidR="00096EBA" w:rsidRPr="00085FBA" w:rsidRDefault="00096EBA" w:rsidP="0036552E">
            <w:pPr>
              <w:rPr>
                <w:rFonts w:ascii="Arial" w:hAnsi="Arial" w:cs="Arial"/>
              </w:rPr>
            </w:pPr>
            <w:r w:rsidRPr="00085FBA">
              <w:rPr>
                <w:rFonts w:ascii="Arial" w:hAnsi="Arial" w:cs="Arial"/>
              </w:rPr>
              <w:t>Polvo para hornear lata con 454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3B1F35B" w14:textId="77777777" w:rsidR="00096EBA" w:rsidRPr="00085FBA" w:rsidRDefault="00096EBA" w:rsidP="0036552E">
            <w:pPr>
              <w:rPr>
                <w:rFonts w:ascii="Arial" w:hAnsi="Arial" w:cs="Arial"/>
              </w:rPr>
            </w:pPr>
            <w:r w:rsidRPr="00085FBA">
              <w:rPr>
                <w:rFonts w:ascii="Arial" w:hAnsi="Arial" w:cs="Arial"/>
              </w:rPr>
              <w:t>Royal</w:t>
            </w:r>
          </w:p>
        </w:tc>
      </w:tr>
      <w:tr w:rsidR="00096EBA" w:rsidRPr="00085FBA" w14:paraId="3867C6B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435D8AC" w14:textId="77777777" w:rsidR="00096EBA" w:rsidRPr="00085FBA" w:rsidRDefault="00096EBA" w:rsidP="0036552E">
            <w:pPr>
              <w:rPr>
                <w:rFonts w:ascii="Arial" w:hAnsi="Arial" w:cs="Arial"/>
              </w:rPr>
            </w:pPr>
            <w:r w:rsidRPr="00085FBA">
              <w:rPr>
                <w:rFonts w:ascii="Arial" w:hAnsi="Arial" w:cs="Arial"/>
              </w:rPr>
              <w:t>248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0C5FD20" w14:textId="77777777" w:rsidR="00096EBA" w:rsidRPr="00085FBA" w:rsidRDefault="00096EBA" w:rsidP="0036552E">
            <w:pPr>
              <w:rPr>
                <w:rFonts w:ascii="Arial" w:hAnsi="Arial" w:cs="Arial"/>
              </w:rPr>
            </w:pPr>
            <w:r w:rsidRPr="00085FBA">
              <w:rPr>
                <w:rFonts w:ascii="Arial" w:hAnsi="Arial" w:cs="Arial"/>
              </w:rPr>
              <w:t>Levadura en polvo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68C88C4" w14:textId="77777777" w:rsidR="00096EBA" w:rsidRPr="00085FBA" w:rsidRDefault="00096EBA" w:rsidP="0036552E">
            <w:pPr>
              <w:rPr>
                <w:rFonts w:ascii="Arial" w:hAnsi="Arial" w:cs="Arial"/>
              </w:rPr>
            </w:pPr>
            <w:r w:rsidRPr="00085FBA">
              <w:rPr>
                <w:rFonts w:ascii="Arial" w:hAnsi="Arial" w:cs="Arial"/>
              </w:rPr>
              <w:t>Mauripan</w:t>
            </w:r>
          </w:p>
        </w:tc>
      </w:tr>
      <w:tr w:rsidR="00096EBA" w:rsidRPr="00085FBA" w14:paraId="13A16EAC"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03FD39F" w14:textId="77777777" w:rsidR="00096EBA" w:rsidRPr="00085FBA" w:rsidRDefault="00096EBA" w:rsidP="0036552E">
            <w:pPr>
              <w:rPr>
                <w:rFonts w:ascii="Arial" w:hAnsi="Arial" w:cs="Arial"/>
              </w:rPr>
            </w:pPr>
            <w:r w:rsidRPr="00085FBA">
              <w:rPr>
                <w:rFonts w:ascii="Arial" w:hAnsi="Arial" w:cs="Arial"/>
              </w:rPr>
              <w:t>249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BA62C84" w14:textId="77777777" w:rsidR="00096EBA" w:rsidRPr="00085FBA" w:rsidRDefault="00096EBA" w:rsidP="0036552E">
            <w:pPr>
              <w:rPr>
                <w:rFonts w:ascii="Arial" w:hAnsi="Arial" w:cs="Arial"/>
              </w:rPr>
            </w:pPr>
            <w:r w:rsidRPr="00085FBA">
              <w:rPr>
                <w:rFonts w:ascii="Arial" w:hAnsi="Arial" w:cs="Arial"/>
              </w:rPr>
              <w:t>Puré de tomate lata 3600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1068ECF" w14:textId="77777777" w:rsidR="00096EBA" w:rsidRPr="00085FBA" w:rsidRDefault="00096EBA" w:rsidP="0036552E">
            <w:pPr>
              <w:rPr>
                <w:rFonts w:ascii="Arial" w:hAnsi="Arial" w:cs="Arial"/>
              </w:rPr>
            </w:pPr>
            <w:r w:rsidRPr="00085FBA">
              <w:rPr>
                <w:rFonts w:ascii="Arial" w:hAnsi="Arial" w:cs="Arial"/>
              </w:rPr>
              <w:t>La costeña</w:t>
            </w:r>
          </w:p>
        </w:tc>
      </w:tr>
      <w:tr w:rsidR="00096EBA" w:rsidRPr="00085FBA" w14:paraId="00145F80"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31F7D4C" w14:textId="77777777" w:rsidR="00096EBA" w:rsidRPr="00085FBA" w:rsidRDefault="00096EBA" w:rsidP="0036552E">
            <w:pPr>
              <w:rPr>
                <w:rFonts w:ascii="Arial" w:hAnsi="Arial" w:cs="Arial"/>
              </w:rPr>
            </w:pPr>
            <w:r w:rsidRPr="00085FBA">
              <w:rPr>
                <w:rFonts w:ascii="Arial" w:hAnsi="Arial" w:cs="Arial"/>
              </w:rPr>
              <w:t>250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A16AB05" w14:textId="77777777" w:rsidR="00096EBA" w:rsidRPr="00085FBA" w:rsidRDefault="00096EBA" w:rsidP="0036552E">
            <w:pPr>
              <w:rPr>
                <w:rFonts w:ascii="Arial" w:hAnsi="Arial" w:cs="Arial"/>
              </w:rPr>
            </w:pPr>
            <w:r w:rsidRPr="00085FBA">
              <w:rPr>
                <w:rFonts w:ascii="Arial" w:hAnsi="Arial" w:cs="Arial"/>
              </w:rPr>
              <w:t>Refresco de diversos sabores lata de 360 ml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2ABB390" w14:textId="77777777" w:rsidR="00096EBA" w:rsidRPr="00085FBA" w:rsidRDefault="00096EBA" w:rsidP="0036552E">
            <w:pPr>
              <w:rPr>
                <w:rFonts w:ascii="Arial" w:hAnsi="Arial" w:cs="Arial"/>
              </w:rPr>
            </w:pPr>
            <w:r w:rsidRPr="00085FBA">
              <w:rPr>
                <w:rFonts w:ascii="Arial" w:hAnsi="Arial" w:cs="Arial"/>
              </w:rPr>
              <w:t>Coca cola, Coca cola ligth, manzanita, sprite, fanta y lift, y considerar versiones light para el comensal que no consuma azúcar.</w:t>
            </w:r>
          </w:p>
        </w:tc>
      </w:tr>
      <w:tr w:rsidR="00096EBA" w:rsidRPr="00085FBA" w14:paraId="5302AB5C"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8A07037" w14:textId="77777777" w:rsidR="00096EBA" w:rsidRPr="00085FBA" w:rsidRDefault="00096EBA" w:rsidP="0036552E">
            <w:pPr>
              <w:rPr>
                <w:rFonts w:ascii="Arial" w:hAnsi="Arial" w:cs="Arial"/>
              </w:rPr>
            </w:pPr>
            <w:r w:rsidRPr="00085FBA">
              <w:rPr>
                <w:rFonts w:ascii="Arial" w:hAnsi="Arial" w:cs="Arial"/>
              </w:rPr>
              <w:t>251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DFDC919" w14:textId="77777777" w:rsidR="00096EBA" w:rsidRPr="00085FBA" w:rsidRDefault="00096EBA" w:rsidP="0036552E">
            <w:pPr>
              <w:rPr>
                <w:rFonts w:ascii="Arial" w:hAnsi="Arial" w:cs="Arial"/>
              </w:rPr>
            </w:pPr>
            <w:r w:rsidRPr="00085FBA">
              <w:rPr>
                <w:rFonts w:ascii="Arial" w:hAnsi="Arial" w:cs="Arial"/>
              </w:rPr>
              <w:t>Sal de mesa de 1 kg</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C188065" w14:textId="77777777" w:rsidR="00096EBA" w:rsidRPr="00085FBA" w:rsidRDefault="00096EBA" w:rsidP="0036552E">
            <w:pPr>
              <w:rPr>
                <w:rFonts w:ascii="Arial" w:hAnsi="Arial" w:cs="Arial"/>
              </w:rPr>
            </w:pPr>
            <w:r w:rsidRPr="00085FBA">
              <w:rPr>
                <w:rFonts w:ascii="Arial" w:hAnsi="Arial" w:cs="Arial"/>
              </w:rPr>
              <w:t>La fina</w:t>
            </w:r>
          </w:p>
        </w:tc>
      </w:tr>
      <w:tr w:rsidR="00096EBA" w:rsidRPr="00085FBA" w14:paraId="29247F5A"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874CE40" w14:textId="77777777" w:rsidR="00096EBA" w:rsidRPr="00085FBA" w:rsidRDefault="00096EBA" w:rsidP="0036552E">
            <w:pPr>
              <w:rPr>
                <w:rFonts w:ascii="Arial" w:hAnsi="Arial" w:cs="Arial"/>
              </w:rPr>
            </w:pPr>
            <w:r w:rsidRPr="00085FBA">
              <w:rPr>
                <w:rFonts w:ascii="Arial" w:hAnsi="Arial" w:cs="Arial"/>
              </w:rPr>
              <w:t>252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4194152" w14:textId="77777777" w:rsidR="00096EBA" w:rsidRPr="00085FBA" w:rsidRDefault="00096EBA" w:rsidP="0036552E">
            <w:pPr>
              <w:rPr>
                <w:rFonts w:ascii="Arial" w:hAnsi="Arial" w:cs="Arial"/>
              </w:rPr>
            </w:pPr>
            <w:r w:rsidRPr="00085FBA">
              <w:rPr>
                <w:rFonts w:ascii="Arial" w:hAnsi="Arial" w:cs="Arial"/>
              </w:rPr>
              <w:t>Salsa cátsup frasco de 906 gramos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7EBB8FB" w14:textId="77777777" w:rsidR="00096EBA" w:rsidRPr="00085FBA" w:rsidRDefault="00096EBA" w:rsidP="0036552E">
            <w:pPr>
              <w:rPr>
                <w:rFonts w:ascii="Arial" w:hAnsi="Arial" w:cs="Arial"/>
              </w:rPr>
            </w:pPr>
            <w:r w:rsidRPr="00085FBA">
              <w:rPr>
                <w:rFonts w:ascii="Arial" w:hAnsi="Arial" w:cs="Arial"/>
              </w:rPr>
              <w:t>Del monte o la costeña</w:t>
            </w:r>
          </w:p>
        </w:tc>
      </w:tr>
      <w:tr w:rsidR="00096EBA" w:rsidRPr="00085FBA" w14:paraId="79C89D5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836776F" w14:textId="77777777" w:rsidR="00096EBA" w:rsidRPr="00085FBA" w:rsidRDefault="00096EBA" w:rsidP="0036552E">
            <w:pPr>
              <w:rPr>
                <w:rFonts w:ascii="Arial" w:hAnsi="Arial" w:cs="Arial"/>
              </w:rPr>
            </w:pPr>
            <w:r w:rsidRPr="00085FBA">
              <w:rPr>
                <w:rFonts w:ascii="Arial" w:hAnsi="Arial" w:cs="Arial"/>
              </w:rPr>
              <w:t>253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C90D210" w14:textId="77777777" w:rsidR="00096EBA" w:rsidRPr="00085FBA" w:rsidRDefault="00096EBA" w:rsidP="0036552E">
            <w:pPr>
              <w:rPr>
                <w:rFonts w:ascii="Arial" w:hAnsi="Arial" w:cs="Arial"/>
              </w:rPr>
            </w:pPr>
            <w:r w:rsidRPr="00085FBA">
              <w:rPr>
                <w:rFonts w:ascii="Arial" w:hAnsi="Arial" w:cs="Arial"/>
              </w:rPr>
              <w:t>Salsa de soya frasco de 1 litro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AD789A7" w14:textId="77777777" w:rsidR="00096EBA" w:rsidRPr="00085FBA" w:rsidRDefault="00096EBA" w:rsidP="0036552E">
            <w:pPr>
              <w:rPr>
                <w:rFonts w:ascii="Arial" w:hAnsi="Arial" w:cs="Arial"/>
              </w:rPr>
            </w:pPr>
            <w:r w:rsidRPr="00085FBA">
              <w:rPr>
                <w:rFonts w:ascii="Arial" w:hAnsi="Arial" w:cs="Arial"/>
              </w:rPr>
              <w:t>Passa</w:t>
            </w:r>
          </w:p>
        </w:tc>
      </w:tr>
      <w:tr w:rsidR="00096EBA" w:rsidRPr="00085FBA" w14:paraId="04C5728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048EBFF" w14:textId="77777777" w:rsidR="00096EBA" w:rsidRPr="00085FBA" w:rsidRDefault="00096EBA" w:rsidP="0036552E">
            <w:pPr>
              <w:rPr>
                <w:rFonts w:ascii="Arial" w:hAnsi="Arial" w:cs="Arial"/>
              </w:rPr>
            </w:pPr>
            <w:r w:rsidRPr="00085FBA">
              <w:rPr>
                <w:rFonts w:ascii="Arial" w:hAnsi="Arial" w:cs="Arial"/>
              </w:rPr>
              <w:t>254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89263F0" w14:textId="77777777" w:rsidR="00096EBA" w:rsidRPr="00085FBA" w:rsidRDefault="00096EBA" w:rsidP="0036552E">
            <w:pPr>
              <w:rPr>
                <w:rFonts w:ascii="Arial" w:hAnsi="Arial" w:cs="Arial"/>
              </w:rPr>
            </w:pPr>
            <w:r w:rsidRPr="00085FBA">
              <w:rPr>
                <w:rFonts w:ascii="Arial" w:hAnsi="Arial" w:cs="Arial"/>
              </w:rPr>
              <w:t>Salsa valentina de 1 litro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1310C0E9" w14:textId="77777777" w:rsidR="00096EBA" w:rsidRPr="00085FBA" w:rsidRDefault="00096EBA" w:rsidP="0036552E">
            <w:pPr>
              <w:rPr>
                <w:rFonts w:ascii="Arial" w:hAnsi="Arial" w:cs="Arial"/>
              </w:rPr>
            </w:pPr>
            <w:r w:rsidRPr="00085FBA">
              <w:rPr>
                <w:rFonts w:ascii="Arial" w:hAnsi="Arial" w:cs="Arial"/>
              </w:rPr>
              <w:t>Valentina</w:t>
            </w:r>
          </w:p>
        </w:tc>
      </w:tr>
      <w:tr w:rsidR="00096EBA" w:rsidRPr="00085FBA" w14:paraId="34997360"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25C679C2" w14:textId="77777777" w:rsidR="00096EBA" w:rsidRPr="00085FBA" w:rsidRDefault="00096EBA" w:rsidP="0036552E">
            <w:pPr>
              <w:rPr>
                <w:rFonts w:ascii="Arial" w:hAnsi="Arial" w:cs="Arial"/>
              </w:rPr>
            </w:pPr>
            <w:r w:rsidRPr="00085FBA">
              <w:rPr>
                <w:rFonts w:ascii="Arial" w:hAnsi="Arial" w:cs="Arial"/>
              </w:rPr>
              <w:t>255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4A39D879" w14:textId="77777777" w:rsidR="00096EBA" w:rsidRPr="00085FBA" w:rsidRDefault="00096EBA" w:rsidP="0036552E">
            <w:pPr>
              <w:rPr>
                <w:rFonts w:ascii="Arial" w:hAnsi="Arial" w:cs="Arial"/>
              </w:rPr>
            </w:pPr>
            <w:r w:rsidRPr="00085FBA">
              <w:rPr>
                <w:rFonts w:ascii="Arial" w:hAnsi="Arial" w:cs="Arial"/>
              </w:rPr>
              <w:t>Tamarindo grande de primera seleccionado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832815C" w14:textId="77777777" w:rsidR="00096EBA" w:rsidRPr="00085FBA" w:rsidRDefault="00096EBA" w:rsidP="0036552E">
            <w:pPr>
              <w:rPr>
                <w:rFonts w:ascii="Arial" w:hAnsi="Arial" w:cs="Arial"/>
              </w:rPr>
            </w:pPr>
            <w:r w:rsidRPr="00085FBA">
              <w:rPr>
                <w:rFonts w:ascii="Arial" w:hAnsi="Arial" w:cs="Arial"/>
              </w:rPr>
              <w:t>De primera calidad</w:t>
            </w:r>
          </w:p>
        </w:tc>
      </w:tr>
      <w:tr w:rsidR="00096EBA" w:rsidRPr="00085FBA" w14:paraId="521326C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7DEBF241" w14:textId="77777777" w:rsidR="00096EBA" w:rsidRPr="00085FBA" w:rsidRDefault="00096EBA" w:rsidP="0036552E">
            <w:pPr>
              <w:rPr>
                <w:rFonts w:ascii="Arial" w:hAnsi="Arial" w:cs="Arial"/>
              </w:rPr>
            </w:pPr>
            <w:r w:rsidRPr="00085FBA">
              <w:rPr>
                <w:rFonts w:ascii="Arial" w:hAnsi="Arial" w:cs="Arial"/>
              </w:rPr>
              <w:t>256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FB99349" w14:textId="77777777" w:rsidR="00096EBA" w:rsidRPr="00085FBA" w:rsidRDefault="00096EBA" w:rsidP="0036552E">
            <w:pPr>
              <w:rPr>
                <w:rFonts w:ascii="Arial" w:hAnsi="Arial" w:cs="Arial"/>
              </w:rPr>
            </w:pPr>
            <w:r w:rsidRPr="00085FBA">
              <w:rPr>
                <w:rFonts w:ascii="Arial" w:hAnsi="Arial" w:cs="Arial"/>
              </w:rPr>
              <w:t>Tortilla de harina de trigo con 20 pzs.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D54321B" w14:textId="77777777" w:rsidR="00096EBA" w:rsidRPr="00085FBA" w:rsidRDefault="00096EBA" w:rsidP="0036552E">
            <w:pPr>
              <w:rPr>
                <w:rFonts w:ascii="Arial" w:hAnsi="Arial" w:cs="Arial"/>
              </w:rPr>
            </w:pPr>
            <w:r w:rsidRPr="00085FBA">
              <w:rPr>
                <w:rFonts w:ascii="Arial" w:hAnsi="Arial" w:cs="Arial"/>
              </w:rPr>
              <w:t>Wonder o Tía rosa</w:t>
            </w:r>
          </w:p>
        </w:tc>
      </w:tr>
      <w:tr w:rsidR="00096EBA" w:rsidRPr="00085FBA" w14:paraId="2513D43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3C45D04" w14:textId="77777777" w:rsidR="00096EBA" w:rsidRPr="00085FBA" w:rsidRDefault="00096EBA" w:rsidP="0036552E">
            <w:pPr>
              <w:rPr>
                <w:rFonts w:ascii="Arial" w:hAnsi="Arial" w:cs="Arial"/>
              </w:rPr>
            </w:pPr>
            <w:r w:rsidRPr="00085FBA">
              <w:rPr>
                <w:rFonts w:ascii="Arial" w:hAnsi="Arial" w:cs="Arial"/>
              </w:rPr>
              <w:t>257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F31346C" w14:textId="77777777" w:rsidR="00096EBA" w:rsidRPr="00085FBA" w:rsidRDefault="00096EBA" w:rsidP="0036552E">
            <w:pPr>
              <w:rPr>
                <w:rFonts w:ascii="Arial" w:hAnsi="Arial" w:cs="Arial"/>
              </w:rPr>
            </w:pPr>
            <w:r w:rsidRPr="00085FBA">
              <w:rPr>
                <w:rFonts w:ascii="Arial" w:hAnsi="Arial" w:cs="Arial"/>
              </w:rPr>
              <w:t>Tortilla de harina de trigo integral con 10 pzs.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DB5087E" w14:textId="77777777" w:rsidR="00096EBA" w:rsidRPr="00085FBA" w:rsidRDefault="00096EBA" w:rsidP="0036552E">
            <w:pPr>
              <w:rPr>
                <w:rFonts w:ascii="Arial" w:hAnsi="Arial" w:cs="Arial"/>
              </w:rPr>
            </w:pPr>
            <w:r w:rsidRPr="00085FBA">
              <w:rPr>
                <w:rFonts w:ascii="Arial" w:hAnsi="Arial" w:cs="Arial"/>
              </w:rPr>
              <w:t>Wonder o Tía rosa</w:t>
            </w:r>
          </w:p>
        </w:tc>
      </w:tr>
      <w:tr w:rsidR="00096EBA" w:rsidRPr="00085FBA" w14:paraId="14130B5B"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4C21BC7" w14:textId="77777777" w:rsidR="00096EBA" w:rsidRPr="00085FBA" w:rsidRDefault="00096EBA" w:rsidP="0036552E">
            <w:pPr>
              <w:rPr>
                <w:rFonts w:ascii="Arial" w:hAnsi="Arial" w:cs="Arial"/>
              </w:rPr>
            </w:pPr>
            <w:r w:rsidRPr="00085FBA">
              <w:rPr>
                <w:rFonts w:ascii="Arial" w:hAnsi="Arial" w:cs="Arial"/>
              </w:rPr>
              <w:t>258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5B05F30" w14:textId="77777777" w:rsidR="00096EBA" w:rsidRPr="00085FBA" w:rsidRDefault="00096EBA" w:rsidP="0036552E">
            <w:pPr>
              <w:rPr>
                <w:rFonts w:ascii="Arial" w:hAnsi="Arial" w:cs="Arial"/>
              </w:rPr>
            </w:pPr>
            <w:r w:rsidRPr="00085FBA">
              <w:rPr>
                <w:rFonts w:ascii="Arial" w:hAnsi="Arial" w:cs="Arial"/>
              </w:rPr>
              <w:t>Tostadas de maíz</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A406942" w14:textId="77777777" w:rsidR="00096EBA" w:rsidRPr="00085FBA" w:rsidRDefault="00096EBA" w:rsidP="0036552E">
            <w:pPr>
              <w:rPr>
                <w:rFonts w:ascii="Arial" w:hAnsi="Arial" w:cs="Arial"/>
              </w:rPr>
            </w:pPr>
            <w:r w:rsidRPr="00085FBA">
              <w:rPr>
                <w:rFonts w:ascii="Arial" w:hAnsi="Arial" w:cs="Arial"/>
              </w:rPr>
              <w:t>Charras</w:t>
            </w:r>
          </w:p>
        </w:tc>
      </w:tr>
      <w:tr w:rsidR="00096EBA" w:rsidRPr="00085FBA" w14:paraId="7988B4F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39A757A2" w14:textId="77777777" w:rsidR="00096EBA" w:rsidRPr="00085FBA" w:rsidRDefault="00096EBA" w:rsidP="0036552E">
            <w:pPr>
              <w:rPr>
                <w:rFonts w:ascii="Arial" w:hAnsi="Arial" w:cs="Arial"/>
              </w:rPr>
            </w:pPr>
            <w:r w:rsidRPr="00085FBA">
              <w:rPr>
                <w:rFonts w:ascii="Arial" w:hAnsi="Arial" w:cs="Arial"/>
              </w:rPr>
              <w:t>259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63D9B6D2" w14:textId="77777777" w:rsidR="00096EBA" w:rsidRPr="00085FBA" w:rsidRDefault="00096EBA" w:rsidP="0036552E">
            <w:pPr>
              <w:rPr>
                <w:rFonts w:ascii="Arial" w:hAnsi="Arial" w:cs="Arial"/>
              </w:rPr>
            </w:pPr>
            <w:r w:rsidRPr="00085FBA">
              <w:rPr>
                <w:rFonts w:ascii="Arial" w:hAnsi="Arial" w:cs="Arial"/>
              </w:rPr>
              <w:t>Vainilla frasco de 1 litro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32476F61" w14:textId="77777777" w:rsidR="00096EBA" w:rsidRPr="00085FBA" w:rsidRDefault="00096EBA" w:rsidP="0036552E">
            <w:pPr>
              <w:rPr>
                <w:rFonts w:ascii="Arial" w:hAnsi="Arial" w:cs="Arial"/>
              </w:rPr>
            </w:pPr>
            <w:r w:rsidRPr="00085FBA">
              <w:rPr>
                <w:rFonts w:ascii="Arial" w:hAnsi="Arial" w:cs="Arial"/>
              </w:rPr>
              <w:t>D' Gari</w:t>
            </w:r>
          </w:p>
        </w:tc>
      </w:tr>
      <w:tr w:rsidR="00096EBA" w:rsidRPr="00085FBA" w14:paraId="118CCC8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C92D0E1" w14:textId="77777777" w:rsidR="00096EBA" w:rsidRPr="00085FBA" w:rsidRDefault="00096EBA" w:rsidP="0036552E">
            <w:pPr>
              <w:rPr>
                <w:rFonts w:ascii="Arial" w:hAnsi="Arial" w:cs="Arial"/>
              </w:rPr>
            </w:pPr>
            <w:r w:rsidRPr="00085FBA">
              <w:rPr>
                <w:rFonts w:ascii="Arial" w:hAnsi="Arial" w:cs="Arial"/>
              </w:rPr>
              <w:t>260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764124A" w14:textId="77777777" w:rsidR="00096EBA" w:rsidRPr="00085FBA" w:rsidRDefault="00096EBA" w:rsidP="0036552E">
            <w:pPr>
              <w:rPr>
                <w:rFonts w:ascii="Arial" w:hAnsi="Arial" w:cs="Arial"/>
              </w:rPr>
            </w:pPr>
            <w:r w:rsidRPr="00085FBA">
              <w:rPr>
                <w:rFonts w:ascii="Arial" w:hAnsi="Arial" w:cs="Arial"/>
              </w:rPr>
              <w:t>Vinagre blanco bote de 750 ml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51E96D2" w14:textId="77777777" w:rsidR="00096EBA" w:rsidRPr="00085FBA" w:rsidRDefault="00096EBA" w:rsidP="0036552E">
            <w:pPr>
              <w:rPr>
                <w:rFonts w:ascii="Arial" w:hAnsi="Arial" w:cs="Arial"/>
              </w:rPr>
            </w:pPr>
            <w:r w:rsidRPr="00085FBA">
              <w:rPr>
                <w:rFonts w:ascii="Arial" w:hAnsi="Arial" w:cs="Arial"/>
              </w:rPr>
              <w:t>Barrilito</w:t>
            </w:r>
          </w:p>
        </w:tc>
      </w:tr>
      <w:tr w:rsidR="00096EBA" w:rsidRPr="00085FBA" w14:paraId="0A7F1EE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18F59DE" w14:textId="77777777" w:rsidR="00096EBA" w:rsidRPr="00085FBA" w:rsidRDefault="00096EBA" w:rsidP="0036552E">
            <w:pPr>
              <w:rPr>
                <w:rFonts w:ascii="Arial" w:hAnsi="Arial" w:cs="Arial"/>
              </w:rPr>
            </w:pPr>
            <w:r w:rsidRPr="00085FBA">
              <w:rPr>
                <w:rFonts w:ascii="Arial" w:hAnsi="Arial" w:cs="Arial"/>
              </w:rPr>
              <w:t>261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53777908" w14:textId="77777777" w:rsidR="00096EBA" w:rsidRPr="00085FBA" w:rsidRDefault="00096EBA" w:rsidP="0036552E">
            <w:pPr>
              <w:rPr>
                <w:rFonts w:ascii="Arial" w:hAnsi="Arial" w:cs="Arial"/>
              </w:rPr>
            </w:pPr>
            <w:r w:rsidRPr="00085FBA">
              <w:rPr>
                <w:rFonts w:ascii="Arial" w:hAnsi="Arial" w:cs="Arial"/>
              </w:rPr>
              <w:t>Servilletas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96B0A83" w14:textId="77777777" w:rsidR="00096EBA" w:rsidRPr="00085FBA" w:rsidRDefault="00096EBA" w:rsidP="0036552E">
            <w:pPr>
              <w:rPr>
                <w:rFonts w:ascii="Arial" w:hAnsi="Arial" w:cs="Arial"/>
              </w:rPr>
            </w:pPr>
            <w:r w:rsidRPr="00085FBA">
              <w:rPr>
                <w:rFonts w:ascii="Arial" w:hAnsi="Arial" w:cs="Arial"/>
              </w:rPr>
              <w:t>Pétalo o Regio</w:t>
            </w:r>
          </w:p>
        </w:tc>
      </w:tr>
      <w:tr w:rsidR="00096EBA" w:rsidRPr="00085FBA" w14:paraId="10436AE3"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49D2540C" w14:textId="77777777" w:rsidR="00096EBA" w:rsidRPr="00085FBA" w:rsidRDefault="00096EBA" w:rsidP="0036552E">
            <w:pPr>
              <w:rPr>
                <w:rFonts w:ascii="Arial" w:hAnsi="Arial" w:cs="Arial"/>
              </w:rPr>
            </w:pPr>
            <w:r w:rsidRPr="00085FBA">
              <w:rPr>
                <w:rFonts w:ascii="Arial" w:hAnsi="Arial" w:cs="Arial"/>
              </w:rPr>
              <w:t>262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4EF240E" w14:textId="77777777" w:rsidR="00096EBA" w:rsidRPr="00085FBA" w:rsidRDefault="00096EBA" w:rsidP="0036552E">
            <w:pPr>
              <w:rPr>
                <w:rFonts w:ascii="Arial" w:hAnsi="Arial" w:cs="Arial"/>
              </w:rPr>
            </w:pPr>
            <w:r w:rsidRPr="00085FBA">
              <w:rPr>
                <w:rFonts w:ascii="Arial" w:hAnsi="Arial" w:cs="Arial"/>
              </w:rPr>
              <w:t>Rompope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54702CF" w14:textId="77777777" w:rsidR="00096EBA" w:rsidRPr="00085FBA" w:rsidRDefault="00096EBA" w:rsidP="0036552E">
            <w:pPr>
              <w:rPr>
                <w:rFonts w:ascii="Arial" w:hAnsi="Arial" w:cs="Arial"/>
              </w:rPr>
            </w:pPr>
            <w:r w:rsidRPr="00085FBA">
              <w:rPr>
                <w:rFonts w:ascii="Arial" w:hAnsi="Arial" w:cs="Arial"/>
              </w:rPr>
              <w:t>Santa clara</w:t>
            </w:r>
          </w:p>
        </w:tc>
      </w:tr>
      <w:tr w:rsidR="00096EBA" w:rsidRPr="00085FBA" w14:paraId="3D510A90"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56835F9" w14:textId="77777777" w:rsidR="00096EBA" w:rsidRPr="00085FBA" w:rsidRDefault="00096EBA" w:rsidP="0036552E">
            <w:pPr>
              <w:rPr>
                <w:rFonts w:ascii="Arial" w:hAnsi="Arial" w:cs="Arial"/>
              </w:rPr>
            </w:pPr>
            <w:r w:rsidRPr="00085FBA">
              <w:rPr>
                <w:rFonts w:ascii="Arial" w:hAnsi="Arial" w:cs="Arial"/>
              </w:rPr>
              <w:t>263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9EB4B15" w14:textId="77777777" w:rsidR="00096EBA" w:rsidRPr="00085FBA" w:rsidRDefault="00096EBA" w:rsidP="0036552E">
            <w:pPr>
              <w:rPr>
                <w:rFonts w:ascii="Arial" w:hAnsi="Arial" w:cs="Arial"/>
              </w:rPr>
            </w:pPr>
            <w:r w:rsidRPr="00085FBA">
              <w:rPr>
                <w:rFonts w:ascii="Arial" w:hAnsi="Arial" w:cs="Arial"/>
              </w:rPr>
              <w:t>Aluminio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22AC0BE5" w14:textId="77777777" w:rsidR="00096EBA" w:rsidRPr="00085FBA" w:rsidRDefault="00096EBA" w:rsidP="0036552E">
            <w:pPr>
              <w:rPr>
                <w:rFonts w:ascii="Arial" w:hAnsi="Arial" w:cs="Arial"/>
              </w:rPr>
            </w:pPr>
            <w:r w:rsidRPr="00085FBA">
              <w:rPr>
                <w:rFonts w:ascii="Arial" w:hAnsi="Arial" w:cs="Arial"/>
              </w:rPr>
              <w:t>Maxialum</w:t>
            </w:r>
          </w:p>
        </w:tc>
      </w:tr>
      <w:tr w:rsidR="00096EBA" w:rsidRPr="00085FBA" w14:paraId="7C9F803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690EFCE5" w14:textId="77777777" w:rsidR="00096EBA" w:rsidRPr="00085FBA" w:rsidRDefault="00096EBA" w:rsidP="0036552E">
            <w:pPr>
              <w:rPr>
                <w:rFonts w:ascii="Arial" w:hAnsi="Arial" w:cs="Arial"/>
              </w:rPr>
            </w:pPr>
            <w:r w:rsidRPr="00085FBA">
              <w:rPr>
                <w:rFonts w:ascii="Arial" w:hAnsi="Arial" w:cs="Arial"/>
              </w:rPr>
              <w:t>264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7F08BB13" w14:textId="77777777" w:rsidR="00096EBA" w:rsidRPr="00085FBA" w:rsidRDefault="00096EBA" w:rsidP="0036552E">
            <w:pPr>
              <w:rPr>
                <w:rFonts w:ascii="Arial" w:hAnsi="Arial" w:cs="Arial"/>
              </w:rPr>
            </w:pPr>
            <w:r w:rsidRPr="00085FBA">
              <w:rPr>
                <w:rFonts w:ascii="Arial" w:hAnsi="Arial" w:cs="Arial"/>
              </w:rPr>
              <w:t>Atún</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center"/>
            <w:hideMark/>
          </w:tcPr>
          <w:p w14:paraId="0CFDB899" w14:textId="77777777" w:rsidR="00096EBA" w:rsidRPr="00085FBA" w:rsidRDefault="00096EBA" w:rsidP="0036552E">
            <w:pPr>
              <w:rPr>
                <w:rFonts w:ascii="Arial" w:hAnsi="Arial" w:cs="Arial"/>
              </w:rPr>
            </w:pPr>
            <w:r w:rsidRPr="00085FBA">
              <w:rPr>
                <w:rFonts w:ascii="Arial" w:hAnsi="Arial" w:cs="Arial"/>
              </w:rPr>
              <w:t>Tuny aleta amarilla en agua light desmenuzado o Tuny en aceite aleta amarilla desmenuzado. Nebo aleta amarilla, ke-precio aleta amarilla en agua desmenuzado</w:t>
            </w:r>
          </w:p>
        </w:tc>
      </w:tr>
      <w:tr w:rsidR="00096EBA" w:rsidRPr="00085FBA" w14:paraId="7278C425"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hideMark/>
          </w:tcPr>
          <w:p w14:paraId="0E07F9B6" w14:textId="77777777" w:rsidR="00096EBA" w:rsidRPr="00085FBA" w:rsidRDefault="00096EBA" w:rsidP="0036552E">
            <w:pPr>
              <w:rPr>
                <w:rFonts w:ascii="Arial" w:hAnsi="Arial" w:cs="Arial"/>
              </w:rPr>
            </w:pPr>
            <w:r w:rsidRPr="00085FBA">
              <w:rPr>
                <w:rFonts w:ascii="Arial" w:hAnsi="Arial" w:cs="Arial"/>
              </w:rPr>
              <w:lastRenderedPageBreak/>
              <w:t>265</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6303624E" w14:textId="77777777" w:rsidR="00096EBA" w:rsidRPr="00085FBA" w:rsidRDefault="00096EBA" w:rsidP="0036552E">
            <w:pPr>
              <w:rPr>
                <w:rFonts w:ascii="Arial" w:hAnsi="Arial" w:cs="Arial"/>
              </w:rPr>
            </w:pPr>
            <w:r w:rsidRPr="00085FBA">
              <w:rPr>
                <w:rFonts w:ascii="Arial" w:hAnsi="Arial" w:cs="Arial"/>
              </w:rPr>
              <w:t>Jerez</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hideMark/>
          </w:tcPr>
          <w:p w14:paraId="13DF241A" w14:textId="77777777" w:rsidR="00096EBA" w:rsidRPr="00085FBA" w:rsidRDefault="00096EBA" w:rsidP="0036552E">
            <w:pPr>
              <w:rPr>
                <w:rFonts w:ascii="Arial" w:hAnsi="Arial" w:cs="Arial"/>
              </w:rPr>
            </w:pPr>
            <w:r w:rsidRPr="00085FBA">
              <w:rPr>
                <w:rFonts w:ascii="Arial" w:hAnsi="Arial" w:cs="Arial"/>
              </w:rPr>
              <w:t>Tres coronas</w:t>
            </w:r>
          </w:p>
        </w:tc>
      </w:tr>
      <w:tr w:rsidR="00096EBA" w:rsidRPr="00085FBA" w14:paraId="3E8CB347" w14:textId="77777777" w:rsidTr="0036552E">
        <w:trPr>
          <w:trHeight w:val="255"/>
          <w:jc w:val="center"/>
        </w:trPr>
        <w:tc>
          <w:tcPr>
            <w:tcW w:w="7933" w:type="dxa"/>
            <w:gridSpan w:val="5"/>
            <w:tcBorders>
              <w:top w:val="nil"/>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7323C6C0" w14:textId="77777777" w:rsidR="00096EBA" w:rsidRPr="00085FBA" w:rsidRDefault="00096EBA" w:rsidP="0036552E">
            <w:pPr>
              <w:jc w:val="center"/>
              <w:rPr>
                <w:rFonts w:ascii="Arial" w:hAnsi="Arial" w:cs="Arial"/>
                <w:b/>
                <w:bCs/>
              </w:rPr>
            </w:pPr>
            <w:r w:rsidRPr="00085FBA">
              <w:rPr>
                <w:rFonts w:ascii="Arial" w:hAnsi="Arial" w:cs="Arial"/>
                <w:b/>
                <w:bCs/>
              </w:rPr>
              <w:t>Productos. Artículos de limpieza</w:t>
            </w:r>
          </w:p>
        </w:tc>
      </w:tr>
      <w:tr w:rsidR="00096EBA" w:rsidRPr="00085FBA" w14:paraId="710B730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6C68AA1" w14:textId="77777777" w:rsidR="00096EBA" w:rsidRPr="00085FBA" w:rsidRDefault="00096EBA" w:rsidP="0036552E">
            <w:pPr>
              <w:rPr>
                <w:rFonts w:ascii="Arial" w:hAnsi="Arial" w:cs="Arial"/>
              </w:rPr>
            </w:pPr>
            <w:r w:rsidRPr="00085FBA">
              <w:rPr>
                <w:rFonts w:ascii="Arial" w:hAnsi="Arial" w:cs="Arial"/>
              </w:rPr>
              <w:t>266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9C1022D" w14:textId="77777777" w:rsidR="00096EBA" w:rsidRPr="00085FBA" w:rsidRDefault="00096EBA" w:rsidP="0036552E">
            <w:pPr>
              <w:rPr>
                <w:rFonts w:ascii="Arial" w:hAnsi="Arial" w:cs="Arial"/>
              </w:rPr>
            </w:pPr>
            <w:r w:rsidRPr="00085FBA">
              <w:rPr>
                <w:rFonts w:ascii="Arial" w:hAnsi="Arial" w:cs="Arial"/>
              </w:rPr>
              <w:t>Bomba para baño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C7D615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B40A80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F49F26B" w14:textId="77777777" w:rsidR="00096EBA" w:rsidRPr="00085FBA" w:rsidRDefault="00096EBA" w:rsidP="0036552E">
            <w:pPr>
              <w:rPr>
                <w:rFonts w:ascii="Arial" w:hAnsi="Arial" w:cs="Arial"/>
              </w:rPr>
            </w:pPr>
            <w:r w:rsidRPr="00085FBA">
              <w:rPr>
                <w:rFonts w:ascii="Arial" w:hAnsi="Arial" w:cs="Arial"/>
              </w:rPr>
              <w:t>267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2E5E955" w14:textId="77777777" w:rsidR="00096EBA" w:rsidRPr="00085FBA" w:rsidRDefault="00096EBA" w:rsidP="0036552E">
            <w:pPr>
              <w:rPr>
                <w:rFonts w:ascii="Arial" w:hAnsi="Arial" w:cs="Arial"/>
              </w:rPr>
            </w:pPr>
            <w:r w:rsidRPr="00085FBA">
              <w:rPr>
                <w:rFonts w:ascii="Arial" w:hAnsi="Arial" w:cs="Arial"/>
              </w:rPr>
              <w:t>Bolsa para cubierto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9354263"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61CA10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A7A189D" w14:textId="77777777" w:rsidR="00096EBA" w:rsidRPr="00085FBA" w:rsidRDefault="00096EBA" w:rsidP="0036552E">
            <w:pPr>
              <w:rPr>
                <w:rFonts w:ascii="Arial" w:hAnsi="Arial" w:cs="Arial"/>
              </w:rPr>
            </w:pPr>
            <w:r w:rsidRPr="00085FBA">
              <w:rPr>
                <w:rFonts w:ascii="Arial" w:hAnsi="Arial" w:cs="Arial"/>
              </w:rPr>
              <w:t>268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90F083E" w14:textId="77777777" w:rsidR="00096EBA" w:rsidRPr="00085FBA" w:rsidRDefault="00096EBA" w:rsidP="0036552E">
            <w:pPr>
              <w:rPr>
                <w:rFonts w:ascii="Arial" w:hAnsi="Arial" w:cs="Arial"/>
              </w:rPr>
            </w:pPr>
            <w:r w:rsidRPr="00085FBA">
              <w:rPr>
                <w:rFonts w:ascii="Arial" w:hAnsi="Arial" w:cs="Arial"/>
              </w:rPr>
              <w:t>Bolsa para basura negra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0BBF7C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6237264" w14:textId="77777777" w:rsidTr="0036552E">
        <w:trPr>
          <w:trHeight w:val="255"/>
          <w:jc w:val="center"/>
        </w:trPr>
        <w:tc>
          <w:tcPr>
            <w:tcW w:w="7933" w:type="dxa"/>
            <w:gridSpan w:val="5"/>
            <w:tcBorders>
              <w:top w:val="nil"/>
              <w:left w:val="single" w:sz="4" w:space="0" w:color="auto"/>
              <w:bottom w:val="single" w:sz="4" w:space="0" w:color="auto"/>
              <w:right w:val="single" w:sz="4" w:space="0" w:color="auto"/>
            </w:tcBorders>
            <w:shd w:val="clear" w:color="auto" w:fill="D9D9D9"/>
            <w:noWrap/>
            <w:tcMar>
              <w:top w:w="17" w:type="dxa"/>
              <w:left w:w="17" w:type="dxa"/>
              <w:bottom w:w="0" w:type="dxa"/>
              <w:right w:w="17" w:type="dxa"/>
            </w:tcMar>
            <w:vAlign w:val="bottom"/>
            <w:hideMark/>
          </w:tcPr>
          <w:p w14:paraId="6788CCBE" w14:textId="77777777" w:rsidR="00096EBA" w:rsidRPr="00085FBA" w:rsidRDefault="00096EBA" w:rsidP="0036552E">
            <w:pPr>
              <w:jc w:val="center"/>
              <w:rPr>
                <w:rFonts w:ascii="Arial" w:hAnsi="Arial" w:cs="Arial"/>
                <w:b/>
                <w:bCs/>
              </w:rPr>
            </w:pPr>
            <w:r w:rsidRPr="00085FBA">
              <w:rPr>
                <w:rFonts w:ascii="Arial" w:hAnsi="Arial" w:cs="Arial"/>
                <w:b/>
                <w:bCs/>
              </w:rPr>
              <w:t>Productos. Artículos de limpieza</w:t>
            </w:r>
          </w:p>
        </w:tc>
      </w:tr>
      <w:tr w:rsidR="00096EBA" w:rsidRPr="00085FBA" w14:paraId="130874B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8E816E2" w14:textId="77777777" w:rsidR="00096EBA" w:rsidRPr="00085FBA" w:rsidRDefault="00096EBA" w:rsidP="0036552E">
            <w:pPr>
              <w:rPr>
                <w:rFonts w:ascii="Arial" w:hAnsi="Arial" w:cs="Arial"/>
              </w:rPr>
            </w:pPr>
            <w:r w:rsidRPr="00085FBA">
              <w:rPr>
                <w:rFonts w:ascii="Arial" w:hAnsi="Arial" w:cs="Arial"/>
              </w:rPr>
              <w:t>269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AC2AA8E" w14:textId="77777777" w:rsidR="00096EBA" w:rsidRPr="00085FBA" w:rsidRDefault="00096EBA" w:rsidP="0036552E">
            <w:pPr>
              <w:rPr>
                <w:rFonts w:ascii="Arial" w:hAnsi="Arial" w:cs="Arial"/>
              </w:rPr>
            </w:pPr>
            <w:r w:rsidRPr="00085FBA">
              <w:rPr>
                <w:rFonts w:ascii="Arial" w:hAnsi="Arial" w:cs="Arial"/>
              </w:rPr>
              <w:t>Bolsa para basura negra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915C3E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A8D854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672727D" w14:textId="77777777" w:rsidR="00096EBA" w:rsidRPr="00085FBA" w:rsidRDefault="00096EBA" w:rsidP="0036552E">
            <w:pPr>
              <w:rPr>
                <w:rFonts w:ascii="Arial" w:hAnsi="Arial" w:cs="Arial"/>
              </w:rPr>
            </w:pPr>
            <w:r w:rsidRPr="00085FBA">
              <w:rPr>
                <w:rFonts w:ascii="Arial" w:hAnsi="Arial" w:cs="Arial"/>
              </w:rPr>
              <w:t>270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F9EEF5E" w14:textId="77777777" w:rsidR="00096EBA" w:rsidRPr="00085FBA" w:rsidRDefault="00096EBA" w:rsidP="0036552E">
            <w:pPr>
              <w:rPr>
                <w:rFonts w:ascii="Arial" w:hAnsi="Arial" w:cs="Arial"/>
              </w:rPr>
            </w:pPr>
            <w:r w:rsidRPr="00085FBA">
              <w:rPr>
                <w:rFonts w:ascii="Arial" w:hAnsi="Arial" w:cs="Arial"/>
              </w:rPr>
              <w:t>Bolsa para tortilla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F51A75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2618ED9"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23FCCF1" w14:textId="77777777" w:rsidR="00096EBA" w:rsidRPr="00085FBA" w:rsidRDefault="00096EBA" w:rsidP="0036552E">
            <w:pPr>
              <w:rPr>
                <w:rFonts w:ascii="Arial" w:hAnsi="Arial" w:cs="Arial"/>
              </w:rPr>
            </w:pPr>
            <w:r w:rsidRPr="00085FBA">
              <w:rPr>
                <w:rFonts w:ascii="Arial" w:hAnsi="Arial" w:cs="Arial"/>
              </w:rPr>
              <w:t>271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4A5F7AC" w14:textId="77777777" w:rsidR="00096EBA" w:rsidRPr="00085FBA" w:rsidRDefault="00096EBA" w:rsidP="0036552E">
            <w:pPr>
              <w:rPr>
                <w:rFonts w:ascii="Arial" w:hAnsi="Arial" w:cs="Arial"/>
              </w:rPr>
            </w:pPr>
            <w:r w:rsidRPr="00085FBA">
              <w:rPr>
                <w:rFonts w:ascii="Arial" w:hAnsi="Arial" w:cs="Arial"/>
              </w:rPr>
              <w:t>Jabón roma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E1B24D9" w14:textId="77777777" w:rsidR="00096EBA" w:rsidRPr="00085FBA" w:rsidRDefault="00096EBA" w:rsidP="0036552E">
            <w:pPr>
              <w:rPr>
                <w:rFonts w:ascii="Arial" w:hAnsi="Arial" w:cs="Arial"/>
              </w:rPr>
            </w:pPr>
            <w:r w:rsidRPr="00085FBA">
              <w:rPr>
                <w:rFonts w:ascii="Arial" w:hAnsi="Arial" w:cs="Arial"/>
              </w:rPr>
              <w:t>Roma</w:t>
            </w:r>
          </w:p>
        </w:tc>
      </w:tr>
      <w:tr w:rsidR="00096EBA" w:rsidRPr="00085FBA" w14:paraId="720EC410"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3B1D19C" w14:textId="77777777" w:rsidR="00096EBA" w:rsidRPr="00085FBA" w:rsidRDefault="00096EBA" w:rsidP="0036552E">
            <w:pPr>
              <w:rPr>
                <w:rFonts w:ascii="Arial" w:hAnsi="Arial" w:cs="Arial"/>
              </w:rPr>
            </w:pPr>
            <w:r w:rsidRPr="00085FBA">
              <w:rPr>
                <w:rFonts w:ascii="Arial" w:hAnsi="Arial" w:cs="Arial"/>
              </w:rPr>
              <w:t>272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7C2F8AF" w14:textId="77777777" w:rsidR="00096EBA" w:rsidRPr="00085FBA" w:rsidRDefault="00096EBA" w:rsidP="0036552E">
            <w:pPr>
              <w:rPr>
                <w:rFonts w:ascii="Arial" w:hAnsi="Arial" w:cs="Arial"/>
              </w:rPr>
            </w:pPr>
            <w:r w:rsidRPr="00085FBA">
              <w:rPr>
                <w:rFonts w:ascii="Arial" w:hAnsi="Arial" w:cs="Arial"/>
              </w:rPr>
              <w:t>Jabón zote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DCB0F16" w14:textId="77777777" w:rsidR="00096EBA" w:rsidRPr="00085FBA" w:rsidRDefault="00096EBA" w:rsidP="0036552E">
            <w:pPr>
              <w:rPr>
                <w:rFonts w:ascii="Arial" w:hAnsi="Arial" w:cs="Arial"/>
              </w:rPr>
            </w:pPr>
            <w:r w:rsidRPr="00085FBA">
              <w:rPr>
                <w:rFonts w:ascii="Arial" w:hAnsi="Arial" w:cs="Arial"/>
              </w:rPr>
              <w:t>Zote</w:t>
            </w:r>
          </w:p>
        </w:tc>
      </w:tr>
      <w:tr w:rsidR="00096EBA" w:rsidRPr="00085FBA" w14:paraId="79A89D64"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B848A6E" w14:textId="77777777" w:rsidR="00096EBA" w:rsidRPr="00085FBA" w:rsidRDefault="00096EBA" w:rsidP="0036552E">
            <w:pPr>
              <w:rPr>
                <w:rFonts w:ascii="Arial" w:hAnsi="Arial" w:cs="Arial"/>
              </w:rPr>
            </w:pPr>
            <w:r w:rsidRPr="00085FBA">
              <w:rPr>
                <w:rFonts w:ascii="Arial" w:hAnsi="Arial" w:cs="Arial"/>
              </w:rPr>
              <w:t>273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6BF7819" w14:textId="77777777" w:rsidR="00096EBA" w:rsidRPr="00085FBA" w:rsidRDefault="00096EBA" w:rsidP="0036552E">
            <w:pPr>
              <w:rPr>
                <w:rFonts w:ascii="Arial" w:hAnsi="Arial" w:cs="Arial"/>
              </w:rPr>
            </w:pPr>
            <w:r w:rsidRPr="00085FBA">
              <w:rPr>
                <w:rFonts w:ascii="Arial" w:hAnsi="Arial" w:cs="Arial"/>
              </w:rPr>
              <w:t>Cloro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A6F44A0" w14:textId="77777777" w:rsidR="00096EBA" w:rsidRPr="00085FBA" w:rsidRDefault="00096EBA" w:rsidP="0036552E">
            <w:pPr>
              <w:rPr>
                <w:rFonts w:ascii="Arial" w:hAnsi="Arial" w:cs="Arial"/>
              </w:rPr>
            </w:pPr>
            <w:r w:rsidRPr="00085FBA">
              <w:rPr>
                <w:rFonts w:ascii="Arial" w:hAnsi="Arial" w:cs="Arial"/>
              </w:rPr>
              <w:t>Cloralex o clorox</w:t>
            </w:r>
          </w:p>
        </w:tc>
      </w:tr>
      <w:tr w:rsidR="00096EBA" w:rsidRPr="00085FBA" w14:paraId="4BB04BE2"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54AAFB6A" w14:textId="77777777" w:rsidR="00096EBA" w:rsidRPr="00085FBA" w:rsidRDefault="00096EBA" w:rsidP="0036552E">
            <w:pPr>
              <w:rPr>
                <w:rFonts w:ascii="Arial" w:hAnsi="Arial" w:cs="Arial"/>
              </w:rPr>
            </w:pPr>
            <w:r w:rsidRPr="00085FBA">
              <w:rPr>
                <w:rFonts w:ascii="Arial" w:hAnsi="Arial" w:cs="Arial"/>
              </w:rPr>
              <w:t>274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E7BF58A" w14:textId="77777777" w:rsidR="00096EBA" w:rsidRPr="00085FBA" w:rsidRDefault="00096EBA" w:rsidP="0036552E">
            <w:pPr>
              <w:rPr>
                <w:rFonts w:ascii="Arial" w:hAnsi="Arial" w:cs="Arial"/>
              </w:rPr>
            </w:pPr>
            <w:r w:rsidRPr="00085FBA">
              <w:rPr>
                <w:rFonts w:ascii="Arial" w:hAnsi="Arial" w:cs="Arial"/>
              </w:rPr>
              <w:t>Pino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487756B" w14:textId="77777777" w:rsidR="00096EBA" w:rsidRPr="00085FBA" w:rsidRDefault="00096EBA" w:rsidP="0036552E">
            <w:pPr>
              <w:rPr>
                <w:rFonts w:ascii="Arial" w:hAnsi="Arial" w:cs="Arial"/>
              </w:rPr>
            </w:pPr>
            <w:r w:rsidRPr="00085FBA">
              <w:rPr>
                <w:rFonts w:ascii="Arial" w:hAnsi="Arial" w:cs="Arial"/>
              </w:rPr>
              <w:t>Pinol</w:t>
            </w:r>
          </w:p>
        </w:tc>
      </w:tr>
      <w:tr w:rsidR="00096EBA" w:rsidRPr="00085FBA" w14:paraId="09686919"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55BF7EA" w14:textId="77777777" w:rsidR="00096EBA" w:rsidRPr="00085FBA" w:rsidRDefault="00096EBA" w:rsidP="0036552E">
            <w:pPr>
              <w:rPr>
                <w:rFonts w:ascii="Arial" w:hAnsi="Arial" w:cs="Arial"/>
              </w:rPr>
            </w:pPr>
            <w:r w:rsidRPr="00085FBA">
              <w:rPr>
                <w:rFonts w:ascii="Arial" w:hAnsi="Arial" w:cs="Arial"/>
              </w:rPr>
              <w:t>275</w:t>
            </w:r>
          </w:p>
        </w:tc>
        <w:tc>
          <w:tcPr>
            <w:tcW w:w="4532"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442AB8A" w14:textId="77777777" w:rsidR="00096EBA" w:rsidRPr="00085FBA" w:rsidRDefault="00096EBA" w:rsidP="0036552E">
            <w:pPr>
              <w:rPr>
                <w:rFonts w:ascii="Arial" w:hAnsi="Arial" w:cs="Arial"/>
              </w:rPr>
            </w:pPr>
            <w:r w:rsidRPr="00085FBA">
              <w:rPr>
                <w:rFonts w:ascii="Arial" w:hAnsi="Arial" w:cs="Arial"/>
              </w:rPr>
              <w:t>Desinfección de verduras como lo  recomienda  la Procuraduría del Consumidor: lavar las verduras y frutas con agua jabonosa para quitarle huevecillo y gusanos, para luego remojarla con gotas de Cloro (1/2 cucharadita de cloro por cada 3 litros de agua en recipiente de plástico) dejándola reposar 30 minutos.</w:t>
            </w:r>
          </w:p>
        </w:tc>
        <w:tc>
          <w:tcPr>
            <w:tcW w:w="255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CBBBDAD" w14:textId="77777777" w:rsidR="00096EBA" w:rsidRPr="00085FBA" w:rsidRDefault="00096EBA" w:rsidP="0036552E">
            <w:pPr>
              <w:rPr>
                <w:rFonts w:ascii="Arial" w:hAnsi="Arial" w:cs="Arial"/>
              </w:rPr>
            </w:pPr>
            <w:r w:rsidRPr="00085FBA">
              <w:rPr>
                <w:rFonts w:ascii="Arial" w:hAnsi="Arial" w:cs="Arial"/>
              </w:rPr>
              <w:t>Cloro (Cloralex)</w:t>
            </w:r>
          </w:p>
        </w:tc>
      </w:tr>
      <w:tr w:rsidR="00096EBA" w:rsidRPr="00085FBA" w14:paraId="5A3D44EA"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5948FFE" w14:textId="77777777" w:rsidR="00096EBA" w:rsidRPr="00085FBA" w:rsidRDefault="00096EBA" w:rsidP="0036552E">
            <w:pPr>
              <w:rPr>
                <w:rFonts w:ascii="Arial" w:hAnsi="Arial" w:cs="Arial"/>
              </w:rPr>
            </w:pPr>
            <w:r w:rsidRPr="00085FBA">
              <w:rPr>
                <w:rFonts w:ascii="Arial" w:hAnsi="Arial" w:cs="Arial"/>
              </w:rPr>
              <w:t>276</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hideMark/>
          </w:tcPr>
          <w:p w14:paraId="2F64C7AF" w14:textId="77777777" w:rsidR="00096EBA" w:rsidRPr="00085FBA" w:rsidRDefault="00096EBA" w:rsidP="0036552E">
            <w:pPr>
              <w:rPr>
                <w:rFonts w:ascii="Arial" w:hAnsi="Arial" w:cs="Arial"/>
              </w:rPr>
            </w:pPr>
            <w:r w:rsidRPr="00085FBA">
              <w:rPr>
                <w:rFonts w:ascii="Arial" w:hAnsi="Arial" w:cs="Arial"/>
              </w:rPr>
              <w:t>Cofia paquete 100 pzs.</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hideMark/>
          </w:tcPr>
          <w:p w14:paraId="484D583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B3963C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B899B2C" w14:textId="77777777" w:rsidR="00096EBA" w:rsidRPr="00085FBA" w:rsidRDefault="00096EBA" w:rsidP="0036552E">
            <w:pPr>
              <w:rPr>
                <w:rFonts w:ascii="Arial" w:hAnsi="Arial" w:cs="Arial"/>
              </w:rPr>
            </w:pPr>
            <w:r w:rsidRPr="00085FBA">
              <w:rPr>
                <w:rFonts w:ascii="Arial" w:hAnsi="Arial" w:cs="Arial"/>
              </w:rPr>
              <w:t>277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912E2D7" w14:textId="77777777" w:rsidR="00096EBA" w:rsidRPr="00085FBA" w:rsidRDefault="00096EBA" w:rsidP="0036552E">
            <w:pPr>
              <w:rPr>
                <w:rFonts w:ascii="Arial" w:hAnsi="Arial" w:cs="Arial"/>
              </w:rPr>
            </w:pPr>
            <w:r w:rsidRPr="00085FBA">
              <w:rPr>
                <w:rFonts w:ascii="Arial" w:hAnsi="Arial" w:cs="Arial"/>
              </w:rPr>
              <w:t>Cubre bocas paquete 100 pzs.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49535B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C2555E2"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3B57DAB" w14:textId="77777777" w:rsidR="00096EBA" w:rsidRPr="00085FBA" w:rsidRDefault="00096EBA" w:rsidP="0036552E">
            <w:pPr>
              <w:rPr>
                <w:rFonts w:ascii="Arial" w:hAnsi="Arial" w:cs="Arial"/>
              </w:rPr>
            </w:pPr>
            <w:r w:rsidRPr="00085FBA">
              <w:rPr>
                <w:rFonts w:ascii="Arial" w:hAnsi="Arial" w:cs="Arial"/>
              </w:rPr>
              <w:t>278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4A2E1B1" w14:textId="77777777" w:rsidR="00096EBA" w:rsidRPr="00085FBA" w:rsidRDefault="00096EBA" w:rsidP="0036552E">
            <w:pPr>
              <w:rPr>
                <w:rFonts w:ascii="Arial" w:hAnsi="Arial" w:cs="Arial"/>
              </w:rPr>
            </w:pPr>
            <w:r w:rsidRPr="00085FBA">
              <w:rPr>
                <w:rFonts w:ascii="Arial" w:hAnsi="Arial" w:cs="Arial"/>
              </w:rPr>
              <w:t>Quita cochambres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7B8EB3C" w14:textId="77777777" w:rsidR="00096EBA" w:rsidRPr="00085FBA" w:rsidRDefault="00096EBA" w:rsidP="0036552E">
            <w:pPr>
              <w:rPr>
                <w:rFonts w:ascii="Arial" w:hAnsi="Arial" w:cs="Arial"/>
              </w:rPr>
            </w:pPr>
            <w:r w:rsidRPr="00085FBA">
              <w:rPr>
                <w:rFonts w:ascii="Arial" w:hAnsi="Arial" w:cs="Arial"/>
              </w:rPr>
              <w:t>Easy off</w:t>
            </w:r>
          </w:p>
        </w:tc>
      </w:tr>
      <w:tr w:rsidR="00096EBA" w:rsidRPr="00085FBA" w14:paraId="3D904FB8"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F5C86F6" w14:textId="77777777" w:rsidR="00096EBA" w:rsidRPr="00085FBA" w:rsidRDefault="00096EBA" w:rsidP="0036552E">
            <w:pPr>
              <w:rPr>
                <w:rFonts w:ascii="Arial" w:hAnsi="Arial" w:cs="Arial"/>
              </w:rPr>
            </w:pPr>
            <w:r w:rsidRPr="00085FBA">
              <w:rPr>
                <w:rFonts w:ascii="Arial" w:hAnsi="Arial" w:cs="Arial"/>
              </w:rPr>
              <w:t>279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BB24642" w14:textId="77777777" w:rsidR="00096EBA" w:rsidRPr="00085FBA" w:rsidRDefault="00096EBA" w:rsidP="0036552E">
            <w:pPr>
              <w:rPr>
                <w:rFonts w:ascii="Arial" w:hAnsi="Arial" w:cs="Arial"/>
              </w:rPr>
            </w:pPr>
            <w:r w:rsidRPr="00085FBA">
              <w:rPr>
                <w:rFonts w:ascii="Arial" w:hAnsi="Arial" w:cs="Arial"/>
              </w:rPr>
              <w:t>Guantes de polipapel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13E4957"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929D1F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44F19C3" w14:textId="77777777" w:rsidR="00096EBA" w:rsidRPr="00085FBA" w:rsidRDefault="00096EBA" w:rsidP="0036552E">
            <w:pPr>
              <w:rPr>
                <w:rFonts w:ascii="Arial" w:hAnsi="Arial" w:cs="Arial"/>
              </w:rPr>
            </w:pPr>
            <w:r w:rsidRPr="00085FBA">
              <w:rPr>
                <w:rFonts w:ascii="Arial" w:hAnsi="Arial" w:cs="Arial"/>
              </w:rPr>
              <w:t>280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499C3876" w14:textId="77777777" w:rsidR="00096EBA" w:rsidRPr="00085FBA" w:rsidRDefault="00096EBA" w:rsidP="0036552E">
            <w:pPr>
              <w:rPr>
                <w:rFonts w:ascii="Arial" w:hAnsi="Arial" w:cs="Arial"/>
              </w:rPr>
            </w:pPr>
            <w:r w:rsidRPr="00085FBA">
              <w:rPr>
                <w:rFonts w:ascii="Arial" w:hAnsi="Arial" w:cs="Arial"/>
              </w:rPr>
              <w:t>Fibra negra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92EF2EB"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3DE6AF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46A1F6C" w14:textId="77777777" w:rsidR="00096EBA" w:rsidRPr="00085FBA" w:rsidRDefault="00096EBA" w:rsidP="0036552E">
            <w:pPr>
              <w:rPr>
                <w:rFonts w:ascii="Arial" w:hAnsi="Arial" w:cs="Arial"/>
              </w:rPr>
            </w:pPr>
            <w:r w:rsidRPr="00085FBA">
              <w:rPr>
                <w:rFonts w:ascii="Arial" w:hAnsi="Arial" w:cs="Arial"/>
              </w:rPr>
              <w:t>281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6442868" w14:textId="77777777" w:rsidR="00096EBA" w:rsidRPr="00085FBA" w:rsidRDefault="00096EBA" w:rsidP="0036552E">
            <w:pPr>
              <w:rPr>
                <w:rFonts w:ascii="Arial" w:hAnsi="Arial" w:cs="Arial"/>
              </w:rPr>
            </w:pPr>
            <w:r w:rsidRPr="00085FBA">
              <w:rPr>
                <w:rFonts w:ascii="Arial" w:hAnsi="Arial" w:cs="Arial"/>
              </w:rPr>
              <w:t>Fibra de acero</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FCF042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2DC2B3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6BB2F31" w14:textId="77777777" w:rsidR="00096EBA" w:rsidRPr="00085FBA" w:rsidRDefault="00096EBA" w:rsidP="0036552E">
            <w:pPr>
              <w:rPr>
                <w:rFonts w:ascii="Arial" w:hAnsi="Arial" w:cs="Arial"/>
              </w:rPr>
            </w:pPr>
            <w:r w:rsidRPr="00085FBA">
              <w:rPr>
                <w:rFonts w:ascii="Arial" w:hAnsi="Arial" w:cs="Arial"/>
              </w:rPr>
              <w:t>282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60E6F5A" w14:textId="77777777" w:rsidR="00096EBA" w:rsidRPr="00085FBA" w:rsidRDefault="00096EBA" w:rsidP="0036552E">
            <w:pPr>
              <w:rPr>
                <w:rFonts w:ascii="Arial" w:hAnsi="Arial" w:cs="Arial"/>
              </w:rPr>
            </w:pPr>
            <w:r w:rsidRPr="00085FBA">
              <w:rPr>
                <w:rFonts w:ascii="Arial" w:hAnsi="Arial" w:cs="Arial"/>
              </w:rPr>
              <w:t>Fibra verde</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2D28F9B"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8CB173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2371B046" w14:textId="77777777" w:rsidR="00096EBA" w:rsidRPr="00085FBA" w:rsidRDefault="00096EBA" w:rsidP="0036552E">
            <w:pPr>
              <w:rPr>
                <w:rFonts w:ascii="Arial" w:hAnsi="Arial" w:cs="Arial"/>
              </w:rPr>
            </w:pPr>
            <w:r w:rsidRPr="00085FBA">
              <w:rPr>
                <w:rFonts w:ascii="Arial" w:hAnsi="Arial" w:cs="Arial"/>
              </w:rPr>
              <w:t>283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B842D1E" w14:textId="77777777" w:rsidR="00096EBA" w:rsidRPr="00085FBA" w:rsidRDefault="00096EBA" w:rsidP="0036552E">
            <w:pPr>
              <w:rPr>
                <w:rFonts w:ascii="Arial" w:hAnsi="Arial" w:cs="Arial"/>
              </w:rPr>
            </w:pPr>
            <w:r w:rsidRPr="00085FBA">
              <w:rPr>
                <w:rFonts w:ascii="Arial" w:hAnsi="Arial" w:cs="Arial"/>
              </w:rPr>
              <w:t>Piedra pómez</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8C3C0DF"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4D3AD7D2"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246312E" w14:textId="77777777" w:rsidR="00096EBA" w:rsidRPr="00085FBA" w:rsidRDefault="00096EBA" w:rsidP="0036552E">
            <w:pPr>
              <w:rPr>
                <w:rFonts w:ascii="Arial" w:hAnsi="Arial" w:cs="Arial"/>
              </w:rPr>
            </w:pPr>
            <w:r w:rsidRPr="00085FBA">
              <w:rPr>
                <w:rFonts w:ascii="Arial" w:hAnsi="Arial" w:cs="Arial"/>
              </w:rPr>
              <w:t>284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9D9A541" w14:textId="77777777" w:rsidR="00096EBA" w:rsidRPr="00085FBA" w:rsidRDefault="00096EBA" w:rsidP="0036552E">
            <w:pPr>
              <w:rPr>
                <w:rFonts w:ascii="Arial" w:hAnsi="Arial" w:cs="Arial"/>
              </w:rPr>
            </w:pPr>
            <w:r w:rsidRPr="00085FBA">
              <w:rPr>
                <w:rFonts w:ascii="Arial" w:hAnsi="Arial" w:cs="Arial"/>
              </w:rPr>
              <w:t>Recogedores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DA565AF"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3FE7D436"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657666D5" w14:textId="77777777" w:rsidR="00096EBA" w:rsidRPr="00085FBA" w:rsidRDefault="00096EBA" w:rsidP="0036552E">
            <w:pPr>
              <w:rPr>
                <w:rFonts w:ascii="Arial" w:hAnsi="Arial" w:cs="Arial"/>
              </w:rPr>
            </w:pPr>
            <w:r w:rsidRPr="00085FBA">
              <w:rPr>
                <w:rFonts w:ascii="Arial" w:hAnsi="Arial" w:cs="Arial"/>
              </w:rPr>
              <w:t>285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A53E787" w14:textId="77777777" w:rsidR="00096EBA" w:rsidRPr="00085FBA" w:rsidRDefault="00096EBA" w:rsidP="0036552E">
            <w:pPr>
              <w:rPr>
                <w:rFonts w:ascii="Arial" w:hAnsi="Arial" w:cs="Arial"/>
              </w:rPr>
            </w:pPr>
            <w:r w:rsidRPr="00085FBA">
              <w:rPr>
                <w:rFonts w:ascii="Arial" w:hAnsi="Arial" w:cs="Arial"/>
              </w:rPr>
              <w:t>Escobas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4FE5D9F8"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70AF9292"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BC502A5" w14:textId="77777777" w:rsidR="00096EBA" w:rsidRPr="00085FBA" w:rsidRDefault="00096EBA" w:rsidP="0036552E">
            <w:pPr>
              <w:rPr>
                <w:rFonts w:ascii="Arial" w:hAnsi="Arial" w:cs="Arial"/>
              </w:rPr>
            </w:pPr>
            <w:r w:rsidRPr="00085FBA">
              <w:rPr>
                <w:rFonts w:ascii="Arial" w:hAnsi="Arial" w:cs="Arial"/>
              </w:rPr>
              <w:t>286</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1003446B" w14:textId="77777777" w:rsidR="00096EBA" w:rsidRPr="00085FBA" w:rsidRDefault="00096EBA" w:rsidP="0036552E">
            <w:pPr>
              <w:rPr>
                <w:rFonts w:ascii="Arial" w:hAnsi="Arial" w:cs="Arial"/>
              </w:rPr>
            </w:pPr>
            <w:r w:rsidRPr="00085FBA">
              <w:rPr>
                <w:rFonts w:ascii="Arial" w:hAnsi="Arial" w:cs="Arial"/>
              </w:rPr>
              <w:t>Trapos de cocina</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864737E"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964B75D"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A96D72A" w14:textId="77777777" w:rsidR="00096EBA" w:rsidRPr="00085FBA" w:rsidRDefault="00096EBA" w:rsidP="0036552E">
            <w:pPr>
              <w:rPr>
                <w:rFonts w:ascii="Arial" w:hAnsi="Arial" w:cs="Arial"/>
              </w:rPr>
            </w:pPr>
            <w:r w:rsidRPr="00085FBA">
              <w:rPr>
                <w:rFonts w:ascii="Arial" w:hAnsi="Arial" w:cs="Arial"/>
              </w:rPr>
              <w:t>287</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7C91DEE" w14:textId="77777777" w:rsidR="00096EBA" w:rsidRPr="00085FBA" w:rsidRDefault="00096EBA" w:rsidP="0036552E">
            <w:pPr>
              <w:rPr>
                <w:rFonts w:ascii="Arial" w:hAnsi="Arial" w:cs="Arial"/>
              </w:rPr>
            </w:pPr>
            <w:r w:rsidRPr="00085FBA">
              <w:rPr>
                <w:rFonts w:ascii="Arial" w:hAnsi="Arial" w:cs="Arial"/>
              </w:rPr>
              <w:t>Jergas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98E0BB9"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E983421"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7DB27A0" w14:textId="77777777" w:rsidR="00096EBA" w:rsidRPr="00085FBA" w:rsidRDefault="00096EBA" w:rsidP="0036552E">
            <w:pPr>
              <w:rPr>
                <w:rFonts w:ascii="Arial" w:hAnsi="Arial" w:cs="Arial"/>
              </w:rPr>
            </w:pPr>
            <w:r w:rsidRPr="00085FBA">
              <w:rPr>
                <w:rFonts w:ascii="Arial" w:hAnsi="Arial" w:cs="Arial"/>
              </w:rPr>
              <w:t>288</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D8C11D9" w14:textId="77777777" w:rsidR="00096EBA" w:rsidRPr="00085FBA" w:rsidRDefault="00096EBA" w:rsidP="0036552E">
            <w:pPr>
              <w:rPr>
                <w:rFonts w:ascii="Arial" w:hAnsi="Arial" w:cs="Arial"/>
              </w:rPr>
            </w:pPr>
            <w:r w:rsidRPr="00085FBA">
              <w:rPr>
                <w:rFonts w:ascii="Arial" w:hAnsi="Arial" w:cs="Arial"/>
              </w:rPr>
              <w:t>Mechudos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1957AE2"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1F66B63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0148B91" w14:textId="77777777" w:rsidR="00096EBA" w:rsidRPr="00085FBA" w:rsidRDefault="00096EBA" w:rsidP="0036552E">
            <w:pPr>
              <w:rPr>
                <w:rFonts w:ascii="Arial" w:hAnsi="Arial" w:cs="Arial"/>
              </w:rPr>
            </w:pPr>
            <w:r w:rsidRPr="00085FBA">
              <w:rPr>
                <w:rFonts w:ascii="Arial" w:hAnsi="Arial" w:cs="Arial"/>
              </w:rPr>
              <w:t>289</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F3AE848" w14:textId="77777777" w:rsidR="00096EBA" w:rsidRPr="00085FBA" w:rsidRDefault="00096EBA" w:rsidP="0036552E">
            <w:pPr>
              <w:rPr>
                <w:rFonts w:ascii="Arial" w:hAnsi="Arial" w:cs="Arial"/>
              </w:rPr>
            </w:pPr>
            <w:r w:rsidRPr="00085FBA">
              <w:rPr>
                <w:rFonts w:ascii="Arial" w:hAnsi="Arial" w:cs="Arial"/>
              </w:rPr>
              <w:t>Jaladores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1EDEB4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270C30C2"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26A20A6" w14:textId="77777777" w:rsidR="00096EBA" w:rsidRPr="00085FBA" w:rsidRDefault="00096EBA" w:rsidP="0036552E">
            <w:pPr>
              <w:rPr>
                <w:rFonts w:ascii="Arial" w:hAnsi="Arial" w:cs="Arial"/>
              </w:rPr>
            </w:pPr>
            <w:r w:rsidRPr="00085FBA">
              <w:rPr>
                <w:rFonts w:ascii="Arial" w:hAnsi="Arial" w:cs="Arial"/>
              </w:rPr>
              <w:t>290</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C734CA7" w14:textId="77777777" w:rsidR="00096EBA" w:rsidRPr="00085FBA" w:rsidRDefault="00096EBA" w:rsidP="0036552E">
            <w:pPr>
              <w:rPr>
                <w:rFonts w:ascii="Arial" w:hAnsi="Arial" w:cs="Arial"/>
              </w:rPr>
            </w:pPr>
            <w:r w:rsidRPr="00085FBA">
              <w:rPr>
                <w:rFonts w:ascii="Arial" w:hAnsi="Arial" w:cs="Arial"/>
              </w:rPr>
              <w:t>Betafil</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E50A664"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6384C8FF"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9B741A5" w14:textId="77777777" w:rsidR="00096EBA" w:rsidRPr="00085FBA" w:rsidRDefault="00096EBA" w:rsidP="0036552E">
            <w:pPr>
              <w:rPr>
                <w:rFonts w:ascii="Arial" w:hAnsi="Arial" w:cs="Arial"/>
              </w:rPr>
            </w:pPr>
            <w:r w:rsidRPr="00085FBA">
              <w:rPr>
                <w:rFonts w:ascii="Arial" w:hAnsi="Arial" w:cs="Arial"/>
              </w:rPr>
              <w:t>291</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65E0F24" w14:textId="77777777" w:rsidR="00096EBA" w:rsidRPr="00085FBA" w:rsidRDefault="00096EBA" w:rsidP="0036552E">
            <w:pPr>
              <w:rPr>
                <w:rFonts w:ascii="Arial" w:hAnsi="Arial" w:cs="Arial"/>
              </w:rPr>
            </w:pPr>
            <w:r w:rsidRPr="00085FBA">
              <w:rPr>
                <w:rFonts w:ascii="Arial" w:hAnsi="Arial" w:cs="Arial"/>
              </w:rPr>
              <w:t>Palillos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1779466" w14:textId="77777777" w:rsidR="00096EBA" w:rsidRPr="00085FBA" w:rsidRDefault="00096EBA" w:rsidP="0036552E">
            <w:pPr>
              <w:rPr>
                <w:rFonts w:ascii="Arial" w:hAnsi="Arial" w:cs="Arial"/>
              </w:rPr>
            </w:pPr>
            <w:r w:rsidRPr="00085FBA">
              <w:rPr>
                <w:rFonts w:ascii="Arial" w:hAnsi="Arial" w:cs="Arial"/>
              </w:rPr>
              <w:t>El pingüino</w:t>
            </w:r>
          </w:p>
        </w:tc>
      </w:tr>
      <w:tr w:rsidR="00096EBA" w:rsidRPr="00085FBA" w14:paraId="33436FA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81FC476" w14:textId="77777777" w:rsidR="00096EBA" w:rsidRPr="00085FBA" w:rsidRDefault="00096EBA" w:rsidP="0036552E">
            <w:pPr>
              <w:rPr>
                <w:rFonts w:ascii="Arial" w:hAnsi="Arial" w:cs="Arial"/>
              </w:rPr>
            </w:pPr>
            <w:r w:rsidRPr="00085FBA">
              <w:rPr>
                <w:rFonts w:ascii="Arial" w:hAnsi="Arial" w:cs="Arial"/>
              </w:rPr>
              <w:t>292</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5C0E8C3" w14:textId="77777777" w:rsidR="00096EBA" w:rsidRPr="00085FBA" w:rsidRDefault="00096EBA" w:rsidP="0036552E">
            <w:pPr>
              <w:rPr>
                <w:rFonts w:ascii="Arial" w:hAnsi="Arial" w:cs="Arial"/>
              </w:rPr>
            </w:pPr>
            <w:r w:rsidRPr="00085FBA">
              <w:rPr>
                <w:rFonts w:ascii="Arial" w:hAnsi="Arial" w:cs="Arial"/>
              </w:rPr>
              <w:t>Tierra pómez</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04AE7176"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0DB1FB05"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3D1ED420" w14:textId="77777777" w:rsidR="00096EBA" w:rsidRPr="00085FBA" w:rsidRDefault="00096EBA" w:rsidP="0036552E">
            <w:pPr>
              <w:rPr>
                <w:rFonts w:ascii="Arial" w:hAnsi="Arial" w:cs="Arial"/>
              </w:rPr>
            </w:pPr>
            <w:r w:rsidRPr="00085FBA">
              <w:rPr>
                <w:rFonts w:ascii="Arial" w:hAnsi="Arial" w:cs="Arial"/>
              </w:rPr>
              <w:t>293</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62BC9887" w14:textId="77777777" w:rsidR="00096EBA" w:rsidRPr="00085FBA" w:rsidRDefault="00096EBA" w:rsidP="0036552E">
            <w:pPr>
              <w:rPr>
                <w:rFonts w:ascii="Arial" w:hAnsi="Arial" w:cs="Arial"/>
              </w:rPr>
            </w:pPr>
            <w:r w:rsidRPr="00085FBA">
              <w:rPr>
                <w:rFonts w:ascii="Arial" w:hAnsi="Arial" w:cs="Arial"/>
              </w:rPr>
              <w:t>Limpia vidrios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78346920"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3C3B1E7"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7FF7B52C" w14:textId="77777777" w:rsidR="00096EBA" w:rsidRPr="00085FBA" w:rsidRDefault="00096EBA" w:rsidP="0036552E">
            <w:pPr>
              <w:rPr>
                <w:rFonts w:ascii="Arial" w:hAnsi="Arial" w:cs="Arial"/>
              </w:rPr>
            </w:pPr>
            <w:r w:rsidRPr="00085FBA">
              <w:rPr>
                <w:rFonts w:ascii="Arial" w:hAnsi="Arial" w:cs="Arial"/>
              </w:rPr>
              <w:t>294</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CEE4854" w14:textId="77777777" w:rsidR="00096EBA" w:rsidRPr="00085FBA" w:rsidRDefault="00096EBA" w:rsidP="0036552E">
            <w:pPr>
              <w:rPr>
                <w:rFonts w:ascii="Arial" w:hAnsi="Arial" w:cs="Arial"/>
              </w:rPr>
            </w:pPr>
            <w:r w:rsidRPr="00085FBA">
              <w:rPr>
                <w:rFonts w:ascii="Arial" w:hAnsi="Arial" w:cs="Arial"/>
              </w:rPr>
              <w:t>Jabón lavatrastes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3C59955C" w14:textId="77777777" w:rsidR="00096EBA" w:rsidRPr="00085FBA" w:rsidRDefault="00096EBA" w:rsidP="0036552E">
            <w:pPr>
              <w:rPr>
                <w:rFonts w:ascii="Arial" w:hAnsi="Arial" w:cs="Arial"/>
              </w:rPr>
            </w:pPr>
            <w:r w:rsidRPr="00085FBA">
              <w:rPr>
                <w:rFonts w:ascii="Arial" w:hAnsi="Arial" w:cs="Arial"/>
              </w:rPr>
              <w:t>Acción o Salvo</w:t>
            </w:r>
          </w:p>
        </w:tc>
      </w:tr>
      <w:tr w:rsidR="00096EBA" w:rsidRPr="00085FBA" w14:paraId="611060FE" w14:textId="77777777" w:rsidTr="0036552E">
        <w:trPr>
          <w:trHeight w:val="255"/>
          <w:jc w:val="center"/>
        </w:trPr>
        <w:tc>
          <w:tcPr>
            <w:tcW w:w="850"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158CCFB3" w14:textId="77777777" w:rsidR="00096EBA" w:rsidRPr="00085FBA" w:rsidRDefault="00096EBA" w:rsidP="0036552E">
            <w:pPr>
              <w:rPr>
                <w:rFonts w:ascii="Arial" w:hAnsi="Arial" w:cs="Arial"/>
              </w:rPr>
            </w:pPr>
            <w:r w:rsidRPr="00085FBA">
              <w:rPr>
                <w:rFonts w:ascii="Arial" w:hAnsi="Arial" w:cs="Arial"/>
              </w:rPr>
              <w:t>295</w:t>
            </w:r>
          </w:p>
        </w:tc>
        <w:tc>
          <w:tcPr>
            <w:tcW w:w="4532"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5608C544" w14:textId="77777777" w:rsidR="00096EBA" w:rsidRPr="00085FBA" w:rsidRDefault="00096EBA" w:rsidP="0036552E">
            <w:pPr>
              <w:rPr>
                <w:rFonts w:ascii="Arial" w:hAnsi="Arial" w:cs="Arial"/>
              </w:rPr>
            </w:pPr>
            <w:r w:rsidRPr="00085FBA">
              <w:rPr>
                <w:rFonts w:ascii="Arial" w:hAnsi="Arial" w:cs="Arial"/>
              </w:rPr>
              <w:t>Cubetas</w:t>
            </w:r>
          </w:p>
        </w:tc>
        <w:tc>
          <w:tcPr>
            <w:tcW w:w="2551" w:type="dxa"/>
            <w:tcBorders>
              <w:top w:val="nil"/>
              <w:left w:val="nil"/>
              <w:bottom w:val="single" w:sz="4" w:space="0" w:color="auto"/>
              <w:right w:val="single" w:sz="4" w:space="0" w:color="auto"/>
            </w:tcBorders>
            <w:noWrap/>
            <w:tcMar>
              <w:top w:w="17" w:type="dxa"/>
              <w:left w:w="17" w:type="dxa"/>
              <w:bottom w:w="0" w:type="dxa"/>
              <w:right w:w="17" w:type="dxa"/>
            </w:tcMar>
            <w:vAlign w:val="bottom"/>
            <w:hideMark/>
          </w:tcPr>
          <w:p w14:paraId="2984A73C"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124CE2B"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4C65D2F4" w14:textId="77777777" w:rsidR="00096EBA" w:rsidRPr="00085FBA" w:rsidRDefault="00096EBA" w:rsidP="0036552E">
            <w:pPr>
              <w:rPr>
                <w:rFonts w:ascii="Arial" w:hAnsi="Arial" w:cs="Arial"/>
              </w:rPr>
            </w:pPr>
            <w:r w:rsidRPr="00085FBA">
              <w:rPr>
                <w:rFonts w:ascii="Arial" w:hAnsi="Arial" w:cs="Arial"/>
              </w:rPr>
              <w:t>296</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hideMark/>
          </w:tcPr>
          <w:p w14:paraId="795ABCF2" w14:textId="77777777" w:rsidR="00096EBA" w:rsidRPr="00085FBA" w:rsidRDefault="00096EBA" w:rsidP="0036552E">
            <w:pPr>
              <w:rPr>
                <w:rFonts w:ascii="Arial" w:hAnsi="Arial" w:cs="Arial"/>
              </w:rPr>
            </w:pPr>
            <w:r w:rsidRPr="00085FBA">
              <w:rPr>
                <w:rFonts w:ascii="Arial" w:hAnsi="Arial" w:cs="Arial"/>
              </w:rPr>
              <w:t>Desengrasante industrial</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hideMark/>
          </w:tcPr>
          <w:p w14:paraId="290F75BE" w14:textId="77777777" w:rsidR="00096EBA" w:rsidRPr="00085FBA" w:rsidRDefault="00096EBA" w:rsidP="0036552E">
            <w:pPr>
              <w:rPr>
                <w:rFonts w:ascii="Arial" w:hAnsi="Arial" w:cs="Arial"/>
              </w:rPr>
            </w:pPr>
            <w:r w:rsidRPr="00085FBA">
              <w:rPr>
                <w:rFonts w:ascii="Arial" w:hAnsi="Arial" w:cs="Arial"/>
              </w:rPr>
              <w:t>Sin marca</w:t>
            </w:r>
          </w:p>
        </w:tc>
      </w:tr>
      <w:tr w:rsidR="00096EBA" w:rsidRPr="00085FBA" w14:paraId="5B034114" w14:textId="77777777" w:rsidTr="0036552E">
        <w:trPr>
          <w:trHeight w:val="255"/>
          <w:jc w:val="center"/>
        </w:trPr>
        <w:tc>
          <w:tcPr>
            <w:tcW w:w="850"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hideMark/>
          </w:tcPr>
          <w:p w14:paraId="0C0620CA" w14:textId="77777777" w:rsidR="00096EBA" w:rsidRPr="00085FBA" w:rsidRDefault="00096EBA" w:rsidP="0036552E">
            <w:pPr>
              <w:rPr>
                <w:rFonts w:ascii="Arial" w:hAnsi="Arial" w:cs="Arial"/>
              </w:rPr>
            </w:pPr>
            <w:r w:rsidRPr="00085FBA">
              <w:rPr>
                <w:rFonts w:ascii="Arial" w:hAnsi="Arial" w:cs="Arial"/>
              </w:rPr>
              <w:t>297</w:t>
            </w:r>
          </w:p>
        </w:tc>
        <w:tc>
          <w:tcPr>
            <w:tcW w:w="4532"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hideMark/>
          </w:tcPr>
          <w:p w14:paraId="62249EB4" w14:textId="77777777" w:rsidR="00096EBA" w:rsidRPr="00085FBA" w:rsidRDefault="00096EBA" w:rsidP="0036552E">
            <w:pPr>
              <w:rPr>
                <w:rFonts w:ascii="Arial" w:hAnsi="Arial" w:cs="Arial"/>
              </w:rPr>
            </w:pPr>
            <w:r w:rsidRPr="00085FBA">
              <w:rPr>
                <w:rFonts w:ascii="Arial" w:hAnsi="Arial" w:cs="Arial"/>
              </w:rPr>
              <w:t>Desincrustante industrial</w:t>
            </w:r>
          </w:p>
        </w:tc>
        <w:tc>
          <w:tcPr>
            <w:tcW w:w="255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hideMark/>
          </w:tcPr>
          <w:p w14:paraId="31E93782" w14:textId="77777777" w:rsidR="00096EBA" w:rsidRPr="00085FBA" w:rsidRDefault="00096EBA" w:rsidP="0036552E">
            <w:pPr>
              <w:rPr>
                <w:rFonts w:ascii="Arial" w:hAnsi="Arial" w:cs="Arial"/>
              </w:rPr>
            </w:pPr>
            <w:r w:rsidRPr="00085FBA">
              <w:rPr>
                <w:rFonts w:ascii="Arial" w:hAnsi="Arial" w:cs="Arial"/>
              </w:rPr>
              <w:t>Sin marca</w:t>
            </w:r>
          </w:p>
        </w:tc>
      </w:tr>
    </w:tbl>
    <w:p w14:paraId="26E487B7" w14:textId="77777777" w:rsidR="00096EBA" w:rsidRPr="00085FBA" w:rsidRDefault="00096EBA" w:rsidP="00096EBA">
      <w:pPr>
        <w:rPr>
          <w:rFonts w:ascii="Arial" w:hAnsi="Arial" w:cs="Arial"/>
        </w:rPr>
      </w:pPr>
    </w:p>
    <w:p w14:paraId="28373D17" w14:textId="77777777" w:rsidR="00096EBA" w:rsidRPr="00085FBA" w:rsidRDefault="00096EBA" w:rsidP="00096EBA">
      <w:pPr>
        <w:jc w:val="center"/>
        <w:rPr>
          <w:rFonts w:ascii="Arial" w:hAnsi="Arial" w:cs="Arial"/>
        </w:rPr>
      </w:pPr>
    </w:p>
    <w:p w14:paraId="6A2F6B60" w14:textId="77777777" w:rsidR="00096EBA" w:rsidRPr="00085FBA" w:rsidRDefault="00096EBA" w:rsidP="00096EBA">
      <w:pPr>
        <w:ind w:left="567"/>
        <w:rPr>
          <w:rFonts w:ascii="Arial" w:hAnsi="Arial" w:cs="Arial"/>
        </w:rPr>
        <w:sectPr w:rsidR="00096EBA" w:rsidRPr="00085FBA" w:rsidSect="0036552E">
          <w:headerReference w:type="default" r:id="rId27"/>
          <w:footerReference w:type="default" r:id="rId28"/>
          <w:headerReference w:type="first" r:id="rId29"/>
          <w:footerReference w:type="first" r:id="rId30"/>
          <w:pgSz w:w="12242" w:h="15842" w:code="1"/>
          <w:pgMar w:top="851" w:right="1304" w:bottom="851" w:left="1701" w:header="397" w:footer="284" w:gutter="0"/>
          <w:pgNumType w:start="1"/>
          <w:cols w:space="708"/>
          <w:docGrid w:linePitch="360"/>
        </w:sectPr>
      </w:pPr>
      <w:r w:rsidRPr="00085FBA">
        <w:rPr>
          <w:rFonts w:ascii="Arial" w:hAnsi="Arial" w:cs="Arial"/>
        </w:rPr>
        <w:t>Para aquellos artículos que no se indica marca, el “LICITANTE” deberá señalarla en su oferta técnica, según cada caso aplicable.</w:t>
      </w:r>
    </w:p>
    <w:p w14:paraId="383741C7" w14:textId="77777777" w:rsidR="00096EBA" w:rsidRPr="00085FBA" w:rsidRDefault="00096EBA" w:rsidP="00096EBA">
      <w:pPr>
        <w:shd w:val="clear" w:color="auto" w:fill="D9D9D9"/>
        <w:jc w:val="center"/>
        <w:rPr>
          <w:rFonts w:ascii="Arial" w:hAnsi="Arial" w:cs="Arial"/>
          <w:b/>
          <w:u w:val="single"/>
        </w:rPr>
      </w:pPr>
      <w:r w:rsidRPr="00085FBA">
        <w:rPr>
          <w:rFonts w:ascii="Arial" w:hAnsi="Arial" w:cs="Arial"/>
          <w:b/>
          <w:u w:val="single"/>
        </w:rPr>
        <w:lastRenderedPageBreak/>
        <w:t>Apéndice F</w:t>
      </w:r>
    </w:p>
    <w:tbl>
      <w:tblPr>
        <w:tblW w:w="9178"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70" w:type="dxa"/>
          <w:right w:w="70" w:type="dxa"/>
        </w:tblCellMar>
        <w:tblLook w:val="04A0" w:firstRow="1" w:lastRow="0" w:firstColumn="1" w:lastColumn="0" w:noHBand="0" w:noVBand="1"/>
      </w:tblPr>
      <w:tblGrid>
        <w:gridCol w:w="1687"/>
        <w:gridCol w:w="3055"/>
        <w:gridCol w:w="573"/>
        <w:gridCol w:w="567"/>
        <w:gridCol w:w="567"/>
        <w:gridCol w:w="432"/>
        <w:gridCol w:w="135"/>
        <w:gridCol w:w="567"/>
        <w:gridCol w:w="567"/>
        <w:gridCol w:w="160"/>
        <w:gridCol w:w="228"/>
        <w:gridCol w:w="155"/>
        <w:gridCol w:w="170"/>
        <w:gridCol w:w="155"/>
        <w:gridCol w:w="160"/>
      </w:tblGrid>
      <w:tr w:rsidR="00096EBA" w:rsidRPr="00085FBA" w14:paraId="3CD28B04" w14:textId="77777777" w:rsidTr="0036552E">
        <w:trPr>
          <w:gridBefore w:val="1"/>
          <w:gridAfter w:val="2"/>
          <w:wBefore w:w="1687" w:type="dxa"/>
          <w:wAfter w:w="315" w:type="dxa"/>
          <w:trHeight w:val="551"/>
        </w:trPr>
        <w:tc>
          <w:tcPr>
            <w:tcW w:w="7176" w:type="dxa"/>
            <w:gridSpan w:val="12"/>
            <w:tcBorders>
              <w:top w:val="nil"/>
              <w:left w:val="nil"/>
              <w:bottom w:val="nil"/>
              <w:right w:val="nil"/>
            </w:tcBorders>
            <w:noWrap/>
            <w:vAlign w:val="center"/>
            <w:hideMark/>
          </w:tcPr>
          <w:p w14:paraId="3AE34B75" w14:textId="77777777" w:rsidR="00096EBA" w:rsidRPr="00085FBA" w:rsidRDefault="00096EBA" w:rsidP="0036552E">
            <w:pPr>
              <w:autoSpaceDN w:val="0"/>
              <w:jc w:val="center"/>
              <w:rPr>
                <w:rFonts w:ascii="Arial" w:hAnsi="Arial" w:cs="Arial"/>
                <w:b/>
                <w:bCs/>
              </w:rPr>
            </w:pPr>
            <w:r w:rsidRPr="00085FBA">
              <w:rPr>
                <w:rFonts w:ascii="Arial" w:hAnsi="Arial" w:cs="Arial"/>
                <w:b/>
                <w:bCs/>
              </w:rPr>
              <w:t>Formato 1. Cédula de registro diario de temperatura de alimentos preparados (Barra de servicio caliente)</w:t>
            </w:r>
          </w:p>
        </w:tc>
      </w:tr>
      <w:tr w:rsidR="00096EBA" w:rsidRPr="00085FBA" w14:paraId="36C6F700" w14:textId="77777777" w:rsidTr="0036552E">
        <w:trPr>
          <w:gridBefore w:val="1"/>
          <w:gridAfter w:val="2"/>
          <w:wBefore w:w="1687" w:type="dxa"/>
          <w:wAfter w:w="315" w:type="dxa"/>
          <w:trHeight w:val="252"/>
        </w:trPr>
        <w:tc>
          <w:tcPr>
            <w:tcW w:w="3628" w:type="dxa"/>
            <w:gridSpan w:val="2"/>
            <w:tcBorders>
              <w:top w:val="nil"/>
              <w:left w:val="nil"/>
              <w:bottom w:val="nil"/>
              <w:right w:val="nil"/>
            </w:tcBorders>
            <w:noWrap/>
            <w:vAlign w:val="center"/>
          </w:tcPr>
          <w:p w14:paraId="742BE52D" w14:textId="77777777" w:rsidR="00096EBA" w:rsidRPr="00085FBA" w:rsidRDefault="00096EBA" w:rsidP="0036552E">
            <w:pPr>
              <w:autoSpaceDN w:val="0"/>
              <w:jc w:val="center"/>
              <w:rPr>
                <w:rFonts w:ascii="Arial" w:hAnsi="Arial" w:cs="Arial"/>
                <w:b/>
                <w:u w:val="single"/>
              </w:rPr>
            </w:pPr>
            <w:r w:rsidRPr="00085FBA">
              <w:rPr>
                <w:rFonts w:ascii="Arial" w:hAnsi="Arial" w:cs="Arial"/>
                <w:b/>
                <w:u w:val="single"/>
              </w:rPr>
              <w:t>Ejemplo</w:t>
            </w:r>
          </w:p>
        </w:tc>
        <w:tc>
          <w:tcPr>
            <w:tcW w:w="567" w:type="dxa"/>
            <w:tcBorders>
              <w:top w:val="nil"/>
              <w:left w:val="nil"/>
              <w:bottom w:val="nil"/>
              <w:right w:val="nil"/>
            </w:tcBorders>
            <w:noWrap/>
            <w:vAlign w:val="bottom"/>
          </w:tcPr>
          <w:p w14:paraId="5303EF8D" w14:textId="77777777" w:rsidR="00096EBA" w:rsidRPr="00085FBA" w:rsidRDefault="00096EBA" w:rsidP="0036552E">
            <w:pPr>
              <w:autoSpaceDN w:val="0"/>
              <w:jc w:val="center"/>
              <w:rPr>
                <w:rFonts w:ascii="Arial" w:hAnsi="Arial" w:cs="Arial"/>
              </w:rPr>
            </w:pPr>
          </w:p>
        </w:tc>
        <w:tc>
          <w:tcPr>
            <w:tcW w:w="567" w:type="dxa"/>
            <w:tcBorders>
              <w:top w:val="nil"/>
              <w:left w:val="nil"/>
              <w:bottom w:val="nil"/>
              <w:right w:val="nil"/>
            </w:tcBorders>
            <w:noWrap/>
            <w:vAlign w:val="bottom"/>
          </w:tcPr>
          <w:p w14:paraId="5909C5F8" w14:textId="428617B7" w:rsidR="00096EBA" w:rsidRPr="00085FBA" w:rsidRDefault="00096EBA" w:rsidP="0036552E">
            <w:pPr>
              <w:autoSpaceDN w:val="0"/>
              <w:rPr>
                <w:rFonts w:ascii="Arial" w:hAnsi="Arial" w:cs="Arial"/>
              </w:rPr>
            </w:pPr>
            <w:r w:rsidRPr="00085FBA">
              <w:rPr>
                <w:rFonts w:ascii="Arial" w:hAnsi="Arial" w:cs="Arial"/>
                <w:noProof/>
                <w:lang w:eastAsia="es-MX"/>
              </w:rPr>
              <mc:AlternateContent>
                <mc:Choice Requires="wps">
                  <w:drawing>
                    <wp:anchor distT="4294967293" distB="4294967293" distL="114300" distR="114300" simplePos="0" relativeHeight="251664896" behindDoc="0" locked="0" layoutInCell="1" allowOverlap="1" wp14:anchorId="0DD7B950" wp14:editId="747EE0E1">
                      <wp:simplePos x="0" y="0"/>
                      <wp:positionH relativeFrom="column">
                        <wp:posOffset>448310</wp:posOffset>
                      </wp:positionH>
                      <wp:positionV relativeFrom="paragraph">
                        <wp:posOffset>168274</wp:posOffset>
                      </wp:positionV>
                      <wp:extent cx="914400" cy="0"/>
                      <wp:effectExtent l="0" t="0" r="19050" b="19050"/>
                      <wp:wrapNone/>
                      <wp:docPr id="27" name="Conector recto de flecha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9D482E2" id="_x0000_t32" coordsize="21600,21600" o:spt="32" o:oned="t" path="m,l21600,21600e" filled="f">
                      <v:path arrowok="t" fillok="f" o:connecttype="none"/>
                      <o:lock v:ext="edit" shapetype="t"/>
                    </v:shapetype>
                    <v:shape id="Conector recto de flecha 27" o:spid="_x0000_s1026" type="#_x0000_t32" style="position:absolute;margin-left:35.3pt;margin-top:13.25pt;width:1in;height:0;z-index:2516648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" strokeweight="1pt">
                      <v:shadow color="#7f7f7f" opacity=".5" offset="1pt"/>
                    </v:shape>
                  </w:pict>
                </mc:Fallback>
              </mc:AlternateContent>
            </w:r>
            <w:r w:rsidRPr="00085FBA">
              <w:rPr>
                <w:rFonts w:ascii="Arial" w:hAnsi="Arial" w:cs="Arial"/>
                <w:b/>
                <w:bCs/>
              </w:rPr>
              <w:t>Fecha</w:t>
            </w:r>
          </w:p>
        </w:tc>
        <w:tc>
          <w:tcPr>
            <w:tcW w:w="432" w:type="dxa"/>
            <w:tcBorders>
              <w:top w:val="nil"/>
              <w:left w:val="nil"/>
              <w:bottom w:val="nil"/>
              <w:right w:val="nil"/>
            </w:tcBorders>
            <w:noWrap/>
            <w:vAlign w:val="bottom"/>
          </w:tcPr>
          <w:p w14:paraId="66FC9B73" w14:textId="77777777" w:rsidR="00096EBA" w:rsidRPr="00085FBA" w:rsidRDefault="00096EBA" w:rsidP="0036552E">
            <w:pPr>
              <w:autoSpaceDN w:val="0"/>
              <w:jc w:val="center"/>
              <w:rPr>
                <w:rFonts w:ascii="Arial" w:hAnsi="Arial" w:cs="Arial"/>
                <w:b/>
                <w:bCs/>
              </w:rPr>
            </w:pPr>
          </w:p>
        </w:tc>
        <w:tc>
          <w:tcPr>
            <w:tcW w:w="702" w:type="dxa"/>
            <w:gridSpan w:val="2"/>
            <w:tcBorders>
              <w:top w:val="nil"/>
              <w:left w:val="nil"/>
              <w:bottom w:val="nil"/>
              <w:right w:val="nil"/>
            </w:tcBorders>
            <w:noWrap/>
            <w:vAlign w:val="bottom"/>
          </w:tcPr>
          <w:p w14:paraId="03E47B40" w14:textId="77777777" w:rsidR="00096EBA" w:rsidRPr="00085FBA" w:rsidRDefault="00096EBA" w:rsidP="0036552E">
            <w:pPr>
              <w:autoSpaceDN w:val="0"/>
              <w:jc w:val="center"/>
              <w:rPr>
                <w:rFonts w:ascii="Arial" w:hAnsi="Arial" w:cs="Arial"/>
              </w:rPr>
            </w:pPr>
          </w:p>
        </w:tc>
        <w:tc>
          <w:tcPr>
            <w:tcW w:w="567" w:type="dxa"/>
            <w:tcBorders>
              <w:top w:val="nil"/>
              <w:left w:val="nil"/>
              <w:bottom w:val="nil"/>
              <w:right w:val="nil"/>
            </w:tcBorders>
            <w:noWrap/>
            <w:vAlign w:val="bottom"/>
          </w:tcPr>
          <w:p w14:paraId="6F58EC03" w14:textId="77777777" w:rsidR="00096EBA" w:rsidRPr="00085FBA" w:rsidRDefault="00096EBA" w:rsidP="0036552E">
            <w:pPr>
              <w:autoSpaceDN w:val="0"/>
              <w:rPr>
                <w:rFonts w:ascii="Arial" w:hAnsi="Arial" w:cs="Arial"/>
              </w:rPr>
            </w:pPr>
          </w:p>
        </w:tc>
        <w:tc>
          <w:tcPr>
            <w:tcW w:w="388" w:type="dxa"/>
            <w:gridSpan w:val="2"/>
            <w:tcBorders>
              <w:top w:val="nil"/>
              <w:left w:val="nil"/>
              <w:bottom w:val="nil"/>
              <w:right w:val="nil"/>
            </w:tcBorders>
            <w:noWrap/>
            <w:vAlign w:val="bottom"/>
          </w:tcPr>
          <w:p w14:paraId="41631DE9" w14:textId="77777777" w:rsidR="00096EBA" w:rsidRPr="00085FBA" w:rsidRDefault="00096EBA" w:rsidP="0036552E">
            <w:pPr>
              <w:autoSpaceDN w:val="0"/>
              <w:rPr>
                <w:rFonts w:ascii="Arial" w:hAnsi="Arial" w:cs="Arial"/>
              </w:rPr>
            </w:pPr>
          </w:p>
        </w:tc>
        <w:tc>
          <w:tcPr>
            <w:tcW w:w="325" w:type="dxa"/>
            <w:gridSpan w:val="2"/>
            <w:tcBorders>
              <w:top w:val="nil"/>
              <w:left w:val="nil"/>
              <w:bottom w:val="nil"/>
              <w:right w:val="nil"/>
            </w:tcBorders>
            <w:noWrap/>
            <w:vAlign w:val="bottom"/>
          </w:tcPr>
          <w:p w14:paraId="127F4000" w14:textId="77777777" w:rsidR="00096EBA" w:rsidRPr="00085FBA" w:rsidRDefault="00096EBA" w:rsidP="0036552E">
            <w:pPr>
              <w:autoSpaceDN w:val="0"/>
              <w:jc w:val="center"/>
              <w:rPr>
                <w:rFonts w:ascii="Arial" w:hAnsi="Arial" w:cs="Arial"/>
                <w:b/>
                <w:bCs/>
              </w:rPr>
            </w:pPr>
          </w:p>
        </w:tc>
      </w:tr>
      <w:tr w:rsidR="00096EBA" w:rsidRPr="00085FBA" w14:paraId="5667B6E2" w14:textId="77777777" w:rsidTr="0036552E">
        <w:trPr>
          <w:gridBefore w:val="1"/>
          <w:wBefore w:w="1687" w:type="dxa"/>
          <w:trHeight w:val="252"/>
        </w:trPr>
        <w:tc>
          <w:tcPr>
            <w:tcW w:w="3628" w:type="dxa"/>
            <w:gridSpan w:val="2"/>
            <w:tcBorders>
              <w:top w:val="nil"/>
              <w:left w:val="nil"/>
              <w:bottom w:val="double" w:sz="6" w:space="0" w:color="000000"/>
              <w:right w:val="nil"/>
            </w:tcBorders>
            <w:noWrap/>
            <w:vAlign w:val="center"/>
          </w:tcPr>
          <w:p w14:paraId="09FE7AEB" w14:textId="77777777" w:rsidR="00096EBA" w:rsidRPr="00085FBA" w:rsidRDefault="00096EBA" w:rsidP="0036552E">
            <w:pPr>
              <w:autoSpaceDN w:val="0"/>
              <w:jc w:val="center"/>
              <w:rPr>
                <w:rFonts w:ascii="Arial" w:hAnsi="Arial" w:cs="Arial"/>
                <w:b/>
                <w:bCs/>
              </w:rPr>
            </w:pPr>
          </w:p>
        </w:tc>
        <w:tc>
          <w:tcPr>
            <w:tcW w:w="567" w:type="dxa"/>
            <w:tcBorders>
              <w:top w:val="nil"/>
              <w:left w:val="nil"/>
              <w:bottom w:val="double" w:sz="6" w:space="0" w:color="000000"/>
              <w:right w:val="nil"/>
            </w:tcBorders>
            <w:noWrap/>
            <w:vAlign w:val="bottom"/>
          </w:tcPr>
          <w:p w14:paraId="02BE3A87" w14:textId="77777777" w:rsidR="00096EBA" w:rsidRPr="00085FBA" w:rsidRDefault="00096EBA" w:rsidP="0036552E">
            <w:pPr>
              <w:autoSpaceDN w:val="0"/>
              <w:jc w:val="both"/>
              <w:rPr>
                <w:rFonts w:ascii="Arial" w:hAnsi="Arial" w:cs="Arial"/>
                <w:b/>
                <w:bCs/>
              </w:rPr>
            </w:pPr>
          </w:p>
        </w:tc>
        <w:tc>
          <w:tcPr>
            <w:tcW w:w="567" w:type="dxa"/>
            <w:tcBorders>
              <w:top w:val="nil"/>
              <w:left w:val="nil"/>
              <w:bottom w:val="double" w:sz="6" w:space="0" w:color="000000"/>
              <w:right w:val="nil"/>
            </w:tcBorders>
            <w:noWrap/>
            <w:vAlign w:val="bottom"/>
          </w:tcPr>
          <w:p w14:paraId="56D80683" w14:textId="77777777" w:rsidR="00096EBA" w:rsidRPr="00085FBA" w:rsidRDefault="00096EBA" w:rsidP="0036552E">
            <w:pPr>
              <w:autoSpaceDN w:val="0"/>
              <w:jc w:val="both"/>
              <w:rPr>
                <w:rFonts w:ascii="Arial" w:hAnsi="Arial" w:cs="Arial"/>
                <w:b/>
                <w:bCs/>
              </w:rPr>
            </w:pPr>
          </w:p>
        </w:tc>
        <w:tc>
          <w:tcPr>
            <w:tcW w:w="432" w:type="dxa"/>
            <w:tcBorders>
              <w:top w:val="nil"/>
              <w:left w:val="nil"/>
              <w:bottom w:val="double" w:sz="6" w:space="0" w:color="000000"/>
              <w:right w:val="nil"/>
            </w:tcBorders>
            <w:noWrap/>
            <w:vAlign w:val="bottom"/>
          </w:tcPr>
          <w:p w14:paraId="387EB5A5" w14:textId="77777777" w:rsidR="00096EBA" w:rsidRPr="00085FBA" w:rsidRDefault="00096EBA" w:rsidP="0036552E">
            <w:pPr>
              <w:autoSpaceDN w:val="0"/>
              <w:jc w:val="both"/>
              <w:rPr>
                <w:rFonts w:ascii="Arial" w:hAnsi="Arial" w:cs="Arial"/>
                <w:b/>
                <w:bCs/>
              </w:rPr>
            </w:pPr>
          </w:p>
        </w:tc>
        <w:tc>
          <w:tcPr>
            <w:tcW w:w="702" w:type="dxa"/>
            <w:gridSpan w:val="2"/>
            <w:tcBorders>
              <w:top w:val="nil"/>
              <w:left w:val="nil"/>
              <w:bottom w:val="double" w:sz="6" w:space="0" w:color="000000"/>
              <w:right w:val="nil"/>
            </w:tcBorders>
            <w:noWrap/>
            <w:vAlign w:val="bottom"/>
          </w:tcPr>
          <w:p w14:paraId="700B548E" w14:textId="77777777" w:rsidR="00096EBA" w:rsidRPr="00085FBA" w:rsidRDefault="00096EBA" w:rsidP="0036552E">
            <w:pPr>
              <w:autoSpaceDN w:val="0"/>
              <w:jc w:val="both"/>
              <w:rPr>
                <w:rFonts w:ascii="Arial" w:hAnsi="Arial" w:cs="Arial"/>
                <w:b/>
                <w:bCs/>
              </w:rPr>
            </w:pPr>
          </w:p>
        </w:tc>
        <w:tc>
          <w:tcPr>
            <w:tcW w:w="567" w:type="dxa"/>
            <w:tcBorders>
              <w:top w:val="nil"/>
              <w:left w:val="nil"/>
              <w:bottom w:val="double" w:sz="6" w:space="0" w:color="000000"/>
              <w:right w:val="nil"/>
            </w:tcBorders>
            <w:noWrap/>
            <w:vAlign w:val="bottom"/>
          </w:tcPr>
          <w:p w14:paraId="7DB7AEB6" w14:textId="77777777" w:rsidR="00096EBA" w:rsidRPr="00085FBA" w:rsidRDefault="00096EBA" w:rsidP="0036552E">
            <w:pPr>
              <w:autoSpaceDN w:val="0"/>
              <w:jc w:val="both"/>
              <w:rPr>
                <w:rFonts w:ascii="Arial" w:hAnsi="Arial" w:cs="Arial"/>
                <w:b/>
                <w:bCs/>
              </w:rPr>
            </w:pPr>
          </w:p>
        </w:tc>
        <w:tc>
          <w:tcPr>
            <w:tcW w:w="160" w:type="dxa"/>
            <w:tcBorders>
              <w:top w:val="nil"/>
              <w:left w:val="nil"/>
              <w:bottom w:val="nil"/>
              <w:right w:val="nil"/>
            </w:tcBorders>
            <w:noWrap/>
            <w:vAlign w:val="bottom"/>
          </w:tcPr>
          <w:p w14:paraId="0AB68850" w14:textId="77777777" w:rsidR="00096EBA" w:rsidRPr="00085FBA" w:rsidRDefault="00096EBA" w:rsidP="0036552E">
            <w:pPr>
              <w:autoSpaceDN w:val="0"/>
              <w:jc w:val="both"/>
              <w:rPr>
                <w:rFonts w:ascii="Arial" w:hAnsi="Arial" w:cs="Arial"/>
                <w:b/>
                <w:bCs/>
              </w:rPr>
            </w:pPr>
          </w:p>
        </w:tc>
        <w:tc>
          <w:tcPr>
            <w:tcW w:w="383" w:type="dxa"/>
            <w:gridSpan w:val="2"/>
            <w:tcBorders>
              <w:top w:val="nil"/>
              <w:left w:val="nil"/>
              <w:bottom w:val="nil"/>
              <w:right w:val="nil"/>
            </w:tcBorders>
            <w:noWrap/>
            <w:vAlign w:val="bottom"/>
          </w:tcPr>
          <w:p w14:paraId="179812D9" w14:textId="77777777" w:rsidR="00096EBA" w:rsidRPr="00085FBA" w:rsidRDefault="00096EBA" w:rsidP="0036552E">
            <w:pPr>
              <w:autoSpaceDN w:val="0"/>
              <w:jc w:val="both"/>
              <w:rPr>
                <w:rFonts w:ascii="Arial" w:hAnsi="Arial" w:cs="Arial"/>
                <w:b/>
                <w:bCs/>
              </w:rPr>
            </w:pPr>
          </w:p>
        </w:tc>
        <w:tc>
          <w:tcPr>
            <w:tcW w:w="325" w:type="dxa"/>
            <w:gridSpan w:val="2"/>
            <w:tcBorders>
              <w:top w:val="nil"/>
              <w:left w:val="nil"/>
              <w:bottom w:val="nil"/>
              <w:right w:val="nil"/>
            </w:tcBorders>
            <w:noWrap/>
            <w:vAlign w:val="bottom"/>
          </w:tcPr>
          <w:p w14:paraId="4017C1A2" w14:textId="77777777" w:rsidR="00096EBA" w:rsidRPr="00085FBA" w:rsidRDefault="00096EBA" w:rsidP="0036552E">
            <w:pPr>
              <w:autoSpaceDN w:val="0"/>
              <w:jc w:val="both"/>
              <w:rPr>
                <w:rFonts w:ascii="Arial" w:hAnsi="Arial" w:cs="Arial"/>
                <w:b/>
                <w:bCs/>
              </w:rPr>
            </w:pPr>
          </w:p>
        </w:tc>
        <w:tc>
          <w:tcPr>
            <w:tcW w:w="160" w:type="dxa"/>
            <w:tcBorders>
              <w:top w:val="nil"/>
              <w:left w:val="nil"/>
              <w:bottom w:val="nil"/>
              <w:right w:val="nil"/>
            </w:tcBorders>
            <w:noWrap/>
            <w:vAlign w:val="bottom"/>
          </w:tcPr>
          <w:p w14:paraId="6A6C4388" w14:textId="77777777" w:rsidR="00096EBA" w:rsidRPr="00085FBA" w:rsidRDefault="00096EBA" w:rsidP="0036552E">
            <w:pPr>
              <w:autoSpaceDN w:val="0"/>
              <w:jc w:val="both"/>
              <w:rPr>
                <w:rFonts w:ascii="Arial" w:hAnsi="Arial" w:cs="Arial"/>
                <w:b/>
                <w:bCs/>
              </w:rPr>
            </w:pPr>
          </w:p>
        </w:tc>
      </w:tr>
      <w:tr w:rsidR="00096EBA" w:rsidRPr="00085FBA" w14:paraId="20A027E0" w14:textId="77777777" w:rsidTr="0036552E">
        <w:trPr>
          <w:gridAfter w:val="6"/>
          <w:wAfter w:w="1028" w:type="dxa"/>
          <w:trHeight w:val="263"/>
        </w:trPr>
        <w:tc>
          <w:tcPr>
            <w:tcW w:w="8150" w:type="dxa"/>
            <w:gridSpan w:val="9"/>
            <w:tcBorders>
              <w:top w:val="thinThickLargeGap" w:sz="24" w:space="0" w:color="auto"/>
              <w:left w:val="thinThickLargeGap" w:sz="24" w:space="0" w:color="auto"/>
              <w:bottom w:val="single" w:sz="6" w:space="0" w:color="auto"/>
              <w:right w:val="thickThinLargeGap" w:sz="24" w:space="0" w:color="auto"/>
            </w:tcBorders>
            <w:shd w:val="clear" w:color="auto" w:fill="A6A6A6"/>
            <w:noWrap/>
            <w:vAlign w:val="center"/>
            <w:hideMark/>
          </w:tcPr>
          <w:p w14:paraId="63DFED51" w14:textId="77777777" w:rsidR="00096EBA" w:rsidRPr="00085FBA" w:rsidRDefault="00096EBA" w:rsidP="0036552E">
            <w:pPr>
              <w:autoSpaceDN w:val="0"/>
              <w:jc w:val="center"/>
              <w:rPr>
                <w:rFonts w:ascii="Arial" w:hAnsi="Arial" w:cs="Arial"/>
                <w:b/>
                <w:bCs/>
              </w:rPr>
            </w:pPr>
            <w:r w:rsidRPr="00085FBA">
              <w:rPr>
                <w:rFonts w:ascii="Arial" w:hAnsi="Arial" w:cs="Arial"/>
                <w:b/>
                <w:bCs/>
              </w:rPr>
              <w:t>Barra de servicio (caliente)</w:t>
            </w:r>
          </w:p>
        </w:tc>
      </w:tr>
      <w:tr w:rsidR="00096EBA" w:rsidRPr="00085FBA" w14:paraId="5C6D17AE" w14:textId="77777777" w:rsidTr="0036552E">
        <w:trPr>
          <w:gridAfter w:val="6"/>
          <w:wAfter w:w="1028" w:type="dxa"/>
          <w:trHeight w:val="263"/>
        </w:trPr>
        <w:tc>
          <w:tcPr>
            <w:tcW w:w="4742" w:type="dxa"/>
            <w:gridSpan w:val="2"/>
            <w:tcBorders>
              <w:top w:val="single" w:sz="6" w:space="0" w:color="auto"/>
              <w:left w:val="thinThickLargeGap" w:sz="24" w:space="0" w:color="auto"/>
              <w:bottom w:val="single" w:sz="6" w:space="0" w:color="auto"/>
              <w:right w:val="single" w:sz="6" w:space="0" w:color="auto"/>
            </w:tcBorders>
            <w:shd w:val="clear" w:color="auto" w:fill="BFBFBF"/>
            <w:noWrap/>
            <w:vAlign w:val="center"/>
            <w:hideMark/>
          </w:tcPr>
          <w:p w14:paraId="3B2681FC" w14:textId="77777777" w:rsidR="00096EBA" w:rsidRPr="00085FBA" w:rsidRDefault="00096EBA" w:rsidP="0036552E">
            <w:pPr>
              <w:autoSpaceDN w:val="0"/>
              <w:jc w:val="center"/>
              <w:rPr>
                <w:rFonts w:ascii="Arial" w:hAnsi="Arial" w:cs="Arial"/>
                <w:b/>
                <w:bCs/>
              </w:rPr>
            </w:pPr>
            <w:r w:rsidRPr="00085FBA">
              <w:rPr>
                <w:rFonts w:ascii="Arial" w:hAnsi="Arial" w:cs="Arial"/>
                <w:b/>
                <w:bCs/>
              </w:rPr>
              <w:t xml:space="preserve">Menú  del día </w:t>
            </w:r>
          </w:p>
        </w:tc>
        <w:tc>
          <w:tcPr>
            <w:tcW w:w="573" w:type="dxa"/>
            <w:tcBorders>
              <w:top w:val="single" w:sz="6" w:space="0" w:color="auto"/>
              <w:left w:val="single" w:sz="6" w:space="0" w:color="auto"/>
              <w:bottom w:val="single" w:sz="6" w:space="0" w:color="auto"/>
              <w:right w:val="single" w:sz="6" w:space="0" w:color="auto"/>
            </w:tcBorders>
            <w:shd w:val="clear" w:color="auto" w:fill="BFBFBF"/>
            <w:noWrap/>
            <w:vAlign w:val="bottom"/>
            <w:hideMark/>
          </w:tcPr>
          <w:p w14:paraId="4F557092"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567" w:type="dxa"/>
            <w:tcBorders>
              <w:top w:val="single" w:sz="6" w:space="0" w:color="auto"/>
              <w:left w:val="single" w:sz="6" w:space="0" w:color="auto"/>
              <w:bottom w:val="single" w:sz="6" w:space="0" w:color="auto"/>
              <w:right w:val="single" w:sz="6" w:space="0" w:color="auto"/>
            </w:tcBorders>
            <w:shd w:val="clear" w:color="auto" w:fill="BFBFBF"/>
            <w:noWrap/>
            <w:vAlign w:val="bottom"/>
            <w:hideMark/>
          </w:tcPr>
          <w:p w14:paraId="1BCC6A95"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567" w:type="dxa"/>
            <w:tcBorders>
              <w:top w:val="single" w:sz="6" w:space="0" w:color="auto"/>
              <w:left w:val="single" w:sz="6" w:space="0" w:color="auto"/>
              <w:bottom w:val="single" w:sz="6" w:space="0" w:color="auto"/>
              <w:right w:val="single" w:sz="6" w:space="0" w:color="auto"/>
            </w:tcBorders>
            <w:shd w:val="clear" w:color="auto" w:fill="BFBFBF"/>
            <w:noWrap/>
            <w:vAlign w:val="bottom"/>
            <w:hideMark/>
          </w:tcPr>
          <w:p w14:paraId="0C218BEE"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567" w:type="dxa"/>
            <w:gridSpan w:val="2"/>
            <w:tcBorders>
              <w:top w:val="single" w:sz="6" w:space="0" w:color="auto"/>
              <w:left w:val="single" w:sz="6" w:space="0" w:color="auto"/>
              <w:bottom w:val="single" w:sz="6" w:space="0" w:color="auto"/>
              <w:right w:val="single" w:sz="6" w:space="0" w:color="auto"/>
            </w:tcBorders>
            <w:shd w:val="clear" w:color="auto" w:fill="BFBFBF"/>
            <w:noWrap/>
            <w:vAlign w:val="bottom"/>
            <w:hideMark/>
          </w:tcPr>
          <w:p w14:paraId="7E01ECF8"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567" w:type="dxa"/>
            <w:tcBorders>
              <w:top w:val="single" w:sz="6" w:space="0" w:color="auto"/>
              <w:left w:val="single" w:sz="6" w:space="0" w:color="auto"/>
              <w:bottom w:val="single" w:sz="6" w:space="0" w:color="auto"/>
              <w:right w:val="single" w:sz="6" w:space="0" w:color="auto"/>
            </w:tcBorders>
            <w:shd w:val="clear" w:color="auto" w:fill="BFBFBF"/>
            <w:noWrap/>
            <w:vAlign w:val="bottom"/>
            <w:hideMark/>
          </w:tcPr>
          <w:p w14:paraId="2AECD92F"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567" w:type="dxa"/>
            <w:tcBorders>
              <w:top w:val="single" w:sz="6" w:space="0" w:color="auto"/>
              <w:left w:val="single" w:sz="6" w:space="0" w:color="auto"/>
              <w:bottom w:val="single" w:sz="6" w:space="0" w:color="auto"/>
              <w:right w:val="thickThinLargeGap" w:sz="24" w:space="0" w:color="auto"/>
            </w:tcBorders>
            <w:shd w:val="clear" w:color="auto" w:fill="BFBFBF"/>
            <w:noWrap/>
            <w:vAlign w:val="bottom"/>
            <w:hideMark/>
          </w:tcPr>
          <w:p w14:paraId="5B54B9E9"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r>
      <w:tr w:rsidR="00096EBA" w:rsidRPr="00085FBA" w14:paraId="1B6E0C03" w14:textId="77777777" w:rsidTr="0036552E">
        <w:trPr>
          <w:gridAfter w:val="6"/>
          <w:wAfter w:w="1028" w:type="dxa"/>
          <w:trHeight w:val="252"/>
        </w:trPr>
        <w:tc>
          <w:tcPr>
            <w:tcW w:w="4742" w:type="dxa"/>
            <w:gridSpan w:val="2"/>
            <w:tcBorders>
              <w:top w:val="single" w:sz="6" w:space="0" w:color="auto"/>
              <w:left w:val="thinThickLargeGap" w:sz="24" w:space="0" w:color="auto"/>
              <w:bottom w:val="single" w:sz="6" w:space="0" w:color="auto"/>
              <w:right w:val="single" w:sz="6" w:space="0" w:color="auto"/>
            </w:tcBorders>
            <w:noWrap/>
            <w:vAlign w:val="center"/>
            <w:hideMark/>
          </w:tcPr>
          <w:p w14:paraId="6032479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3" w:type="dxa"/>
            <w:tcBorders>
              <w:top w:val="single" w:sz="6" w:space="0" w:color="auto"/>
              <w:left w:val="single" w:sz="6" w:space="0" w:color="auto"/>
              <w:bottom w:val="single" w:sz="6" w:space="0" w:color="auto"/>
              <w:right w:val="single" w:sz="6" w:space="0" w:color="auto"/>
            </w:tcBorders>
            <w:noWrap/>
            <w:vAlign w:val="bottom"/>
            <w:hideMark/>
          </w:tcPr>
          <w:p w14:paraId="03F1AD2D"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698D3CBC"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6A5FEAA3"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gridSpan w:val="2"/>
            <w:tcBorders>
              <w:top w:val="single" w:sz="6" w:space="0" w:color="auto"/>
              <w:left w:val="single" w:sz="6" w:space="0" w:color="auto"/>
              <w:bottom w:val="single" w:sz="6" w:space="0" w:color="auto"/>
              <w:right w:val="single" w:sz="6" w:space="0" w:color="auto"/>
            </w:tcBorders>
            <w:noWrap/>
            <w:vAlign w:val="bottom"/>
            <w:hideMark/>
          </w:tcPr>
          <w:p w14:paraId="7CB95018"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6C42A399"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thickThinLargeGap" w:sz="24" w:space="0" w:color="auto"/>
            </w:tcBorders>
            <w:noWrap/>
            <w:vAlign w:val="bottom"/>
            <w:hideMark/>
          </w:tcPr>
          <w:p w14:paraId="538B2096"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r>
      <w:tr w:rsidR="00096EBA" w:rsidRPr="00085FBA" w14:paraId="4391CDFF" w14:textId="77777777" w:rsidTr="0036552E">
        <w:trPr>
          <w:gridAfter w:val="6"/>
          <w:wAfter w:w="1028" w:type="dxa"/>
          <w:trHeight w:val="252"/>
        </w:trPr>
        <w:tc>
          <w:tcPr>
            <w:tcW w:w="4742" w:type="dxa"/>
            <w:gridSpan w:val="2"/>
            <w:tcBorders>
              <w:top w:val="single" w:sz="6" w:space="0" w:color="auto"/>
              <w:left w:val="thinThickLargeGap" w:sz="24" w:space="0" w:color="auto"/>
              <w:bottom w:val="single" w:sz="6" w:space="0" w:color="auto"/>
              <w:right w:val="single" w:sz="6" w:space="0" w:color="auto"/>
            </w:tcBorders>
            <w:noWrap/>
            <w:vAlign w:val="center"/>
            <w:hideMark/>
          </w:tcPr>
          <w:p w14:paraId="67CF89AF" w14:textId="77777777" w:rsidR="00096EBA" w:rsidRPr="00085FBA" w:rsidRDefault="00096EBA" w:rsidP="0036552E">
            <w:pPr>
              <w:autoSpaceDN w:val="0"/>
              <w:ind w:left="-1377" w:hanging="142"/>
              <w:jc w:val="center"/>
              <w:rPr>
                <w:rFonts w:ascii="Arial" w:hAnsi="Arial" w:cs="Arial"/>
                <w:b/>
                <w:bCs/>
              </w:rPr>
            </w:pPr>
            <w:r w:rsidRPr="00085FBA">
              <w:rPr>
                <w:rFonts w:ascii="Arial" w:hAnsi="Arial" w:cs="Arial"/>
                <w:b/>
                <w:bCs/>
              </w:rPr>
              <w:t> </w:t>
            </w:r>
          </w:p>
        </w:tc>
        <w:tc>
          <w:tcPr>
            <w:tcW w:w="573" w:type="dxa"/>
            <w:tcBorders>
              <w:top w:val="single" w:sz="6" w:space="0" w:color="auto"/>
              <w:left w:val="single" w:sz="6" w:space="0" w:color="auto"/>
              <w:bottom w:val="single" w:sz="6" w:space="0" w:color="auto"/>
              <w:right w:val="single" w:sz="6" w:space="0" w:color="auto"/>
            </w:tcBorders>
            <w:noWrap/>
            <w:vAlign w:val="bottom"/>
            <w:hideMark/>
          </w:tcPr>
          <w:p w14:paraId="1FE1DA10"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36776956"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1E10D3B3"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gridSpan w:val="2"/>
            <w:tcBorders>
              <w:top w:val="single" w:sz="6" w:space="0" w:color="auto"/>
              <w:left w:val="single" w:sz="6" w:space="0" w:color="auto"/>
              <w:bottom w:val="single" w:sz="6" w:space="0" w:color="auto"/>
              <w:right w:val="single" w:sz="6" w:space="0" w:color="auto"/>
            </w:tcBorders>
            <w:noWrap/>
            <w:vAlign w:val="bottom"/>
            <w:hideMark/>
          </w:tcPr>
          <w:p w14:paraId="06962A23"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49DB255B"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thickThinLargeGap" w:sz="24" w:space="0" w:color="auto"/>
            </w:tcBorders>
            <w:noWrap/>
            <w:vAlign w:val="bottom"/>
            <w:hideMark/>
          </w:tcPr>
          <w:p w14:paraId="7734E713"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r>
      <w:tr w:rsidR="00096EBA" w:rsidRPr="00085FBA" w14:paraId="25D05568" w14:textId="77777777" w:rsidTr="0036552E">
        <w:trPr>
          <w:gridAfter w:val="6"/>
          <w:wAfter w:w="1028" w:type="dxa"/>
          <w:trHeight w:val="252"/>
        </w:trPr>
        <w:tc>
          <w:tcPr>
            <w:tcW w:w="4742" w:type="dxa"/>
            <w:gridSpan w:val="2"/>
            <w:tcBorders>
              <w:top w:val="single" w:sz="6" w:space="0" w:color="auto"/>
              <w:left w:val="thinThickLargeGap" w:sz="24" w:space="0" w:color="auto"/>
              <w:bottom w:val="single" w:sz="6" w:space="0" w:color="auto"/>
              <w:right w:val="single" w:sz="6" w:space="0" w:color="auto"/>
            </w:tcBorders>
            <w:noWrap/>
            <w:vAlign w:val="center"/>
            <w:hideMark/>
          </w:tcPr>
          <w:p w14:paraId="4B98807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3" w:type="dxa"/>
            <w:tcBorders>
              <w:top w:val="single" w:sz="6" w:space="0" w:color="auto"/>
              <w:left w:val="single" w:sz="6" w:space="0" w:color="auto"/>
              <w:bottom w:val="single" w:sz="6" w:space="0" w:color="auto"/>
              <w:right w:val="single" w:sz="6" w:space="0" w:color="auto"/>
            </w:tcBorders>
            <w:noWrap/>
            <w:vAlign w:val="bottom"/>
            <w:hideMark/>
          </w:tcPr>
          <w:p w14:paraId="3485EE83"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111BECC9"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7757A2A6"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gridSpan w:val="2"/>
            <w:tcBorders>
              <w:top w:val="single" w:sz="6" w:space="0" w:color="auto"/>
              <w:left w:val="single" w:sz="6" w:space="0" w:color="auto"/>
              <w:bottom w:val="single" w:sz="6" w:space="0" w:color="auto"/>
              <w:right w:val="single" w:sz="6" w:space="0" w:color="auto"/>
            </w:tcBorders>
            <w:noWrap/>
            <w:vAlign w:val="bottom"/>
            <w:hideMark/>
          </w:tcPr>
          <w:p w14:paraId="7807AD04"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59857640"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thickThinLargeGap" w:sz="24" w:space="0" w:color="auto"/>
            </w:tcBorders>
            <w:noWrap/>
            <w:vAlign w:val="bottom"/>
            <w:hideMark/>
          </w:tcPr>
          <w:p w14:paraId="70166291"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r>
      <w:tr w:rsidR="00096EBA" w:rsidRPr="00085FBA" w14:paraId="7F90A06E" w14:textId="77777777" w:rsidTr="0036552E">
        <w:trPr>
          <w:gridAfter w:val="6"/>
          <w:wAfter w:w="1028" w:type="dxa"/>
          <w:trHeight w:val="252"/>
        </w:trPr>
        <w:tc>
          <w:tcPr>
            <w:tcW w:w="4742" w:type="dxa"/>
            <w:gridSpan w:val="2"/>
            <w:tcBorders>
              <w:top w:val="single" w:sz="6" w:space="0" w:color="auto"/>
              <w:left w:val="thinThickLargeGap" w:sz="24" w:space="0" w:color="auto"/>
              <w:bottom w:val="single" w:sz="6" w:space="0" w:color="auto"/>
              <w:right w:val="single" w:sz="6" w:space="0" w:color="auto"/>
            </w:tcBorders>
            <w:noWrap/>
            <w:vAlign w:val="center"/>
            <w:hideMark/>
          </w:tcPr>
          <w:p w14:paraId="44692CA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3" w:type="dxa"/>
            <w:tcBorders>
              <w:top w:val="single" w:sz="6" w:space="0" w:color="auto"/>
              <w:left w:val="single" w:sz="6" w:space="0" w:color="auto"/>
              <w:bottom w:val="single" w:sz="6" w:space="0" w:color="auto"/>
              <w:right w:val="single" w:sz="6" w:space="0" w:color="auto"/>
            </w:tcBorders>
            <w:noWrap/>
            <w:vAlign w:val="bottom"/>
            <w:hideMark/>
          </w:tcPr>
          <w:p w14:paraId="11E2F383"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4AA4B132"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2B2EA561"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gridSpan w:val="2"/>
            <w:tcBorders>
              <w:top w:val="single" w:sz="6" w:space="0" w:color="auto"/>
              <w:left w:val="single" w:sz="6" w:space="0" w:color="auto"/>
              <w:bottom w:val="single" w:sz="6" w:space="0" w:color="auto"/>
              <w:right w:val="single" w:sz="6" w:space="0" w:color="auto"/>
            </w:tcBorders>
            <w:noWrap/>
            <w:vAlign w:val="bottom"/>
            <w:hideMark/>
          </w:tcPr>
          <w:p w14:paraId="378B4864"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7564E91C"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thickThinLargeGap" w:sz="24" w:space="0" w:color="auto"/>
            </w:tcBorders>
            <w:noWrap/>
            <w:vAlign w:val="bottom"/>
            <w:hideMark/>
          </w:tcPr>
          <w:p w14:paraId="3B4FCDA2"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r>
      <w:tr w:rsidR="00096EBA" w:rsidRPr="00085FBA" w14:paraId="096D5FA5" w14:textId="77777777" w:rsidTr="0036552E">
        <w:trPr>
          <w:gridAfter w:val="6"/>
          <w:wAfter w:w="1028" w:type="dxa"/>
          <w:trHeight w:val="252"/>
        </w:trPr>
        <w:tc>
          <w:tcPr>
            <w:tcW w:w="4742" w:type="dxa"/>
            <w:gridSpan w:val="2"/>
            <w:tcBorders>
              <w:top w:val="single" w:sz="6" w:space="0" w:color="auto"/>
              <w:left w:val="thinThickLargeGap" w:sz="24" w:space="0" w:color="auto"/>
              <w:bottom w:val="single" w:sz="6" w:space="0" w:color="auto"/>
              <w:right w:val="single" w:sz="6" w:space="0" w:color="auto"/>
            </w:tcBorders>
            <w:noWrap/>
            <w:vAlign w:val="center"/>
            <w:hideMark/>
          </w:tcPr>
          <w:p w14:paraId="6A67A15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3" w:type="dxa"/>
            <w:tcBorders>
              <w:top w:val="single" w:sz="6" w:space="0" w:color="auto"/>
              <w:left w:val="single" w:sz="6" w:space="0" w:color="auto"/>
              <w:bottom w:val="single" w:sz="6" w:space="0" w:color="auto"/>
              <w:right w:val="single" w:sz="6" w:space="0" w:color="auto"/>
            </w:tcBorders>
            <w:noWrap/>
            <w:vAlign w:val="bottom"/>
            <w:hideMark/>
          </w:tcPr>
          <w:p w14:paraId="24A52002"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6DC9B64E"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6E63B669"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gridSpan w:val="2"/>
            <w:tcBorders>
              <w:top w:val="single" w:sz="6" w:space="0" w:color="auto"/>
              <w:left w:val="single" w:sz="6" w:space="0" w:color="auto"/>
              <w:bottom w:val="single" w:sz="6" w:space="0" w:color="auto"/>
              <w:right w:val="single" w:sz="6" w:space="0" w:color="auto"/>
            </w:tcBorders>
            <w:noWrap/>
            <w:vAlign w:val="bottom"/>
            <w:hideMark/>
          </w:tcPr>
          <w:p w14:paraId="0259BF87"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48154861"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thickThinLargeGap" w:sz="24" w:space="0" w:color="auto"/>
            </w:tcBorders>
            <w:noWrap/>
            <w:vAlign w:val="bottom"/>
            <w:hideMark/>
          </w:tcPr>
          <w:p w14:paraId="73867CC4"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r>
      <w:tr w:rsidR="00096EBA" w:rsidRPr="00085FBA" w14:paraId="42C9936C" w14:textId="77777777" w:rsidTr="0036552E">
        <w:trPr>
          <w:gridAfter w:val="6"/>
          <w:wAfter w:w="1028" w:type="dxa"/>
          <w:trHeight w:val="240"/>
        </w:trPr>
        <w:tc>
          <w:tcPr>
            <w:tcW w:w="4742" w:type="dxa"/>
            <w:gridSpan w:val="2"/>
            <w:tcBorders>
              <w:top w:val="single" w:sz="6" w:space="0" w:color="auto"/>
              <w:left w:val="thinThickLargeGap" w:sz="24" w:space="0" w:color="auto"/>
              <w:bottom w:val="single" w:sz="6" w:space="0" w:color="auto"/>
              <w:right w:val="single" w:sz="6" w:space="0" w:color="auto"/>
            </w:tcBorders>
            <w:noWrap/>
            <w:vAlign w:val="center"/>
          </w:tcPr>
          <w:p w14:paraId="43FAFAE8" w14:textId="77777777" w:rsidR="00096EBA" w:rsidRPr="00085FBA" w:rsidRDefault="00096EBA" w:rsidP="0036552E">
            <w:pPr>
              <w:autoSpaceDN w:val="0"/>
              <w:jc w:val="center"/>
              <w:rPr>
                <w:rFonts w:ascii="Arial" w:hAnsi="Arial" w:cs="Arial"/>
                <w:b/>
                <w:bCs/>
              </w:rPr>
            </w:pPr>
          </w:p>
        </w:tc>
        <w:tc>
          <w:tcPr>
            <w:tcW w:w="573" w:type="dxa"/>
            <w:tcBorders>
              <w:top w:val="single" w:sz="6" w:space="0" w:color="auto"/>
              <w:left w:val="single" w:sz="6" w:space="0" w:color="auto"/>
              <w:bottom w:val="single" w:sz="6" w:space="0" w:color="auto"/>
              <w:right w:val="single" w:sz="6" w:space="0" w:color="auto"/>
            </w:tcBorders>
            <w:noWrap/>
            <w:vAlign w:val="bottom"/>
          </w:tcPr>
          <w:p w14:paraId="0E787871"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3EB13894"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2FD46214" w14:textId="77777777" w:rsidR="00096EBA" w:rsidRPr="00085FBA" w:rsidRDefault="00096EBA" w:rsidP="0036552E">
            <w:pPr>
              <w:autoSpaceDN w:val="0"/>
              <w:jc w:val="center"/>
              <w:rPr>
                <w:rFonts w:ascii="Arial" w:hAnsi="Arial" w:cs="Arial"/>
                <w:b/>
                <w:bCs/>
              </w:rPr>
            </w:pPr>
          </w:p>
        </w:tc>
        <w:tc>
          <w:tcPr>
            <w:tcW w:w="567" w:type="dxa"/>
            <w:gridSpan w:val="2"/>
            <w:tcBorders>
              <w:top w:val="single" w:sz="6" w:space="0" w:color="auto"/>
              <w:left w:val="single" w:sz="6" w:space="0" w:color="auto"/>
              <w:bottom w:val="single" w:sz="6" w:space="0" w:color="auto"/>
              <w:right w:val="single" w:sz="6" w:space="0" w:color="auto"/>
            </w:tcBorders>
            <w:noWrap/>
            <w:vAlign w:val="bottom"/>
          </w:tcPr>
          <w:p w14:paraId="01C36AB8"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40E1B2F7"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thickThinLargeGap" w:sz="24" w:space="0" w:color="auto"/>
            </w:tcBorders>
            <w:noWrap/>
            <w:vAlign w:val="bottom"/>
          </w:tcPr>
          <w:p w14:paraId="2D9B8853" w14:textId="77777777" w:rsidR="00096EBA" w:rsidRPr="00085FBA" w:rsidRDefault="00096EBA" w:rsidP="0036552E">
            <w:pPr>
              <w:autoSpaceDN w:val="0"/>
              <w:jc w:val="center"/>
              <w:rPr>
                <w:rFonts w:ascii="Arial" w:hAnsi="Arial" w:cs="Arial"/>
                <w:b/>
                <w:bCs/>
              </w:rPr>
            </w:pPr>
          </w:p>
        </w:tc>
      </w:tr>
      <w:tr w:rsidR="00096EBA" w:rsidRPr="00085FBA" w14:paraId="6C51C7A6" w14:textId="77777777" w:rsidTr="0036552E">
        <w:trPr>
          <w:gridAfter w:val="6"/>
          <w:wAfter w:w="1028" w:type="dxa"/>
          <w:trHeight w:val="240"/>
        </w:trPr>
        <w:tc>
          <w:tcPr>
            <w:tcW w:w="4742" w:type="dxa"/>
            <w:gridSpan w:val="2"/>
            <w:tcBorders>
              <w:top w:val="single" w:sz="6" w:space="0" w:color="auto"/>
              <w:left w:val="thinThickLargeGap" w:sz="24" w:space="0" w:color="auto"/>
              <w:bottom w:val="single" w:sz="6" w:space="0" w:color="auto"/>
              <w:right w:val="single" w:sz="6" w:space="0" w:color="auto"/>
            </w:tcBorders>
            <w:noWrap/>
            <w:vAlign w:val="center"/>
          </w:tcPr>
          <w:p w14:paraId="4A2963B6" w14:textId="77777777" w:rsidR="00096EBA" w:rsidRPr="00085FBA" w:rsidRDefault="00096EBA" w:rsidP="0036552E">
            <w:pPr>
              <w:autoSpaceDN w:val="0"/>
              <w:jc w:val="center"/>
              <w:rPr>
                <w:rFonts w:ascii="Arial" w:hAnsi="Arial" w:cs="Arial"/>
                <w:b/>
                <w:bCs/>
              </w:rPr>
            </w:pPr>
          </w:p>
        </w:tc>
        <w:tc>
          <w:tcPr>
            <w:tcW w:w="573" w:type="dxa"/>
            <w:tcBorders>
              <w:top w:val="single" w:sz="6" w:space="0" w:color="auto"/>
              <w:left w:val="single" w:sz="6" w:space="0" w:color="auto"/>
              <w:bottom w:val="single" w:sz="6" w:space="0" w:color="auto"/>
              <w:right w:val="single" w:sz="6" w:space="0" w:color="auto"/>
            </w:tcBorders>
            <w:noWrap/>
            <w:vAlign w:val="bottom"/>
          </w:tcPr>
          <w:p w14:paraId="30E30FEA"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11E652D6"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4C049284" w14:textId="77777777" w:rsidR="00096EBA" w:rsidRPr="00085FBA" w:rsidRDefault="00096EBA" w:rsidP="0036552E">
            <w:pPr>
              <w:autoSpaceDN w:val="0"/>
              <w:jc w:val="center"/>
              <w:rPr>
                <w:rFonts w:ascii="Arial" w:hAnsi="Arial" w:cs="Arial"/>
                <w:b/>
                <w:bCs/>
              </w:rPr>
            </w:pPr>
          </w:p>
        </w:tc>
        <w:tc>
          <w:tcPr>
            <w:tcW w:w="567" w:type="dxa"/>
            <w:gridSpan w:val="2"/>
            <w:tcBorders>
              <w:top w:val="single" w:sz="6" w:space="0" w:color="auto"/>
              <w:left w:val="single" w:sz="6" w:space="0" w:color="auto"/>
              <w:bottom w:val="single" w:sz="6" w:space="0" w:color="auto"/>
              <w:right w:val="single" w:sz="6" w:space="0" w:color="auto"/>
            </w:tcBorders>
            <w:noWrap/>
            <w:vAlign w:val="bottom"/>
          </w:tcPr>
          <w:p w14:paraId="6675A353"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4A078B08"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thickThinLargeGap" w:sz="24" w:space="0" w:color="auto"/>
            </w:tcBorders>
            <w:noWrap/>
            <w:vAlign w:val="bottom"/>
          </w:tcPr>
          <w:p w14:paraId="1E6D909E" w14:textId="77777777" w:rsidR="00096EBA" w:rsidRPr="00085FBA" w:rsidRDefault="00096EBA" w:rsidP="0036552E">
            <w:pPr>
              <w:autoSpaceDN w:val="0"/>
              <w:jc w:val="center"/>
              <w:rPr>
                <w:rFonts w:ascii="Arial" w:hAnsi="Arial" w:cs="Arial"/>
                <w:b/>
                <w:bCs/>
              </w:rPr>
            </w:pPr>
          </w:p>
        </w:tc>
      </w:tr>
      <w:tr w:rsidR="00096EBA" w:rsidRPr="00085FBA" w14:paraId="0D906318" w14:textId="77777777" w:rsidTr="0036552E">
        <w:trPr>
          <w:gridAfter w:val="6"/>
          <w:wAfter w:w="1028" w:type="dxa"/>
          <w:trHeight w:val="240"/>
        </w:trPr>
        <w:tc>
          <w:tcPr>
            <w:tcW w:w="4742" w:type="dxa"/>
            <w:gridSpan w:val="2"/>
            <w:tcBorders>
              <w:top w:val="single" w:sz="6" w:space="0" w:color="auto"/>
              <w:left w:val="thinThickLargeGap" w:sz="24" w:space="0" w:color="auto"/>
              <w:bottom w:val="single" w:sz="6" w:space="0" w:color="auto"/>
              <w:right w:val="single" w:sz="6" w:space="0" w:color="auto"/>
            </w:tcBorders>
            <w:noWrap/>
            <w:vAlign w:val="center"/>
          </w:tcPr>
          <w:p w14:paraId="18652BBC" w14:textId="77777777" w:rsidR="00096EBA" w:rsidRPr="00085FBA" w:rsidRDefault="00096EBA" w:rsidP="0036552E">
            <w:pPr>
              <w:autoSpaceDN w:val="0"/>
              <w:jc w:val="center"/>
              <w:rPr>
                <w:rFonts w:ascii="Arial" w:hAnsi="Arial" w:cs="Arial"/>
                <w:b/>
                <w:bCs/>
              </w:rPr>
            </w:pPr>
          </w:p>
        </w:tc>
        <w:tc>
          <w:tcPr>
            <w:tcW w:w="573" w:type="dxa"/>
            <w:tcBorders>
              <w:top w:val="single" w:sz="6" w:space="0" w:color="auto"/>
              <w:left w:val="single" w:sz="6" w:space="0" w:color="auto"/>
              <w:bottom w:val="single" w:sz="6" w:space="0" w:color="auto"/>
              <w:right w:val="single" w:sz="6" w:space="0" w:color="auto"/>
            </w:tcBorders>
            <w:noWrap/>
            <w:vAlign w:val="bottom"/>
            <w:hideMark/>
          </w:tcPr>
          <w:p w14:paraId="7C4B8BA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7939AD5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34BC69A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67" w:type="dxa"/>
            <w:gridSpan w:val="2"/>
            <w:tcBorders>
              <w:top w:val="single" w:sz="6" w:space="0" w:color="auto"/>
              <w:left w:val="single" w:sz="6" w:space="0" w:color="auto"/>
              <w:bottom w:val="single" w:sz="6" w:space="0" w:color="auto"/>
              <w:right w:val="single" w:sz="6" w:space="0" w:color="auto"/>
            </w:tcBorders>
            <w:noWrap/>
            <w:vAlign w:val="bottom"/>
            <w:hideMark/>
          </w:tcPr>
          <w:p w14:paraId="3B2F082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single" w:sz="6" w:space="0" w:color="auto"/>
            </w:tcBorders>
            <w:noWrap/>
            <w:vAlign w:val="bottom"/>
            <w:hideMark/>
          </w:tcPr>
          <w:p w14:paraId="1658DF7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67" w:type="dxa"/>
            <w:tcBorders>
              <w:top w:val="single" w:sz="6" w:space="0" w:color="auto"/>
              <w:left w:val="single" w:sz="6" w:space="0" w:color="auto"/>
              <w:bottom w:val="single" w:sz="6" w:space="0" w:color="auto"/>
              <w:right w:val="thickThinLargeGap" w:sz="24" w:space="0" w:color="auto"/>
            </w:tcBorders>
            <w:noWrap/>
            <w:vAlign w:val="bottom"/>
            <w:hideMark/>
          </w:tcPr>
          <w:p w14:paraId="6A81B88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0E0355BD" w14:textId="77777777" w:rsidTr="0036552E">
        <w:trPr>
          <w:gridAfter w:val="6"/>
          <w:wAfter w:w="1028" w:type="dxa"/>
          <w:trHeight w:val="263"/>
        </w:trPr>
        <w:tc>
          <w:tcPr>
            <w:tcW w:w="4742" w:type="dxa"/>
            <w:gridSpan w:val="2"/>
            <w:tcBorders>
              <w:top w:val="single" w:sz="6" w:space="0" w:color="auto"/>
              <w:left w:val="thinThickLargeGap" w:sz="24" w:space="0" w:color="auto"/>
              <w:bottom w:val="single" w:sz="6" w:space="0" w:color="auto"/>
              <w:right w:val="single" w:sz="6" w:space="0" w:color="auto"/>
            </w:tcBorders>
            <w:noWrap/>
            <w:vAlign w:val="center"/>
          </w:tcPr>
          <w:p w14:paraId="7736399A" w14:textId="77777777" w:rsidR="00096EBA" w:rsidRPr="00085FBA" w:rsidRDefault="00096EBA" w:rsidP="0036552E">
            <w:pPr>
              <w:autoSpaceDN w:val="0"/>
              <w:jc w:val="center"/>
              <w:rPr>
                <w:rFonts w:ascii="Arial" w:hAnsi="Arial" w:cs="Arial"/>
                <w:b/>
                <w:bCs/>
              </w:rPr>
            </w:pPr>
          </w:p>
        </w:tc>
        <w:tc>
          <w:tcPr>
            <w:tcW w:w="573" w:type="dxa"/>
            <w:tcBorders>
              <w:top w:val="single" w:sz="6" w:space="0" w:color="auto"/>
              <w:left w:val="single" w:sz="6" w:space="0" w:color="auto"/>
              <w:bottom w:val="single" w:sz="6" w:space="0" w:color="auto"/>
              <w:right w:val="single" w:sz="6" w:space="0" w:color="auto"/>
            </w:tcBorders>
            <w:noWrap/>
            <w:vAlign w:val="bottom"/>
          </w:tcPr>
          <w:p w14:paraId="764CB763"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78244746"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22CF4171" w14:textId="77777777" w:rsidR="00096EBA" w:rsidRPr="00085FBA" w:rsidRDefault="00096EBA" w:rsidP="0036552E">
            <w:pPr>
              <w:autoSpaceDN w:val="0"/>
              <w:jc w:val="center"/>
              <w:rPr>
                <w:rFonts w:ascii="Arial" w:hAnsi="Arial" w:cs="Arial"/>
                <w:b/>
                <w:bCs/>
              </w:rPr>
            </w:pPr>
          </w:p>
        </w:tc>
        <w:tc>
          <w:tcPr>
            <w:tcW w:w="567" w:type="dxa"/>
            <w:gridSpan w:val="2"/>
            <w:tcBorders>
              <w:top w:val="single" w:sz="6" w:space="0" w:color="auto"/>
              <w:left w:val="single" w:sz="6" w:space="0" w:color="auto"/>
              <w:bottom w:val="single" w:sz="6" w:space="0" w:color="auto"/>
              <w:right w:val="single" w:sz="6" w:space="0" w:color="auto"/>
            </w:tcBorders>
            <w:noWrap/>
            <w:vAlign w:val="bottom"/>
          </w:tcPr>
          <w:p w14:paraId="040E4D05"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33AD5870" w14:textId="77777777" w:rsidR="00096EBA" w:rsidRPr="00085FBA" w:rsidRDefault="00096EBA" w:rsidP="0036552E">
            <w:pPr>
              <w:autoSpaceDN w:val="0"/>
              <w:jc w:val="center"/>
              <w:rPr>
                <w:rFonts w:ascii="Arial" w:hAnsi="Arial" w:cs="Arial"/>
                <w:b/>
                <w:bCs/>
              </w:rPr>
            </w:pPr>
          </w:p>
        </w:tc>
        <w:tc>
          <w:tcPr>
            <w:tcW w:w="567" w:type="dxa"/>
            <w:tcBorders>
              <w:top w:val="single" w:sz="6" w:space="0" w:color="auto"/>
              <w:left w:val="single" w:sz="6" w:space="0" w:color="auto"/>
              <w:bottom w:val="single" w:sz="6" w:space="0" w:color="auto"/>
              <w:right w:val="thickThinLargeGap" w:sz="24" w:space="0" w:color="auto"/>
            </w:tcBorders>
            <w:noWrap/>
            <w:vAlign w:val="bottom"/>
          </w:tcPr>
          <w:p w14:paraId="1C268D31" w14:textId="77777777" w:rsidR="00096EBA" w:rsidRPr="00085FBA" w:rsidRDefault="00096EBA" w:rsidP="0036552E">
            <w:pPr>
              <w:autoSpaceDN w:val="0"/>
              <w:jc w:val="center"/>
              <w:rPr>
                <w:rFonts w:ascii="Arial" w:hAnsi="Arial" w:cs="Arial"/>
                <w:b/>
                <w:bCs/>
              </w:rPr>
            </w:pPr>
          </w:p>
        </w:tc>
      </w:tr>
      <w:tr w:rsidR="00096EBA" w:rsidRPr="00085FBA" w14:paraId="08919B58" w14:textId="77777777" w:rsidTr="0036552E">
        <w:trPr>
          <w:gridAfter w:val="6"/>
          <w:wAfter w:w="1028" w:type="dxa"/>
          <w:trHeight w:val="252"/>
        </w:trPr>
        <w:tc>
          <w:tcPr>
            <w:tcW w:w="4742" w:type="dxa"/>
            <w:gridSpan w:val="2"/>
            <w:tcBorders>
              <w:top w:val="single" w:sz="6" w:space="0" w:color="auto"/>
              <w:left w:val="thinThickLargeGap" w:sz="24" w:space="0" w:color="auto"/>
              <w:bottom w:val="single" w:sz="6" w:space="0" w:color="auto"/>
              <w:right w:val="single" w:sz="6" w:space="0" w:color="auto"/>
            </w:tcBorders>
            <w:noWrap/>
            <w:vAlign w:val="center"/>
          </w:tcPr>
          <w:p w14:paraId="30FCEB55" w14:textId="77777777" w:rsidR="00096EBA" w:rsidRPr="00085FBA" w:rsidRDefault="00096EBA" w:rsidP="0036552E">
            <w:pPr>
              <w:autoSpaceDN w:val="0"/>
              <w:jc w:val="center"/>
              <w:rPr>
                <w:rFonts w:ascii="Arial" w:hAnsi="Arial" w:cs="Arial"/>
                <w:b/>
                <w:bCs/>
              </w:rPr>
            </w:pPr>
          </w:p>
        </w:tc>
        <w:tc>
          <w:tcPr>
            <w:tcW w:w="573" w:type="dxa"/>
            <w:tcBorders>
              <w:top w:val="single" w:sz="6" w:space="0" w:color="auto"/>
              <w:left w:val="single" w:sz="6" w:space="0" w:color="auto"/>
              <w:bottom w:val="single" w:sz="6" w:space="0" w:color="auto"/>
              <w:right w:val="single" w:sz="6" w:space="0" w:color="auto"/>
            </w:tcBorders>
            <w:noWrap/>
            <w:vAlign w:val="bottom"/>
          </w:tcPr>
          <w:p w14:paraId="71DCF424"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448F083B"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3E3BA2B7" w14:textId="77777777" w:rsidR="00096EBA" w:rsidRPr="00085FBA" w:rsidRDefault="00096EBA" w:rsidP="0036552E">
            <w:pPr>
              <w:autoSpaceDN w:val="0"/>
              <w:jc w:val="both"/>
              <w:rPr>
                <w:rFonts w:ascii="Arial" w:hAnsi="Arial" w:cs="Arial"/>
                <w:b/>
                <w:bCs/>
              </w:rPr>
            </w:pPr>
          </w:p>
        </w:tc>
        <w:tc>
          <w:tcPr>
            <w:tcW w:w="567" w:type="dxa"/>
            <w:gridSpan w:val="2"/>
            <w:tcBorders>
              <w:top w:val="single" w:sz="6" w:space="0" w:color="auto"/>
              <w:left w:val="single" w:sz="6" w:space="0" w:color="auto"/>
              <w:bottom w:val="single" w:sz="6" w:space="0" w:color="auto"/>
              <w:right w:val="single" w:sz="6" w:space="0" w:color="auto"/>
            </w:tcBorders>
            <w:noWrap/>
            <w:vAlign w:val="bottom"/>
          </w:tcPr>
          <w:p w14:paraId="10DE13CF"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32AAB10F"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thickThinLargeGap" w:sz="24" w:space="0" w:color="auto"/>
            </w:tcBorders>
            <w:noWrap/>
            <w:vAlign w:val="bottom"/>
          </w:tcPr>
          <w:p w14:paraId="59576384" w14:textId="77777777" w:rsidR="00096EBA" w:rsidRPr="00085FBA" w:rsidRDefault="00096EBA" w:rsidP="0036552E">
            <w:pPr>
              <w:autoSpaceDN w:val="0"/>
              <w:jc w:val="both"/>
              <w:rPr>
                <w:rFonts w:ascii="Arial" w:hAnsi="Arial" w:cs="Arial"/>
                <w:b/>
                <w:bCs/>
              </w:rPr>
            </w:pPr>
          </w:p>
        </w:tc>
      </w:tr>
      <w:tr w:rsidR="00096EBA" w:rsidRPr="00085FBA" w14:paraId="1A70A939" w14:textId="77777777" w:rsidTr="0036552E">
        <w:trPr>
          <w:gridAfter w:val="6"/>
          <w:wAfter w:w="1028" w:type="dxa"/>
          <w:trHeight w:val="252"/>
        </w:trPr>
        <w:tc>
          <w:tcPr>
            <w:tcW w:w="4742" w:type="dxa"/>
            <w:gridSpan w:val="2"/>
            <w:tcBorders>
              <w:top w:val="single" w:sz="6" w:space="0" w:color="auto"/>
              <w:left w:val="thinThickLargeGap" w:sz="24" w:space="0" w:color="auto"/>
              <w:bottom w:val="single" w:sz="6" w:space="0" w:color="auto"/>
              <w:right w:val="single" w:sz="6" w:space="0" w:color="auto"/>
            </w:tcBorders>
            <w:noWrap/>
            <w:vAlign w:val="center"/>
          </w:tcPr>
          <w:p w14:paraId="55013105" w14:textId="77777777" w:rsidR="00096EBA" w:rsidRPr="00085FBA" w:rsidRDefault="00096EBA" w:rsidP="0036552E">
            <w:pPr>
              <w:autoSpaceDN w:val="0"/>
              <w:ind w:left="-1377" w:hanging="142"/>
              <w:jc w:val="center"/>
              <w:rPr>
                <w:rFonts w:ascii="Arial" w:hAnsi="Arial" w:cs="Arial"/>
                <w:b/>
                <w:bCs/>
              </w:rPr>
            </w:pPr>
          </w:p>
        </w:tc>
        <w:tc>
          <w:tcPr>
            <w:tcW w:w="573" w:type="dxa"/>
            <w:tcBorders>
              <w:top w:val="single" w:sz="6" w:space="0" w:color="auto"/>
              <w:left w:val="single" w:sz="6" w:space="0" w:color="auto"/>
              <w:bottom w:val="single" w:sz="6" w:space="0" w:color="auto"/>
              <w:right w:val="single" w:sz="6" w:space="0" w:color="auto"/>
            </w:tcBorders>
            <w:noWrap/>
            <w:vAlign w:val="bottom"/>
          </w:tcPr>
          <w:p w14:paraId="29C2738B"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23D77676"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1BE853FA" w14:textId="77777777" w:rsidR="00096EBA" w:rsidRPr="00085FBA" w:rsidRDefault="00096EBA" w:rsidP="0036552E">
            <w:pPr>
              <w:autoSpaceDN w:val="0"/>
              <w:jc w:val="both"/>
              <w:rPr>
                <w:rFonts w:ascii="Arial" w:hAnsi="Arial" w:cs="Arial"/>
                <w:b/>
                <w:bCs/>
              </w:rPr>
            </w:pPr>
          </w:p>
        </w:tc>
        <w:tc>
          <w:tcPr>
            <w:tcW w:w="567" w:type="dxa"/>
            <w:gridSpan w:val="2"/>
            <w:tcBorders>
              <w:top w:val="single" w:sz="6" w:space="0" w:color="auto"/>
              <w:left w:val="single" w:sz="6" w:space="0" w:color="auto"/>
              <w:bottom w:val="single" w:sz="6" w:space="0" w:color="auto"/>
              <w:right w:val="single" w:sz="6" w:space="0" w:color="auto"/>
            </w:tcBorders>
            <w:noWrap/>
            <w:vAlign w:val="bottom"/>
          </w:tcPr>
          <w:p w14:paraId="3AEA5FC2"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4C686952"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thickThinLargeGap" w:sz="24" w:space="0" w:color="auto"/>
            </w:tcBorders>
            <w:noWrap/>
            <w:vAlign w:val="bottom"/>
          </w:tcPr>
          <w:p w14:paraId="5C9D5271" w14:textId="77777777" w:rsidR="00096EBA" w:rsidRPr="00085FBA" w:rsidRDefault="00096EBA" w:rsidP="0036552E">
            <w:pPr>
              <w:autoSpaceDN w:val="0"/>
              <w:jc w:val="both"/>
              <w:rPr>
                <w:rFonts w:ascii="Arial" w:hAnsi="Arial" w:cs="Arial"/>
                <w:b/>
                <w:bCs/>
              </w:rPr>
            </w:pPr>
          </w:p>
        </w:tc>
      </w:tr>
      <w:tr w:rsidR="00096EBA" w:rsidRPr="00085FBA" w14:paraId="5C95487A" w14:textId="77777777" w:rsidTr="0036552E">
        <w:trPr>
          <w:gridAfter w:val="6"/>
          <w:wAfter w:w="1028" w:type="dxa"/>
          <w:trHeight w:val="252"/>
        </w:trPr>
        <w:tc>
          <w:tcPr>
            <w:tcW w:w="4742" w:type="dxa"/>
            <w:gridSpan w:val="2"/>
            <w:tcBorders>
              <w:top w:val="single" w:sz="6" w:space="0" w:color="auto"/>
              <w:left w:val="thinThickLargeGap" w:sz="24" w:space="0" w:color="auto"/>
              <w:bottom w:val="single" w:sz="6" w:space="0" w:color="auto"/>
              <w:right w:val="single" w:sz="6" w:space="0" w:color="auto"/>
            </w:tcBorders>
            <w:shd w:val="clear" w:color="auto" w:fill="BFBFBF"/>
            <w:noWrap/>
            <w:vAlign w:val="center"/>
            <w:hideMark/>
          </w:tcPr>
          <w:p w14:paraId="6F189FF5" w14:textId="77777777" w:rsidR="00096EBA" w:rsidRPr="00085FBA" w:rsidRDefault="00096EBA" w:rsidP="0036552E">
            <w:pPr>
              <w:tabs>
                <w:tab w:val="left" w:pos="-8"/>
              </w:tabs>
              <w:autoSpaceDN w:val="0"/>
              <w:ind w:left="134" w:hanging="142"/>
              <w:jc w:val="both"/>
              <w:rPr>
                <w:rFonts w:ascii="Arial" w:hAnsi="Arial" w:cs="Arial"/>
                <w:b/>
                <w:bCs/>
              </w:rPr>
            </w:pPr>
            <w:r w:rsidRPr="00085FBA">
              <w:rPr>
                <w:rFonts w:ascii="Arial" w:hAnsi="Arial" w:cs="Arial"/>
                <w:b/>
                <w:bCs/>
              </w:rPr>
              <w:t xml:space="preserve">Supervisó por parte del “PROVEEDOR” </w:t>
            </w:r>
          </w:p>
        </w:tc>
        <w:tc>
          <w:tcPr>
            <w:tcW w:w="573" w:type="dxa"/>
            <w:tcBorders>
              <w:top w:val="single" w:sz="6" w:space="0" w:color="auto"/>
              <w:left w:val="single" w:sz="6" w:space="0" w:color="auto"/>
              <w:bottom w:val="single" w:sz="6" w:space="0" w:color="auto"/>
              <w:right w:val="single" w:sz="6" w:space="0" w:color="auto"/>
            </w:tcBorders>
            <w:noWrap/>
            <w:vAlign w:val="bottom"/>
          </w:tcPr>
          <w:p w14:paraId="1EBD794F"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65E3968D"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67138AAB" w14:textId="77777777" w:rsidR="00096EBA" w:rsidRPr="00085FBA" w:rsidRDefault="00096EBA" w:rsidP="0036552E">
            <w:pPr>
              <w:autoSpaceDN w:val="0"/>
              <w:jc w:val="both"/>
              <w:rPr>
                <w:rFonts w:ascii="Arial" w:hAnsi="Arial" w:cs="Arial"/>
                <w:b/>
                <w:bCs/>
              </w:rPr>
            </w:pPr>
          </w:p>
        </w:tc>
        <w:tc>
          <w:tcPr>
            <w:tcW w:w="567" w:type="dxa"/>
            <w:gridSpan w:val="2"/>
            <w:tcBorders>
              <w:top w:val="single" w:sz="6" w:space="0" w:color="auto"/>
              <w:left w:val="single" w:sz="6" w:space="0" w:color="auto"/>
              <w:bottom w:val="single" w:sz="6" w:space="0" w:color="auto"/>
              <w:right w:val="single" w:sz="6" w:space="0" w:color="auto"/>
            </w:tcBorders>
            <w:noWrap/>
            <w:vAlign w:val="bottom"/>
          </w:tcPr>
          <w:p w14:paraId="73BBAE17"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noWrap/>
            <w:vAlign w:val="bottom"/>
          </w:tcPr>
          <w:p w14:paraId="02129EBF"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thickThinLargeGap" w:sz="24" w:space="0" w:color="auto"/>
            </w:tcBorders>
            <w:noWrap/>
            <w:vAlign w:val="bottom"/>
          </w:tcPr>
          <w:p w14:paraId="1F60B891" w14:textId="77777777" w:rsidR="00096EBA" w:rsidRPr="00085FBA" w:rsidRDefault="00096EBA" w:rsidP="0036552E">
            <w:pPr>
              <w:autoSpaceDN w:val="0"/>
              <w:jc w:val="both"/>
              <w:rPr>
                <w:rFonts w:ascii="Arial" w:hAnsi="Arial" w:cs="Arial"/>
                <w:b/>
                <w:bCs/>
              </w:rPr>
            </w:pPr>
          </w:p>
        </w:tc>
      </w:tr>
      <w:tr w:rsidR="00096EBA" w:rsidRPr="00085FBA" w14:paraId="2EBADDF3" w14:textId="77777777" w:rsidTr="0036552E">
        <w:trPr>
          <w:gridAfter w:val="6"/>
          <w:wAfter w:w="1028" w:type="dxa"/>
          <w:trHeight w:val="252"/>
        </w:trPr>
        <w:tc>
          <w:tcPr>
            <w:tcW w:w="4742" w:type="dxa"/>
            <w:gridSpan w:val="2"/>
            <w:tcBorders>
              <w:top w:val="single" w:sz="6" w:space="0" w:color="auto"/>
              <w:left w:val="thinThickLargeGap" w:sz="24" w:space="0" w:color="auto"/>
              <w:bottom w:val="single" w:sz="6" w:space="0" w:color="auto"/>
              <w:right w:val="single" w:sz="6" w:space="0" w:color="auto"/>
            </w:tcBorders>
            <w:shd w:val="clear" w:color="auto" w:fill="BFBFBF"/>
            <w:noWrap/>
            <w:vAlign w:val="center"/>
            <w:hideMark/>
          </w:tcPr>
          <w:p w14:paraId="660A4AD5" w14:textId="77777777" w:rsidR="00096EBA" w:rsidRPr="00085FBA" w:rsidRDefault="00096EBA" w:rsidP="0036552E">
            <w:pPr>
              <w:autoSpaceDN w:val="0"/>
              <w:jc w:val="both"/>
              <w:rPr>
                <w:rFonts w:ascii="Arial" w:hAnsi="Arial" w:cs="Arial"/>
                <w:b/>
                <w:bCs/>
              </w:rPr>
            </w:pPr>
            <w:r w:rsidRPr="00085FBA">
              <w:rPr>
                <w:rFonts w:ascii="Arial" w:hAnsi="Arial" w:cs="Arial"/>
                <w:b/>
                <w:bCs/>
              </w:rPr>
              <w:t>Verificó por parte del Instituto Nacional Electoral</w:t>
            </w:r>
          </w:p>
        </w:tc>
        <w:tc>
          <w:tcPr>
            <w:tcW w:w="573" w:type="dxa"/>
            <w:tcBorders>
              <w:top w:val="single" w:sz="6" w:space="0" w:color="auto"/>
              <w:left w:val="single" w:sz="6" w:space="0" w:color="auto"/>
              <w:bottom w:val="single" w:sz="6" w:space="0" w:color="auto"/>
              <w:right w:val="single" w:sz="6" w:space="0" w:color="auto"/>
            </w:tcBorders>
            <w:shd w:val="clear" w:color="auto" w:fill="FFFFFF"/>
            <w:noWrap/>
            <w:vAlign w:val="bottom"/>
          </w:tcPr>
          <w:p w14:paraId="33E5B767"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bottom"/>
          </w:tcPr>
          <w:p w14:paraId="0EB9C516"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bottom"/>
          </w:tcPr>
          <w:p w14:paraId="07CA883B" w14:textId="77777777" w:rsidR="00096EBA" w:rsidRPr="00085FBA" w:rsidRDefault="00096EBA" w:rsidP="0036552E">
            <w:pPr>
              <w:autoSpaceDN w:val="0"/>
              <w:jc w:val="both"/>
              <w:rPr>
                <w:rFonts w:ascii="Arial" w:hAnsi="Arial" w:cs="Arial"/>
                <w:b/>
                <w:bCs/>
              </w:rPr>
            </w:pPr>
          </w:p>
        </w:tc>
        <w:tc>
          <w:tcPr>
            <w:tcW w:w="567" w:type="dxa"/>
            <w:gridSpan w:val="2"/>
            <w:tcBorders>
              <w:top w:val="single" w:sz="6" w:space="0" w:color="auto"/>
              <w:left w:val="single" w:sz="6" w:space="0" w:color="auto"/>
              <w:bottom w:val="single" w:sz="6" w:space="0" w:color="auto"/>
              <w:right w:val="single" w:sz="6" w:space="0" w:color="auto"/>
            </w:tcBorders>
            <w:shd w:val="clear" w:color="auto" w:fill="FFFFFF"/>
            <w:noWrap/>
            <w:vAlign w:val="bottom"/>
          </w:tcPr>
          <w:p w14:paraId="7FD8EB7D"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single" w:sz="6" w:space="0" w:color="auto"/>
            </w:tcBorders>
            <w:shd w:val="clear" w:color="auto" w:fill="FFFFFF"/>
            <w:noWrap/>
            <w:vAlign w:val="bottom"/>
          </w:tcPr>
          <w:p w14:paraId="3FCF131F" w14:textId="77777777" w:rsidR="00096EBA" w:rsidRPr="00085FBA" w:rsidRDefault="00096EBA" w:rsidP="0036552E">
            <w:pPr>
              <w:autoSpaceDN w:val="0"/>
              <w:jc w:val="both"/>
              <w:rPr>
                <w:rFonts w:ascii="Arial" w:hAnsi="Arial" w:cs="Arial"/>
                <w:b/>
                <w:bCs/>
              </w:rPr>
            </w:pPr>
          </w:p>
        </w:tc>
        <w:tc>
          <w:tcPr>
            <w:tcW w:w="567" w:type="dxa"/>
            <w:tcBorders>
              <w:top w:val="single" w:sz="6" w:space="0" w:color="auto"/>
              <w:left w:val="single" w:sz="6" w:space="0" w:color="auto"/>
              <w:bottom w:val="single" w:sz="6" w:space="0" w:color="auto"/>
              <w:right w:val="thickThinLargeGap" w:sz="24" w:space="0" w:color="auto"/>
            </w:tcBorders>
            <w:shd w:val="clear" w:color="auto" w:fill="FFFFFF"/>
            <w:noWrap/>
            <w:vAlign w:val="bottom"/>
          </w:tcPr>
          <w:p w14:paraId="061D57B8" w14:textId="77777777" w:rsidR="00096EBA" w:rsidRPr="00085FBA" w:rsidRDefault="00096EBA" w:rsidP="0036552E">
            <w:pPr>
              <w:autoSpaceDN w:val="0"/>
              <w:jc w:val="both"/>
              <w:rPr>
                <w:rFonts w:ascii="Arial" w:hAnsi="Arial" w:cs="Arial"/>
                <w:b/>
                <w:bCs/>
              </w:rPr>
            </w:pPr>
          </w:p>
        </w:tc>
      </w:tr>
      <w:tr w:rsidR="00096EBA" w:rsidRPr="00085FBA" w14:paraId="52B6632D" w14:textId="77777777" w:rsidTr="0036552E">
        <w:trPr>
          <w:gridAfter w:val="6"/>
          <w:wAfter w:w="1028" w:type="dxa"/>
          <w:trHeight w:val="252"/>
        </w:trPr>
        <w:tc>
          <w:tcPr>
            <w:tcW w:w="8150" w:type="dxa"/>
            <w:gridSpan w:val="9"/>
            <w:tcBorders>
              <w:top w:val="single" w:sz="6" w:space="0" w:color="auto"/>
              <w:left w:val="thinThickLargeGap" w:sz="24" w:space="0" w:color="auto"/>
              <w:bottom w:val="single" w:sz="6" w:space="0" w:color="auto"/>
              <w:right w:val="thickThinLargeGap" w:sz="24" w:space="0" w:color="auto"/>
            </w:tcBorders>
            <w:noWrap/>
            <w:vAlign w:val="center"/>
            <w:hideMark/>
          </w:tcPr>
          <w:p w14:paraId="51E17E48" w14:textId="77777777" w:rsidR="00096EBA" w:rsidRPr="00085FBA" w:rsidRDefault="00096EBA" w:rsidP="0036552E">
            <w:pPr>
              <w:autoSpaceDN w:val="0"/>
              <w:jc w:val="both"/>
              <w:rPr>
                <w:rFonts w:ascii="Arial" w:hAnsi="Arial" w:cs="Arial"/>
                <w:b/>
                <w:bCs/>
              </w:rPr>
            </w:pPr>
            <w:r w:rsidRPr="00085FBA">
              <w:rPr>
                <w:rFonts w:ascii="Arial" w:hAnsi="Arial" w:cs="Arial"/>
                <w:b/>
                <w:bCs/>
              </w:rPr>
              <w:t>Observaciones</w:t>
            </w:r>
          </w:p>
        </w:tc>
      </w:tr>
      <w:tr w:rsidR="00096EBA" w:rsidRPr="00085FBA" w14:paraId="5088650A" w14:textId="77777777" w:rsidTr="0036552E">
        <w:trPr>
          <w:gridAfter w:val="6"/>
          <w:wAfter w:w="1028" w:type="dxa"/>
          <w:trHeight w:val="252"/>
        </w:trPr>
        <w:tc>
          <w:tcPr>
            <w:tcW w:w="8150" w:type="dxa"/>
            <w:gridSpan w:val="9"/>
            <w:tcBorders>
              <w:top w:val="single" w:sz="6" w:space="0" w:color="auto"/>
              <w:left w:val="thinThickLargeGap" w:sz="24" w:space="0" w:color="auto"/>
              <w:bottom w:val="single" w:sz="6" w:space="0" w:color="auto"/>
              <w:right w:val="thickThinLargeGap" w:sz="24" w:space="0" w:color="auto"/>
            </w:tcBorders>
            <w:noWrap/>
            <w:vAlign w:val="center"/>
          </w:tcPr>
          <w:p w14:paraId="3A079914" w14:textId="77777777" w:rsidR="00096EBA" w:rsidRPr="00085FBA" w:rsidRDefault="00096EBA" w:rsidP="0036552E">
            <w:pPr>
              <w:autoSpaceDN w:val="0"/>
              <w:jc w:val="both"/>
              <w:rPr>
                <w:rFonts w:ascii="Arial" w:hAnsi="Arial" w:cs="Arial"/>
                <w:b/>
                <w:bCs/>
              </w:rPr>
            </w:pPr>
          </w:p>
        </w:tc>
      </w:tr>
      <w:tr w:rsidR="00096EBA" w:rsidRPr="00085FBA" w14:paraId="5819E24D" w14:textId="77777777" w:rsidTr="0036552E">
        <w:trPr>
          <w:gridAfter w:val="6"/>
          <w:wAfter w:w="1028" w:type="dxa"/>
          <w:trHeight w:val="240"/>
        </w:trPr>
        <w:tc>
          <w:tcPr>
            <w:tcW w:w="8150" w:type="dxa"/>
            <w:gridSpan w:val="9"/>
            <w:tcBorders>
              <w:top w:val="single" w:sz="6" w:space="0" w:color="auto"/>
              <w:left w:val="thinThickLargeGap" w:sz="24" w:space="0" w:color="auto"/>
              <w:bottom w:val="single" w:sz="6" w:space="0" w:color="auto"/>
              <w:right w:val="thickThinLargeGap" w:sz="24" w:space="0" w:color="auto"/>
            </w:tcBorders>
            <w:noWrap/>
            <w:vAlign w:val="center"/>
          </w:tcPr>
          <w:p w14:paraId="1B990322" w14:textId="77777777" w:rsidR="00096EBA" w:rsidRPr="00085FBA" w:rsidRDefault="00096EBA" w:rsidP="0036552E">
            <w:pPr>
              <w:autoSpaceDN w:val="0"/>
              <w:jc w:val="center"/>
              <w:rPr>
                <w:rFonts w:ascii="Arial" w:hAnsi="Arial" w:cs="Arial"/>
                <w:b/>
                <w:bCs/>
              </w:rPr>
            </w:pPr>
          </w:p>
        </w:tc>
      </w:tr>
      <w:tr w:rsidR="00096EBA" w:rsidRPr="00085FBA" w14:paraId="7ADD4417" w14:textId="77777777" w:rsidTr="0036552E">
        <w:trPr>
          <w:gridAfter w:val="6"/>
          <w:wAfter w:w="1028" w:type="dxa"/>
          <w:trHeight w:val="240"/>
        </w:trPr>
        <w:tc>
          <w:tcPr>
            <w:tcW w:w="8150" w:type="dxa"/>
            <w:gridSpan w:val="9"/>
            <w:tcBorders>
              <w:top w:val="single" w:sz="6" w:space="0" w:color="auto"/>
              <w:left w:val="thinThickLargeGap" w:sz="24" w:space="0" w:color="auto"/>
              <w:bottom w:val="thinThickLargeGap" w:sz="24" w:space="0" w:color="auto"/>
              <w:right w:val="thickThinLargeGap" w:sz="24" w:space="0" w:color="auto"/>
            </w:tcBorders>
            <w:noWrap/>
            <w:vAlign w:val="center"/>
          </w:tcPr>
          <w:p w14:paraId="740B9197" w14:textId="77777777" w:rsidR="00096EBA" w:rsidRPr="00085FBA" w:rsidRDefault="00096EBA" w:rsidP="0036552E">
            <w:pPr>
              <w:autoSpaceDN w:val="0"/>
              <w:rPr>
                <w:rFonts w:ascii="Arial" w:hAnsi="Arial" w:cs="Arial"/>
                <w:b/>
                <w:bCs/>
              </w:rPr>
            </w:pPr>
          </w:p>
        </w:tc>
      </w:tr>
    </w:tbl>
    <w:p w14:paraId="158A1879" w14:textId="77777777" w:rsidR="00096EBA" w:rsidRPr="00085FBA" w:rsidRDefault="00096EBA" w:rsidP="00096EBA">
      <w:pPr>
        <w:jc w:val="center"/>
        <w:rPr>
          <w:rFonts w:ascii="Arial" w:hAnsi="Arial" w:cs="Arial"/>
          <w:b/>
          <w:u w:val="single"/>
        </w:rPr>
      </w:pPr>
    </w:p>
    <w:p w14:paraId="6DD9A602" w14:textId="77777777" w:rsidR="00096EBA" w:rsidRPr="00085FBA" w:rsidRDefault="00096EBA" w:rsidP="00096EBA">
      <w:pPr>
        <w:jc w:val="center"/>
        <w:rPr>
          <w:rFonts w:ascii="Arial" w:hAnsi="Arial" w:cs="Arial"/>
          <w:b/>
          <w:u w:val="single"/>
        </w:rPr>
      </w:pPr>
    </w:p>
    <w:p w14:paraId="3A94643C" w14:textId="77777777" w:rsidR="00096EBA" w:rsidRPr="00085FBA" w:rsidRDefault="00096EBA" w:rsidP="00096EBA">
      <w:pPr>
        <w:shd w:val="clear" w:color="auto" w:fill="D9D9D9"/>
        <w:jc w:val="center"/>
        <w:rPr>
          <w:rFonts w:ascii="Arial" w:hAnsi="Arial" w:cs="Arial"/>
          <w:b/>
          <w:u w:val="single"/>
        </w:rPr>
      </w:pPr>
      <w:r w:rsidRPr="00085FBA">
        <w:rPr>
          <w:rFonts w:ascii="Arial" w:hAnsi="Arial" w:cs="Arial"/>
          <w:b/>
          <w:u w:val="single"/>
        </w:rPr>
        <w:t>Apéndice G</w:t>
      </w:r>
    </w:p>
    <w:tbl>
      <w:tblPr>
        <w:tblW w:w="0" w:type="auto"/>
        <w:jc w:val="center"/>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CellMar>
          <w:left w:w="70" w:type="dxa"/>
          <w:right w:w="70" w:type="dxa"/>
        </w:tblCellMar>
        <w:tblLook w:val="04A0" w:firstRow="1" w:lastRow="0" w:firstColumn="1" w:lastColumn="0" w:noHBand="0" w:noVBand="1"/>
      </w:tblPr>
      <w:tblGrid>
        <w:gridCol w:w="1082"/>
        <w:gridCol w:w="2794"/>
        <w:gridCol w:w="861"/>
        <w:gridCol w:w="861"/>
        <w:gridCol w:w="860"/>
        <w:gridCol w:w="947"/>
        <w:gridCol w:w="860"/>
        <w:gridCol w:w="224"/>
        <w:gridCol w:w="224"/>
        <w:gridCol w:w="224"/>
        <w:gridCol w:w="140"/>
        <w:gridCol w:w="14"/>
        <w:gridCol w:w="146"/>
      </w:tblGrid>
      <w:tr w:rsidR="00096EBA" w:rsidRPr="00085FBA" w14:paraId="72121B33" w14:textId="77777777" w:rsidTr="0036552E">
        <w:trPr>
          <w:gridBefore w:val="1"/>
          <w:gridAfter w:val="1"/>
          <w:wBefore w:w="1166" w:type="dxa"/>
          <w:trHeight w:val="721"/>
          <w:jc w:val="center"/>
        </w:trPr>
        <w:tc>
          <w:tcPr>
            <w:tcW w:w="0" w:type="auto"/>
            <w:gridSpan w:val="11"/>
            <w:tcBorders>
              <w:top w:val="nil"/>
              <w:left w:val="nil"/>
              <w:bottom w:val="nil"/>
              <w:right w:val="nil"/>
            </w:tcBorders>
            <w:noWrap/>
            <w:vAlign w:val="center"/>
            <w:hideMark/>
          </w:tcPr>
          <w:p w14:paraId="69D630E1" w14:textId="77777777" w:rsidR="00096EBA" w:rsidRPr="00085FBA" w:rsidRDefault="00096EBA" w:rsidP="0036552E">
            <w:pPr>
              <w:autoSpaceDN w:val="0"/>
              <w:jc w:val="center"/>
              <w:rPr>
                <w:rFonts w:ascii="Arial" w:hAnsi="Arial" w:cs="Arial"/>
                <w:b/>
                <w:bCs/>
              </w:rPr>
            </w:pPr>
            <w:r w:rsidRPr="00085FBA">
              <w:rPr>
                <w:rFonts w:ascii="Arial" w:hAnsi="Arial" w:cs="Arial"/>
                <w:b/>
                <w:bCs/>
              </w:rPr>
              <w:t>Formato 2. Cédula de registro diario de temperatura de alimentos preparados</w:t>
            </w:r>
          </w:p>
          <w:p w14:paraId="591E14D5" w14:textId="77777777" w:rsidR="00096EBA" w:rsidRPr="00085FBA" w:rsidRDefault="00096EBA" w:rsidP="0036552E">
            <w:pPr>
              <w:autoSpaceDN w:val="0"/>
              <w:jc w:val="center"/>
              <w:rPr>
                <w:rFonts w:ascii="Arial" w:hAnsi="Arial" w:cs="Arial"/>
                <w:b/>
                <w:bCs/>
              </w:rPr>
            </w:pPr>
            <w:r w:rsidRPr="00085FBA">
              <w:rPr>
                <w:rFonts w:ascii="Arial" w:hAnsi="Arial" w:cs="Arial"/>
                <w:b/>
                <w:bCs/>
              </w:rPr>
              <w:t>(Barra de ensaladas frío)</w:t>
            </w:r>
          </w:p>
        </w:tc>
      </w:tr>
      <w:tr w:rsidR="00096EBA" w:rsidRPr="00085FBA" w14:paraId="189DF856" w14:textId="77777777" w:rsidTr="0036552E">
        <w:trPr>
          <w:gridBefore w:val="1"/>
          <w:gridAfter w:val="1"/>
          <w:wBefore w:w="1166" w:type="dxa"/>
          <w:trHeight w:val="330"/>
          <w:jc w:val="center"/>
        </w:trPr>
        <w:tc>
          <w:tcPr>
            <w:tcW w:w="0" w:type="auto"/>
            <w:gridSpan w:val="2"/>
            <w:tcBorders>
              <w:top w:val="nil"/>
              <w:left w:val="nil"/>
              <w:bottom w:val="nil"/>
              <w:right w:val="nil"/>
            </w:tcBorders>
            <w:noWrap/>
            <w:vAlign w:val="center"/>
          </w:tcPr>
          <w:p w14:paraId="3BAA5BFA" w14:textId="77777777" w:rsidR="00096EBA" w:rsidRPr="00085FBA" w:rsidRDefault="00096EBA" w:rsidP="0036552E">
            <w:pPr>
              <w:autoSpaceDN w:val="0"/>
              <w:jc w:val="center"/>
              <w:rPr>
                <w:rFonts w:ascii="Arial" w:hAnsi="Arial" w:cs="Arial"/>
              </w:rPr>
            </w:pPr>
            <w:r w:rsidRPr="00085FBA">
              <w:rPr>
                <w:rFonts w:ascii="Arial" w:hAnsi="Arial" w:cs="Arial"/>
                <w:b/>
                <w:u w:val="single"/>
              </w:rPr>
              <w:t>Ejemplo</w:t>
            </w:r>
          </w:p>
        </w:tc>
        <w:tc>
          <w:tcPr>
            <w:tcW w:w="0" w:type="auto"/>
            <w:tcBorders>
              <w:top w:val="nil"/>
              <w:left w:val="nil"/>
              <w:bottom w:val="nil"/>
              <w:right w:val="nil"/>
            </w:tcBorders>
            <w:noWrap/>
            <w:vAlign w:val="bottom"/>
          </w:tcPr>
          <w:p w14:paraId="119767C1" w14:textId="77777777" w:rsidR="00096EBA" w:rsidRPr="00085FBA" w:rsidRDefault="00096EBA" w:rsidP="0036552E">
            <w:pPr>
              <w:autoSpaceDN w:val="0"/>
              <w:jc w:val="center"/>
              <w:rPr>
                <w:rFonts w:ascii="Arial" w:hAnsi="Arial" w:cs="Arial"/>
              </w:rPr>
            </w:pPr>
          </w:p>
        </w:tc>
        <w:tc>
          <w:tcPr>
            <w:tcW w:w="0" w:type="auto"/>
            <w:tcBorders>
              <w:top w:val="nil"/>
              <w:left w:val="nil"/>
              <w:bottom w:val="nil"/>
              <w:right w:val="nil"/>
            </w:tcBorders>
            <w:noWrap/>
            <w:vAlign w:val="bottom"/>
          </w:tcPr>
          <w:p w14:paraId="78741A19" w14:textId="77777777" w:rsidR="00096EBA" w:rsidRPr="00085FBA" w:rsidRDefault="00096EBA" w:rsidP="0036552E">
            <w:pPr>
              <w:autoSpaceDN w:val="0"/>
              <w:jc w:val="center"/>
              <w:rPr>
                <w:rFonts w:ascii="Arial" w:hAnsi="Arial" w:cs="Arial"/>
              </w:rPr>
            </w:pPr>
          </w:p>
        </w:tc>
        <w:tc>
          <w:tcPr>
            <w:tcW w:w="0" w:type="auto"/>
            <w:tcBorders>
              <w:top w:val="nil"/>
              <w:left w:val="nil"/>
              <w:bottom w:val="nil"/>
              <w:right w:val="nil"/>
            </w:tcBorders>
            <w:noWrap/>
            <w:vAlign w:val="bottom"/>
          </w:tcPr>
          <w:p w14:paraId="191A19C2" w14:textId="7A2616EB" w:rsidR="00096EBA" w:rsidRPr="00085FBA" w:rsidRDefault="00096EBA" w:rsidP="0036552E">
            <w:pPr>
              <w:autoSpaceDN w:val="0"/>
              <w:rPr>
                <w:rFonts w:ascii="Arial" w:hAnsi="Arial" w:cs="Arial"/>
              </w:rPr>
            </w:pPr>
            <w:r w:rsidRPr="00085FBA">
              <w:rPr>
                <w:rFonts w:ascii="Arial" w:hAnsi="Arial" w:cs="Arial"/>
                <w:noProof/>
                <w:lang w:eastAsia="es-MX"/>
              </w:rPr>
              <mc:AlternateContent>
                <mc:Choice Requires="wps">
                  <w:drawing>
                    <wp:anchor distT="4294967293" distB="4294967293" distL="114300" distR="114300" simplePos="0" relativeHeight="251665920" behindDoc="0" locked="0" layoutInCell="1" allowOverlap="1" wp14:anchorId="27ECF6C6" wp14:editId="6CE07645">
                      <wp:simplePos x="0" y="0"/>
                      <wp:positionH relativeFrom="column">
                        <wp:posOffset>448310</wp:posOffset>
                      </wp:positionH>
                      <wp:positionV relativeFrom="paragraph">
                        <wp:posOffset>168274</wp:posOffset>
                      </wp:positionV>
                      <wp:extent cx="914400" cy="0"/>
                      <wp:effectExtent l="0" t="0" r="19050" b="19050"/>
                      <wp:wrapNone/>
                      <wp:docPr id="9" name="Conector recto de flecha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BCE7BFD" id="Conector recto de flecha 9" o:spid="_x0000_s1026" type="#_x0000_t32" style="position:absolute;margin-left:35.3pt;margin-top:13.25pt;width:1in;height:0;z-index:2516659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" strokeweight="1pt">
                      <v:shadow color="#7f7f7f" opacity=".5" offset="1pt"/>
                    </v:shape>
                  </w:pict>
                </mc:Fallback>
              </mc:AlternateContent>
            </w:r>
            <w:r w:rsidRPr="00085FBA">
              <w:rPr>
                <w:rFonts w:ascii="Arial" w:hAnsi="Arial" w:cs="Arial"/>
                <w:b/>
                <w:bCs/>
              </w:rPr>
              <w:t>Fecha</w:t>
            </w:r>
          </w:p>
        </w:tc>
        <w:tc>
          <w:tcPr>
            <w:tcW w:w="0" w:type="auto"/>
            <w:tcBorders>
              <w:top w:val="nil"/>
              <w:left w:val="nil"/>
              <w:bottom w:val="nil"/>
              <w:right w:val="nil"/>
            </w:tcBorders>
            <w:noWrap/>
            <w:vAlign w:val="bottom"/>
          </w:tcPr>
          <w:p w14:paraId="195AF7E1" w14:textId="77777777" w:rsidR="00096EBA" w:rsidRPr="00085FBA" w:rsidRDefault="00096EBA" w:rsidP="0036552E">
            <w:pPr>
              <w:autoSpaceDN w:val="0"/>
              <w:jc w:val="center"/>
              <w:rPr>
                <w:rFonts w:ascii="Arial" w:hAnsi="Arial" w:cs="Arial"/>
                <w:b/>
                <w:bCs/>
              </w:rPr>
            </w:pPr>
          </w:p>
        </w:tc>
        <w:tc>
          <w:tcPr>
            <w:tcW w:w="0" w:type="auto"/>
            <w:tcBorders>
              <w:top w:val="nil"/>
              <w:left w:val="nil"/>
              <w:bottom w:val="nil"/>
              <w:right w:val="nil"/>
            </w:tcBorders>
            <w:noWrap/>
            <w:vAlign w:val="bottom"/>
          </w:tcPr>
          <w:p w14:paraId="51E42264" w14:textId="77777777" w:rsidR="00096EBA" w:rsidRPr="00085FBA" w:rsidRDefault="00096EBA" w:rsidP="0036552E">
            <w:pPr>
              <w:autoSpaceDN w:val="0"/>
              <w:jc w:val="center"/>
              <w:rPr>
                <w:rFonts w:ascii="Arial" w:hAnsi="Arial" w:cs="Arial"/>
              </w:rPr>
            </w:pPr>
          </w:p>
        </w:tc>
        <w:tc>
          <w:tcPr>
            <w:tcW w:w="0" w:type="auto"/>
            <w:gridSpan w:val="2"/>
            <w:tcBorders>
              <w:top w:val="nil"/>
              <w:left w:val="nil"/>
              <w:bottom w:val="nil"/>
              <w:right w:val="nil"/>
            </w:tcBorders>
            <w:noWrap/>
            <w:vAlign w:val="bottom"/>
          </w:tcPr>
          <w:p w14:paraId="38084440" w14:textId="77777777" w:rsidR="00096EBA" w:rsidRPr="00085FBA" w:rsidRDefault="00096EBA" w:rsidP="0036552E">
            <w:pPr>
              <w:autoSpaceDN w:val="0"/>
              <w:jc w:val="center"/>
              <w:rPr>
                <w:rFonts w:ascii="Arial" w:hAnsi="Arial" w:cs="Arial"/>
              </w:rPr>
            </w:pPr>
          </w:p>
        </w:tc>
        <w:tc>
          <w:tcPr>
            <w:tcW w:w="0" w:type="auto"/>
            <w:gridSpan w:val="2"/>
            <w:tcBorders>
              <w:top w:val="nil"/>
              <w:left w:val="nil"/>
              <w:bottom w:val="nil"/>
              <w:right w:val="nil"/>
            </w:tcBorders>
            <w:noWrap/>
            <w:vAlign w:val="bottom"/>
          </w:tcPr>
          <w:p w14:paraId="302F10A3" w14:textId="77777777" w:rsidR="00096EBA" w:rsidRPr="00085FBA" w:rsidRDefault="00096EBA" w:rsidP="0036552E">
            <w:pPr>
              <w:autoSpaceDN w:val="0"/>
              <w:jc w:val="center"/>
              <w:rPr>
                <w:rFonts w:ascii="Arial" w:hAnsi="Arial" w:cs="Arial"/>
                <w:b/>
                <w:bCs/>
              </w:rPr>
            </w:pPr>
          </w:p>
        </w:tc>
      </w:tr>
      <w:tr w:rsidR="00096EBA" w:rsidRPr="00085FBA" w14:paraId="30DE9685" w14:textId="77777777" w:rsidTr="0036552E">
        <w:trPr>
          <w:gridBefore w:val="1"/>
          <w:wBefore w:w="1166" w:type="dxa"/>
          <w:trHeight w:val="330"/>
          <w:jc w:val="center"/>
        </w:trPr>
        <w:tc>
          <w:tcPr>
            <w:tcW w:w="0" w:type="auto"/>
            <w:gridSpan w:val="2"/>
            <w:tcBorders>
              <w:top w:val="nil"/>
              <w:left w:val="nil"/>
              <w:bottom w:val="double" w:sz="6" w:space="0" w:color="000000"/>
              <w:right w:val="nil"/>
            </w:tcBorders>
            <w:noWrap/>
            <w:vAlign w:val="center"/>
          </w:tcPr>
          <w:p w14:paraId="7F4CBAC7" w14:textId="77777777" w:rsidR="00096EBA" w:rsidRPr="00085FBA" w:rsidRDefault="00096EBA" w:rsidP="0036552E">
            <w:pPr>
              <w:autoSpaceDN w:val="0"/>
              <w:jc w:val="center"/>
              <w:rPr>
                <w:rFonts w:ascii="Arial" w:hAnsi="Arial" w:cs="Arial"/>
                <w:b/>
                <w:bCs/>
              </w:rPr>
            </w:pPr>
          </w:p>
        </w:tc>
        <w:tc>
          <w:tcPr>
            <w:tcW w:w="0" w:type="auto"/>
            <w:tcBorders>
              <w:top w:val="nil"/>
              <w:left w:val="nil"/>
              <w:bottom w:val="double" w:sz="6" w:space="0" w:color="000000"/>
              <w:right w:val="nil"/>
            </w:tcBorders>
            <w:noWrap/>
            <w:vAlign w:val="bottom"/>
          </w:tcPr>
          <w:p w14:paraId="3DA665B2" w14:textId="77777777" w:rsidR="00096EBA" w:rsidRPr="00085FBA" w:rsidRDefault="00096EBA" w:rsidP="0036552E">
            <w:pPr>
              <w:autoSpaceDN w:val="0"/>
              <w:jc w:val="both"/>
              <w:rPr>
                <w:rFonts w:ascii="Arial" w:hAnsi="Arial" w:cs="Arial"/>
                <w:b/>
                <w:bCs/>
              </w:rPr>
            </w:pPr>
          </w:p>
        </w:tc>
        <w:tc>
          <w:tcPr>
            <w:tcW w:w="0" w:type="auto"/>
            <w:tcBorders>
              <w:top w:val="nil"/>
              <w:left w:val="nil"/>
              <w:bottom w:val="double" w:sz="6" w:space="0" w:color="000000"/>
              <w:right w:val="nil"/>
            </w:tcBorders>
            <w:noWrap/>
            <w:vAlign w:val="bottom"/>
          </w:tcPr>
          <w:p w14:paraId="33982BD1" w14:textId="77777777" w:rsidR="00096EBA" w:rsidRPr="00085FBA" w:rsidRDefault="00096EBA" w:rsidP="0036552E">
            <w:pPr>
              <w:autoSpaceDN w:val="0"/>
              <w:jc w:val="both"/>
              <w:rPr>
                <w:rFonts w:ascii="Arial" w:hAnsi="Arial" w:cs="Arial"/>
                <w:b/>
                <w:bCs/>
              </w:rPr>
            </w:pPr>
          </w:p>
        </w:tc>
        <w:tc>
          <w:tcPr>
            <w:tcW w:w="0" w:type="auto"/>
            <w:tcBorders>
              <w:top w:val="nil"/>
              <w:left w:val="nil"/>
              <w:bottom w:val="double" w:sz="6" w:space="0" w:color="000000"/>
              <w:right w:val="nil"/>
            </w:tcBorders>
            <w:noWrap/>
            <w:vAlign w:val="bottom"/>
          </w:tcPr>
          <w:p w14:paraId="6FD5B5B5" w14:textId="77777777" w:rsidR="00096EBA" w:rsidRPr="00085FBA" w:rsidRDefault="00096EBA" w:rsidP="0036552E">
            <w:pPr>
              <w:autoSpaceDN w:val="0"/>
              <w:jc w:val="both"/>
              <w:rPr>
                <w:rFonts w:ascii="Arial" w:hAnsi="Arial" w:cs="Arial"/>
                <w:b/>
                <w:bCs/>
              </w:rPr>
            </w:pPr>
          </w:p>
        </w:tc>
        <w:tc>
          <w:tcPr>
            <w:tcW w:w="0" w:type="auto"/>
            <w:tcBorders>
              <w:top w:val="nil"/>
              <w:left w:val="nil"/>
              <w:bottom w:val="double" w:sz="6" w:space="0" w:color="000000"/>
              <w:right w:val="nil"/>
            </w:tcBorders>
            <w:noWrap/>
            <w:vAlign w:val="bottom"/>
          </w:tcPr>
          <w:p w14:paraId="74A8D736" w14:textId="77777777" w:rsidR="00096EBA" w:rsidRPr="00085FBA" w:rsidRDefault="00096EBA" w:rsidP="0036552E">
            <w:pPr>
              <w:autoSpaceDN w:val="0"/>
              <w:jc w:val="both"/>
              <w:rPr>
                <w:rFonts w:ascii="Arial" w:hAnsi="Arial" w:cs="Arial"/>
                <w:b/>
                <w:bCs/>
              </w:rPr>
            </w:pPr>
          </w:p>
        </w:tc>
        <w:tc>
          <w:tcPr>
            <w:tcW w:w="0" w:type="auto"/>
            <w:tcBorders>
              <w:top w:val="nil"/>
              <w:left w:val="nil"/>
              <w:bottom w:val="double" w:sz="6" w:space="0" w:color="000000"/>
              <w:right w:val="nil"/>
            </w:tcBorders>
            <w:noWrap/>
            <w:vAlign w:val="bottom"/>
          </w:tcPr>
          <w:p w14:paraId="0C553991" w14:textId="77777777" w:rsidR="00096EBA" w:rsidRPr="00085FBA" w:rsidRDefault="00096EBA" w:rsidP="0036552E">
            <w:pPr>
              <w:autoSpaceDN w:val="0"/>
              <w:jc w:val="both"/>
              <w:rPr>
                <w:rFonts w:ascii="Arial" w:hAnsi="Arial" w:cs="Arial"/>
                <w:b/>
                <w:bCs/>
              </w:rPr>
            </w:pPr>
          </w:p>
        </w:tc>
        <w:tc>
          <w:tcPr>
            <w:tcW w:w="0" w:type="auto"/>
            <w:tcBorders>
              <w:top w:val="nil"/>
              <w:left w:val="nil"/>
              <w:bottom w:val="nil"/>
              <w:right w:val="nil"/>
            </w:tcBorders>
            <w:noWrap/>
            <w:vAlign w:val="bottom"/>
          </w:tcPr>
          <w:p w14:paraId="3C8E2866" w14:textId="77777777" w:rsidR="00096EBA" w:rsidRPr="00085FBA" w:rsidRDefault="00096EBA" w:rsidP="0036552E">
            <w:pPr>
              <w:autoSpaceDN w:val="0"/>
              <w:jc w:val="both"/>
              <w:rPr>
                <w:rFonts w:ascii="Arial" w:hAnsi="Arial" w:cs="Arial"/>
                <w:b/>
                <w:bCs/>
              </w:rPr>
            </w:pPr>
          </w:p>
        </w:tc>
        <w:tc>
          <w:tcPr>
            <w:tcW w:w="0" w:type="auto"/>
            <w:tcBorders>
              <w:top w:val="nil"/>
              <w:left w:val="nil"/>
              <w:bottom w:val="nil"/>
              <w:right w:val="nil"/>
            </w:tcBorders>
            <w:noWrap/>
            <w:vAlign w:val="bottom"/>
          </w:tcPr>
          <w:p w14:paraId="34B097CA" w14:textId="77777777" w:rsidR="00096EBA" w:rsidRPr="00085FBA" w:rsidRDefault="00096EBA" w:rsidP="0036552E">
            <w:pPr>
              <w:autoSpaceDN w:val="0"/>
              <w:jc w:val="both"/>
              <w:rPr>
                <w:rFonts w:ascii="Arial" w:hAnsi="Arial" w:cs="Arial"/>
                <w:b/>
                <w:bCs/>
              </w:rPr>
            </w:pPr>
          </w:p>
        </w:tc>
        <w:tc>
          <w:tcPr>
            <w:tcW w:w="0" w:type="auto"/>
            <w:gridSpan w:val="2"/>
            <w:tcBorders>
              <w:top w:val="nil"/>
              <w:left w:val="nil"/>
              <w:bottom w:val="nil"/>
              <w:right w:val="nil"/>
            </w:tcBorders>
            <w:noWrap/>
            <w:vAlign w:val="bottom"/>
          </w:tcPr>
          <w:p w14:paraId="75BBE5D7" w14:textId="77777777" w:rsidR="00096EBA" w:rsidRPr="00085FBA" w:rsidRDefault="00096EBA" w:rsidP="0036552E">
            <w:pPr>
              <w:autoSpaceDN w:val="0"/>
              <w:jc w:val="both"/>
              <w:rPr>
                <w:rFonts w:ascii="Arial" w:hAnsi="Arial" w:cs="Arial"/>
                <w:b/>
                <w:bCs/>
              </w:rPr>
            </w:pPr>
          </w:p>
        </w:tc>
        <w:tc>
          <w:tcPr>
            <w:tcW w:w="0" w:type="auto"/>
            <w:tcBorders>
              <w:top w:val="nil"/>
              <w:left w:val="nil"/>
              <w:bottom w:val="nil"/>
              <w:right w:val="nil"/>
            </w:tcBorders>
            <w:noWrap/>
            <w:vAlign w:val="bottom"/>
          </w:tcPr>
          <w:p w14:paraId="446D518E" w14:textId="77777777" w:rsidR="00096EBA" w:rsidRPr="00085FBA" w:rsidRDefault="00096EBA" w:rsidP="0036552E">
            <w:pPr>
              <w:autoSpaceDN w:val="0"/>
              <w:jc w:val="both"/>
              <w:rPr>
                <w:rFonts w:ascii="Arial" w:hAnsi="Arial" w:cs="Arial"/>
                <w:b/>
                <w:bCs/>
              </w:rPr>
            </w:pPr>
          </w:p>
        </w:tc>
      </w:tr>
      <w:tr w:rsidR="00096EBA" w:rsidRPr="00085FBA" w14:paraId="6DC085A5" w14:textId="77777777" w:rsidTr="0036552E">
        <w:trPr>
          <w:gridAfter w:val="2"/>
          <w:trHeight w:val="345"/>
          <w:jc w:val="center"/>
        </w:trPr>
        <w:tc>
          <w:tcPr>
            <w:tcW w:w="8666" w:type="dxa"/>
            <w:gridSpan w:val="11"/>
            <w:tcBorders>
              <w:top w:val="thinThickLargeGap" w:sz="24" w:space="0" w:color="auto"/>
              <w:left w:val="thinThickLargeGap" w:sz="24" w:space="0" w:color="auto"/>
              <w:bottom w:val="single" w:sz="6" w:space="0" w:color="auto"/>
              <w:right w:val="thickThinLargeGap" w:sz="24" w:space="0" w:color="auto"/>
            </w:tcBorders>
            <w:shd w:val="clear" w:color="auto" w:fill="A6A6A6"/>
            <w:noWrap/>
            <w:vAlign w:val="center"/>
            <w:hideMark/>
          </w:tcPr>
          <w:p w14:paraId="66412F4D" w14:textId="77777777" w:rsidR="00096EBA" w:rsidRPr="00085FBA" w:rsidRDefault="00096EBA" w:rsidP="0036552E">
            <w:pPr>
              <w:autoSpaceDN w:val="0"/>
              <w:jc w:val="center"/>
              <w:rPr>
                <w:rFonts w:ascii="Arial" w:hAnsi="Arial" w:cs="Arial"/>
                <w:b/>
                <w:bCs/>
              </w:rPr>
            </w:pPr>
            <w:r w:rsidRPr="00085FBA">
              <w:rPr>
                <w:rFonts w:ascii="Arial" w:hAnsi="Arial" w:cs="Arial"/>
                <w:b/>
                <w:bCs/>
              </w:rPr>
              <w:t>Barra de servicio (caliente)</w:t>
            </w:r>
          </w:p>
        </w:tc>
      </w:tr>
      <w:tr w:rsidR="00096EBA" w:rsidRPr="00085FBA" w14:paraId="2E7EB95C" w14:textId="77777777" w:rsidTr="0036552E">
        <w:trPr>
          <w:gridAfter w:val="2"/>
          <w:trHeight w:val="345"/>
          <w:jc w:val="center"/>
        </w:trPr>
        <w:tc>
          <w:tcPr>
            <w:tcW w:w="4197" w:type="dxa"/>
            <w:gridSpan w:val="2"/>
            <w:tcBorders>
              <w:top w:val="single" w:sz="6" w:space="0" w:color="auto"/>
              <w:left w:val="thinThickLargeGap" w:sz="24" w:space="0" w:color="auto"/>
              <w:bottom w:val="single" w:sz="6" w:space="0" w:color="auto"/>
              <w:right w:val="single" w:sz="6" w:space="0" w:color="auto"/>
            </w:tcBorders>
            <w:shd w:val="clear" w:color="auto" w:fill="BFBFBF"/>
            <w:noWrap/>
            <w:vAlign w:val="center"/>
            <w:hideMark/>
          </w:tcPr>
          <w:p w14:paraId="0DD401A2" w14:textId="77777777" w:rsidR="00096EBA" w:rsidRPr="00085FBA" w:rsidRDefault="00096EBA" w:rsidP="0036552E">
            <w:pPr>
              <w:autoSpaceDN w:val="0"/>
              <w:jc w:val="center"/>
              <w:rPr>
                <w:rFonts w:ascii="Arial" w:hAnsi="Arial" w:cs="Arial"/>
                <w:b/>
                <w:bCs/>
              </w:rPr>
            </w:pPr>
            <w:r w:rsidRPr="00085FBA">
              <w:rPr>
                <w:rFonts w:ascii="Arial" w:hAnsi="Arial" w:cs="Arial"/>
                <w:b/>
                <w:bCs/>
              </w:rPr>
              <w:t xml:space="preserve">Menú  del día </w:t>
            </w:r>
          </w:p>
        </w:tc>
        <w:tc>
          <w:tcPr>
            <w:tcW w:w="0" w:type="auto"/>
            <w:tcBorders>
              <w:top w:val="single" w:sz="6" w:space="0" w:color="auto"/>
              <w:left w:val="single" w:sz="6" w:space="0" w:color="auto"/>
              <w:bottom w:val="single" w:sz="6" w:space="0" w:color="auto"/>
              <w:right w:val="single" w:sz="6" w:space="0" w:color="auto"/>
            </w:tcBorders>
            <w:shd w:val="clear" w:color="auto" w:fill="BFBFBF"/>
            <w:noWrap/>
            <w:vAlign w:val="bottom"/>
            <w:hideMark/>
          </w:tcPr>
          <w:p w14:paraId="194F4C8A"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0" w:type="auto"/>
            <w:tcBorders>
              <w:top w:val="single" w:sz="6" w:space="0" w:color="auto"/>
              <w:left w:val="single" w:sz="6" w:space="0" w:color="auto"/>
              <w:bottom w:val="single" w:sz="6" w:space="0" w:color="auto"/>
              <w:right w:val="single" w:sz="6" w:space="0" w:color="auto"/>
            </w:tcBorders>
            <w:shd w:val="clear" w:color="auto" w:fill="BFBFBF"/>
            <w:noWrap/>
            <w:vAlign w:val="bottom"/>
            <w:hideMark/>
          </w:tcPr>
          <w:p w14:paraId="123815D0"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0" w:type="auto"/>
            <w:tcBorders>
              <w:top w:val="single" w:sz="6" w:space="0" w:color="auto"/>
              <w:left w:val="single" w:sz="6" w:space="0" w:color="auto"/>
              <w:bottom w:val="single" w:sz="6" w:space="0" w:color="auto"/>
              <w:right w:val="single" w:sz="6" w:space="0" w:color="auto"/>
            </w:tcBorders>
            <w:shd w:val="clear" w:color="auto" w:fill="BFBFBF"/>
            <w:noWrap/>
            <w:vAlign w:val="bottom"/>
            <w:hideMark/>
          </w:tcPr>
          <w:p w14:paraId="0CA99193"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0" w:type="auto"/>
            <w:tcBorders>
              <w:top w:val="single" w:sz="6" w:space="0" w:color="auto"/>
              <w:left w:val="single" w:sz="6" w:space="0" w:color="auto"/>
              <w:bottom w:val="single" w:sz="6" w:space="0" w:color="auto"/>
              <w:right w:val="single" w:sz="6" w:space="0" w:color="auto"/>
            </w:tcBorders>
            <w:shd w:val="clear" w:color="auto" w:fill="BFBFBF"/>
            <w:noWrap/>
            <w:vAlign w:val="bottom"/>
            <w:hideMark/>
          </w:tcPr>
          <w:p w14:paraId="6042730A"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0" w:type="auto"/>
            <w:tcBorders>
              <w:top w:val="single" w:sz="6" w:space="0" w:color="auto"/>
              <w:left w:val="single" w:sz="6" w:space="0" w:color="auto"/>
              <w:bottom w:val="single" w:sz="6" w:space="0" w:color="auto"/>
              <w:right w:val="single" w:sz="6" w:space="0" w:color="auto"/>
            </w:tcBorders>
            <w:shd w:val="clear" w:color="auto" w:fill="BFBFBF"/>
            <w:noWrap/>
            <w:vAlign w:val="bottom"/>
            <w:hideMark/>
          </w:tcPr>
          <w:p w14:paraId="70444123"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777" w:type="dxa"/>
            <w:gridSpan w:val="4"/>
            <w:tcBorders>
              <w:top w:val="single" w:sz="6" w:space="0" w:color="auto"/>
              <w:left w:val="single" w:sz="6" w:space="0" w:color="auto"/>
              <w:bottom w:val="single" w:sz="6" w:space="0" w:color="auto"/>
              <w:right w:val="thickThinLargeGap" w:sz="24" w:space="0" w:color="auto"/>
            </w:tcBorders>
            <w:shd w:val="clear" w:color="auto" w:fill="BFBFBF"/>
            <w:noWrap/>
            <w:vAlign w:val="bottom"/>
            <w:hideMark/>
          </w:tcPr>
          <w:p w14:paraId="0583DB3F"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r>
      <w:tr w:rsidR="00096EBA" w:rsidRPr="00085FBA" w14:paraId="3FFF93D5" w14:textId="77777777" w:rsidTr="0036552E">
        <w:trPr>
          <w:gridAfter w:val="2"/>
          <w:trHeight w:val="330"/>
          <w:jc w:val="center"/>
        </w:trPr>
        <w:tc>
          <w:tcPr>
            <w:tcW w:w="4197" w:type="dxa"/>
            <w:gridSpan w:val="2"/>
            <w:tcBorders>
              <w:top w:val="single" w:sz="6" w:space="0" w:color="auto"/>
              <w:left w:val="thinThickLargeGap" w:sz="24" w:space="0" w:color="auto"/>
              <w:bottom w:val="single" w:sz="6" w:space="0" w:color="auto"/>
              <w:right w:val="single" w:sz="6" w:space="0" w:color="auto"/>
            </w:tcBorders>
            <w:noWrap/>
            <w:vAlign w:val="center"/>
            <w:hideMark/>
          </w:tcPr>
          <w:p w14:paraId="4E99BE1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7B1F2125"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744774A3"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74527624"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1A8B36B2"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69BE08A1"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777" w:type="dxa"/>
            <w:gridSpan w:val="4"/>
            <w:tcBorders>
              <w:top w:val="single" w:sz="6" w:space="0" w:color="auto"/>
              <w:left w:val="single" w:sz="6" w:space="0" w:color="auto"/>
              <w:bottom w:val="single" w:sz="6" w:space="0" w:color="auto"/>
              <w:right w:val="thickThinLargeGap" w:sz="24" w:space="0" w:color="auto"/>
            </w:tcBorders>
            <w:noWrap/>
            <w:vAlign w:val="bottom"/>
            <w:hideMark/>
          </w:tcPr>
          <w:p w14:paraId="3A5DEAA5"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r>
      <w:tr w:rsidR="00096EBA" w:rsidRPr="00085FBA" w14:paraId="25416077" w14:textId="77777777" w:rsidTr="0036552E">
        <w:trPr>
          <w:gridAfter w:val="2"/>
          <w:trHeight w:val="330"/>
          <w:jc w:val="center"/>
        </w:trPr>
        <w:tc>
          <w:tcPr>
            <w:tcW w:w="4197" w:type="dxa"/>
            <w:gridSpan w:val="2"/>
            <w:tcBorders>
              <w:top w:val="single" w:sz="6" w:space="0" w:color="auto"/>
              <w:left w:val="thinThickLargeGap" w:sz="24" w:space="0" w:color="auto"/>
              <w:bottom w:val="single" w:sz="6" w:space="0" w:color="auto"/>
              <w:right w:val="single" w:sz="6" w:space="0" w:color="auto"/>
            </w:tcBorders>
            <w:noWrap/>
            <w:vAlign w:val="center"/>
            <w:hideMark/>
          </w:tcPr>
          <w:p w14:paraId="4AD72EB1" w14:textId="77777777" w:rsidR="00096EBA" w:rsidRPr="00085FBA" w:rsidRDefault="00096EBA" w:rsidP="0036552E">
            <w:pPr>
              <w:autoSpaceDN w:val="0"/>
              <w:ind w:left="-1377" w:hanging="142"/>
              <w:jc w:val="center"/>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3C270DC0"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4147433C"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65EB2F62"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0A85B399"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4647A4C3"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777" w:type="dxa"/>
            <w:gridSpan w:val="4"/>
            <w:tcBorders>
              <w:top w:val="single" w:sz="6" w:space="0" w:color="auto"/>
              <w:left w:val="single" w:sz="6" w:space="0" w:color="auto"/>
              <w:bottom w:val="single" w:sz="6" w:space="0" w:color="auto"/>
              <w:right w:val="thickThinLargeGap" w:sz="24" w:space="0" w:color="auto"/>
            </w:tcBorders>
            <w:noWrap/>
            <w:vAlign w:val="bottom"/>
            <w:hideMark/>
          </w:tcPr>
          <w:p w14:paraId="45889ED0"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r>
      <w:tr w:rsidR="00096EBA" w:rsidRPr="00085FBA" w14:paraId="79A229B7" w14:textId="77777777" w:rsidTr="0036552E">
        <w:trPr>
          <w:gridAfter w:val="2"/>
          <w:trHeight w:val="330"/>
          <w:jc w:val="center"/>
        </w:trPr>
        <w:tc>
          <w:tcPr>
            <w:tcW w:w="4197" w:type="dxa"/>
            <w:gridSpan w:val="2"/>
            <w:tcBorders>
              <w:top w:val="single" w:sz="6" w:space="0" w:color="auto"/>
              <w:left w:val="thinThickLargeGap" w:sz="24" w:space="0" w:color="auto"/>
              <w:bottom w:val="single" w:sz="6" w:space="0" w:color="auto"/>
              <w:right w:val="single" w:sz="6" w:space="0" w:color="auto"/>
            </w:tcBorders>
            <w:noWrap/>
            <w:vAlign w:val="center"/>
            <w:hideMark/>
          </w:tcPr>
          <w:p w14:paraId="581E72F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232D87B6"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24BC0F03"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5D989AEA"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427BDF05"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25279EC1"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777" w:type="dxa"/>
            <w:gridSpan w:val="4"/>
            <w:tcBorders>
              <w:top w:val="single" w:sz="6" w:space="0" w:color="auto"/>
              <w:left w:val="single" w:sz="6" w:space="0" w:color="auto"/>
              <w:bottom w:val="single" w:sz="6" w:space="0" w:color="auto"/>
              <w:right w:val="thickThinLargeGap" w:sz="24" w:space="0" w:color="auto"/>
            </w:tcBorders>
            <w:noWrap/>
            <w:vAlign w:val="bottom"/>
            <w:hideMark/>
          </w:tcPr>
          <w:p w14:paraId="7C022714"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r>
      <w:tr w:rsidR="00096EBA" w:rsidRPr="00085FBA" w14:paraId="5F182CFE" w14:textId="77777777" w:rsidTr="0036552E">
        <w:trPr>
          <w:gridAfter w:val="2"/>
          <w:trHeight w:val="330"/>
          <w:jc w:val="center"/>
        </w:trPr>
        <w:tc>
          <w:tcPr>
            <w:tcW w:w="4197" w:type="dxa"/>
            <w:gridSpan w:val="2"/>
            <w:tcBorders>
              <w:top w:val="single" w:sz="6" w:space="0" w:color="auto"/>
              <w:left w:val="thinThickLargeGap" w:sz="24" w:space="0" w:color="auto"/>
              <w:bottom w:val="single" w:sz="6" w:space="0" w:color="auto"/>
              <w:right w:val="single" w:sz="6" w:space="0" w:color="auto"/>
            </w:tcBorders>
            <w:noWrap/>
            <w:vAlign w:val="center"/>
            <w:hideMark/>
          </w:tcPr>
          <w:p w14:paraId="5D2750A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484D3A22"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55BBF7AD"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27199312"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1B2BF09C"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7FBA46B1"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777" w:type="dxa"/>
            <w:gridSpan w:val="4"/>
            <w:tcBorders>
              <w:top w:val="single" w:sz="6" w:space="0" w:color="auto"/>
              <w:left w:val="single" w:sz="6" w:space="0" w:color="auto"/>
              <w:bottom w:val="single" w:sz="6" w:space="0" w:color="auto"/>
              <w:right w:val="thickThinLargeGap" w:sz="24" w:space="0" w:color="auto"/>
            </w:tcBorders>
            <w:noWrap/>
            <w:vAlign w:val="bottom"/>
            <w:hideMark/>
          </w:tcPr>
          <w:p w14:paraId="2836F315"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r>
      <w:tr w:rsidR="00096EBA" w:rsidRPr="00085FBA" w14:paraId="676D32A6" w14:textId="77777777" w:rsidTr="0036552E">
        <w:trPr>
          <w:gridAfter w:val="2"/>
          <w:trHeight w:val="330"/>
          <w:jc w:val="center"/>
        </w:trPr>
        <w:tc>
          <w:tcPr>
            <w:tcW w:w="4197" w:type="dxa"/>
            <w:gridSpan w:val="2"/>
            <w:tcBorders>
              <w:top w:val="single" w:sz="6" w:space="0" w:color="auto"/>
              <w:left w:val="thinThickLargeGap" w:sz="24" w:space="0" w:color="auto"/>
              <w:bottom w:val="single" w:sz="6" w:space="0" w:color="auto"/>
              <w:right w:val="single" w:sz="6" w:space="0" w:color="auto"/>
            </w:tcBorders>
            <w:noWrap/>
            <w:vAlign w:val="center"/>
            <w:hideMark/>
          </w:tcPr>
          <w:p w14:paraId="3D82E73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61EDD644"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7C41D700"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04E21536"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705475FB"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733F1551"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c>
          <w:tcPr>
            <w:tcW w:w="777" w:type="dxa"/>
            <w:gridSpan w:val="4"/>
            <w:tcBorders>
              <w:top w:val="single" w:sz="6" w:space="0" w:color="auto"/>
              <w:left w:val="single" w:sz="6" w:space="0" w:color="auto"/>
              <w:bottom w:val="single" w:sz="6" w:space="0" w:color="auto"/>
              <w:right w:val="thickThinLargeGap" w:sz="24" w:space="0" w:color="auto"/>
            </w:tcBorders>
            <w:noWrap/>
            <w:vAlign w:val="bottom"/>
            <w:hideMark/>
          </w:tcPr>
          <w:p w14:paraId="5621BD6F" w14:textId="77777777" w:rsidR="00096EBA" w:rsidRPr="00085FBA" w:rsidRDefault="00096EBA" w:rsidP="0036552E">
            <w:pPr>
              <w:autoSpaceDN w:val="0"/>
              <w:jc w:val="both"/>
              <w:rPr>
                <w:rFonts w:ascii="Arial" w:hAnsi="Arial" w:cs="Arial"/>
                <w:b/>
                <w:bCs/>
              </w:rPr>
            </w:pPr>
            <w:r w:rsidRPr="00085FBA">
              <w:rPr>
                <w:rFonts w:ascii="Arial" w:hAnsi="Arial" w:cs="Arial"/>
                <w:b/>
                <w:bCs/>
              </w:rPr>
              <w:t> </w:t>
            </w:r>
          </w:p>
        </w:tc>
      </w:tr>
      <w:tr w:rsidR="00096EBA" w:rsidRPr="00085FBA" w14:paraId="33F62773" w14:textId="77777777" w:rsidTr="0036552E">
        <w:trPr>
          <w:gridAfter w:val="2"/>
          <w:trHeight w:val="315"/>
          <w:jc w:val="center"/>
        </w:trPr>
        <w:tc>
          <w:tcPr>
            <w:tcW w:w="4197" w:type="dxa"/>
            <w:gridSpan w:val="2"/>
            <w:tcBorders>
              <w:top w:val="single" w:sz="6" w:space="0" w:color="auto"/>
              <w:left w:val="thinThickLargeGap" w:sz="24" w:space="0" w:color="auto"/>
              <w:bottom w:val="single" w:sz="6" w:space="0" w:color="auto"/>
              <w:right w:val="single" w:sz="6" w:space="0" w:color="auto"/>
            </w:tcBorders>
            <w:noWrap/>
            <w:vAlign w:val="center"/>
          </w:tcPr>
          <w:p w14:paraId="633CF6A6"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34CF312C"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0B9E29EC"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4DBAFA68"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1925400D"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4516E526" w14:textId="77777777" w:rsidR="00096EBA" w:rsidRPr="00085FBA" w:rsidRDefault="00096EBA" w:rsidP="0036552E">
            <w:pPr>
              <w:autoSpaceDN w:val="0"/>
              <w:jc w:val="center"/>
              <w:rPr>
                <w:rFonts w:ascii="Arial" w:hAnsi="Arial" w:cs="Arial"/>
                <w:b/>
                <w:bCs/>
              </w:rPr>
            </w:pPr>
          </w:p>
        </w:tc>
        <w:tc>
          <w:tcPr>
            <w:tcW w:w="777" w:type="dxa"/>
            <w:gridSpan w:val="4"/>
            <w:tcBorders>
              <w:top w:val="single" w:sz="6" w:space="0" w:color="auto"/>
              <w:left w:val="single" w:sz="6" w:space="0" w:color="auto"/>
              <w:bottom w:val="single" w:sz="6" w:space="0" w:color="auto"/>
              <w:right w:val="thickThinLargeGap" w:sz="24" w:space="0" w:color="auto"/>
            </w:tcBorders>
            <w:noWrap/>
            <w:vAlign w:val="bottom"/>
          </w:tcPr>
          <w:p w14:paraId="1A61C603" w14:textId="77777777" w:rsidR="00096EBA" w:rsidRPr="00085FBA" w:rsidRDefault="00096EBA" w:rsidP="0036552E">
            <w:pPr>
              <w:autoSpaceDN w:val="0"/>
              <w:jc w:val="center"/>
              <w:rPr>
                <w:rFonts w:ascii="Arial" w:hAnsi="Arial" w:cs="Arial"/>
                <w:b/>
                <w:bCs/>
              </w:rPr>
            </w:pPr>
          </w:p>
        </w:tc>
      </w:tr>
      <w:tr w:rsidR="00096EBA" w:rsidRPr="00085FBA" w14:paraId="6E0340AB" w14:textId="77777777" w:rsidTr="0036552E">
        <w:trPr>
          <w:gridAfter w:val="2"/>
          <w:trHeight w:val="315"/>
          <w:jc w:val="center"/>
        </w:trPr>
        <w:tc>
          <w:tcPr>
            <w:tcW w:w="4197" w:type="dxa"/>
            <w:gridSpan w:val="2"/>
            <w:tcBorders>
              <w:top w:val="single" w:sz="6" w:space="0" w:color="auto"/>
              <w:left w:val="thinThickLargeGap" w:sz="24" w:space="0" w:color="auto"/>
              <w:bottom w:val="single" w:sz="6" w:space="0" w:color="auto"/>
              <w:right w:val="single" w:sz="6" w:space="0" w:color="auto"/>
            </w:tcBorders>
            <w:noWrap/>
            <w:vAlign w:val="center"/>
          </w:tcPr>
          <w:p w14:paraId="05542FC3"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09B8FC2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18AEDD8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0775711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3F7F57A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0" w:type="auto"/>
            <w:tcBorders>
              <w:top w:val="single" w:sz="6" w:space="0" w:color="auto"/>
              <w:left w:val="single" w:sz="6" w:space="0" w:color="auto"/>
              <w:bottom w:val="single" w:sz="6" w:space="0" w:color="auto"/>
              <w:right w:val="single" w:sz="6" w:space="0" w:color="auto"/>
            </w:tcBorders>
            <w:noWrap/>
            <w:vAlign w:val="bottom"/>
            <w:hideMark/>
          </w:tcPr>
          <w:p w14:paraId="1353015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777" w:type="dxa"/>
            <w:gridSpan w:val="4"/>
            <w:tcBorders>
              <w:top w:val="single" w:sz="6" w:space="0" w:color="auto"/>
              <w:left w:val="single" w:sz="6" w:space="0" w:color="auto"/>
              <w:bottom w:val="single" w:sz="6" w:space="0" w:color="auto"/>
              <w:right w:val="thickThinLargeGap" w:sz="24" w:space="0" w:color="auto"/>
            </w:tcBorders>
            <w:noWrap/>
            <w:vAlign w:val="bottom"/>
            <w:hideMark/>
          </w:tcPr>
          <w:p w14:paraId="7266D4E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1A43BB35" w14:textId="77777777" w:rsidTr="0036552E">
        <w:trPr>
          <w:gridAfter w:val="2"/>
          <w:trHeight w:val="345"/>
          <w:jc w:val="center"/>
        </w:trPr>
        <w:tc>
          <w:tcPr>
            <w:tcW w:w="4197" w:type="dxa"/>
            <w:gridSpan w:val="2"/>
            <w:tcBorders>
              <w:top w:val="single" w:sz="6" w:space="0" w:color="auto"/>
              <w:left w:val="thinThickLargeGap" w:sz="24" w:space="0" w:color="auto"/>
              <w:bottom w:val="single" w:sz="6" w:space="0" w:color="auto"/>
              <w:right w:val="single" w:sz="6" w:space="0" w:color="auto"/>
            </w:tcBorders>
            <w:noWrap/>
            <w:vAlign w:val="center"/>
          </w:tcPr>
          <w:p w14:paraId="0DD4BF5C"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35BDDACE"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4F7FD505"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761C05E4"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2C1AFD4E"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22746E62" w14:textId="77777777" w:rsidR="00096EBA" w:rsidRPr="00085FBA" w:rsidRDefault="00096EBA" w:rsidP="0036552E">
            <w:pPr>
              <w:autoSpaceDN w:val="0"/>
              <w:jc w:val="center"/>
              <w:rPr>
                <w:rFonts w:ascii="Arial" w:hAnsi="Arial" w:cs="Arial"/>
                <w:b/>
                <w:bCs/>
              </w:rPr>
            </w:pPr>
          </w:p>
        </w:tc>
        <w:tc>
          <w:tcPr>
            <w:tcW w:w="777" w:type="dxa"/>
            <w:gridSpan w:val="4"/>
            <w:tcBorders>
              <w:top w:val="single" w:sz="6" w:space="0" w:color="auto"/>
              <w:left w:val="single" w:sz="6" w:space="0" w:color="auto"/>
              <w:bottom w:val="single" w:sz="6" w:space="0" w:color="auto"/>
              <w:right w:val="thickThinLargeGap" w:sz="24" w:space="0" w:color="auto"/>
            </w:tcBorders>
            <w:noWrap/>
            <w:vAlign w:val="bottom"/>
          </w:tcPr>
          <w:p w14:paraId="67BB5F4B" w14:textId="77777777" w:rsidR="00096EBA" w:rsidRPr="00085FBA" w:rsidRDefault="00096EBA" w:rsidP="0036552E">
            <w:pPr>
              <w:autoSpaceDN w:val="0"/>
              <w:jc w:val="center"/>
              <w:rPr>
                <w:rFonts w:ascii="Arial" w:hAnsi="Arial" w:cs="Arial"/>
                <w:b/>
                <w:bCs/>
              </w:rPr>
            </w:pPr>
          </w:p>
        </w:tc>
      </w:tr>
      <w:tr w:rsidR="00096EBA" w:rsidRPr="00085FBA" w14:paraId="489BFEE6" w14:textId="77777777" w:rsidTr="0036552E">
        <w:trPr>
          <w:gridAfter w:val="2"/>
          <w:trHeight w:val="330"/>
          <w:jc w:val="center"/>
        </w:trPr>
        <w:tc>
          <w:tcPr>
            <w:tcW w:w="4197" w:type="dxa"/>
            <w:gridSpan w:val="2"/>
            <w:tcBorders>
              <w:top w:val="single" w:sz="6" w:space="0" w:color="auto"/>
              <w:left w:val="thinThickLargeGap" w:sz="24" w:space="0" w:color="auto"/>
              <w:bottom w:val="single" w:sz="6" w:space="0" w:color="auto"/>
              <w:right w:val="single" w:sz="6" w:space="0" w:color="auto"/>
            </w:tcBorders>
            <w:noWrap/>
            <w:vAlign w:val="center"/>
          </w:tcPr>
          <w:p w14:paraId="33719681" w14:textId="77777777" w:rsidR="00096EBA" w:rsidRPr="00085FBA" w:rsidRDefault="00096EBA" w:rsidP="0036552E">
            <w:pPr>
              <w:autoSpaceDN w:val="0"/>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27A799D2"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63C4E7A7"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13F7CDC2"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249D4805"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40E0B8AA" w14:textId="77777777" w:rsidR="00096EBA" w:rsidRPr="00085FBA" w:rsidRDefault="00096EBA" w:rsidP="0036552E">
            <w:pPr>
              <w:autoSpaceDN w:val="0"/>
              <w:jc w:val="both"/>
              <w:rPr>
                <w:rFonts w:ascii="Arial" w:hAnsi="Arial" w:cs="Arial"/>
                <w:b/>
                <w:bCs/>
              </w:rPr>
            </w:pPr>
          </w:p>
        </w:tc>
        <w:tc>
          <w:tcPr>
            <w:tcW w:w="777" w:type="dxa"/>
            <w:gridSpan w:val="4"/>
            <w:tcBorders>
              <w:top w:val="single" w:sz="6" w:space="0" w:color="auto"/>
              <w:left w:val="single" w:sz="6" w:space="0" w:color="auto"/>
              <w:bottom w:val="single" w:sz="6" w:space="0" w:color="auto"/>
              <w:right w:val="thickThinLargeGap" w:sz="24" w:space="0" w:color="auto"/>
            </w:tcBorders>
            <w:noWrap/>
            <w:vAlign w:val="bottom"/>
          </w:tcPr>
          <w:p w14:paraId="08192B3A" w14:textId="77777777" w:rsidR="00096EBA" w:rsidRPr="00085FBA" w:rsidRDefault="00096EBA" w:rsidP="0036552E">
            <w:pPr>
              <w:autoSpaceDN w:val="0"/>
              <w:jc w:val="both"/>
              <w:rPr>
                <w:rFonts w:ascii="Arial" w:hAnsi="Arial" w:cs="Arial"/>
                <w:b/>
                <w:bCs/>
              </w:rPr>
            </w:pPr>
          </w:p>
        </w:tc>
      </w:tr>
      <w:tr w:rsidR="00096EBA" w:rsidRPr="00085FBA" w14:paraId="04537802" w14:textId="77777777" w:rsidTr="0036552E">
        <w:trPr>
          <w:gridAfter w:val="2"/>
          <w:trHeight w:val="330"/>
          <w:jc w:val="center"/>
        </w:trPr>
        <w:tc>
          <w:tcPr>
            <w:tcW w:w="4197" w:type="dxa"/>
            <w:gridSpan w:val="2"/>
            <w:tcBorders>
              <w:top w:val="single" w:sz="6" w:space="0" w:color="auto"/>
              <w:left w:val="thinThickLargeGap" w:sz="24" w:space="0" w:color="auto"/>
              <w:bottom w:val="single" w:sz="6" w:space="0" w:color="auto"/>
              <w:right w:val="single" w:sz="6" w:space="0" w:color="auto"/>
            </w:tcBorders>
            <w:noWrap/>
            <w:vAlign w:val="center"/>
          </w:tcPr>
          <w:p w14:paraId="238EAB8D" w14:textId="77777777" w:rsidR="00096EBA" w:rsidRPr="00085FBA" w:rsidRDefault="00096EBA" w:rsidP="0036552E">
            <w:pPr>
              <w:autoSpaceDN w:val="0"/>
              <w:ind w:left="-1377" w:hanging="142"/>
              <w:jc w:val="cente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33580C93"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53E740C3"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69AC5F1D"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14C9D96B"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1EA69758" w14:textId="77777777" w:rsidR="00096EBA" w:rsidRPr="00085FBA" w:rsidRDefault="00096EBA" w:rsidP="0036552E">
            <w:pPr>
              <w:autoSpaceDN w:val="0"/>
              <w:jc w:val="both"/>
              <w:rPr>
                <w:rFonts w:ascii="Arial" w:hAnsi="Arial" w:cs="Arial"/>
                <w:b/>
                <w:bCs/>
              </w:rPr>
            </w:pPr>
          </w:p>
        </w:tc>
        <w:tc>
          <w:tcPr>
            <w:tcW w:w="777" w:type="dxa"/>
            <w:gridSpan w:val="4"/>
            <w:tcBorders>
              <w:top w:val="single" w:sz="6" w:space="0" w:color="auto"/>
              <w:left w:val="single" w:sz="6" w:space="0" w:color="auto"/>
              <w:bottom w:val="single" w:sz="6" w:space="0" w:color="auto"/>
              <w:right w:val="thickThinLargeGap" w:sz="24" w:space="0" w:color="auto"/>
            </w:tcBorders>
            <w:noWrap/>
            <w:vAlign w:val="bottom"/>
          </w:tcPr>
          <w:p w14:paraId="7808CAA8" w14:textId="77777777" w:rsidR="00096EBA" w:rsidRPr="00085FBA" w:rsidRDefault="00096EBA" w:rsidP="0036552E">
            <w:pPr>
              <w:autoSpaceDN w:val="0"/>
              <w:jc w:val="both"/>
              <w:rPr>
                <w:rFonts w:ascii="Arial" w:hAnsi="Arial" w:cs="Arial"/>
                <w:b/>
                <w:bCs/>
              </w:rPr>
            </w:pPr>
          </w:p>
        </w:tc>
      </w:tr>
      <w:tr w:rsidR="00096EBA" w:rsidRPr="00085FBA" w14:paraId="46F1B48F" w14:textId="77777777" w:rsidTr="0036552E">
        <w:trPr>
          <w:gridAfter w:val="2"/>
          <w:trHeight w:val="330"/>
          <w:jc w:val="center"/>
        </w:trPr>
        <w:tc>
          <w:tcPr>
            <w:tcW w:w="4197" w:type="dxa"/>
            <w:gridSpan w:val="2"/>
            <w:tcBorders>
              <w:top w:val="single" w:sz="6" w:space="0" w:color="auto"/>
              <w:left w:val="thinThickLargeGap" w:sz="24" w:space="0" w:color="auto"/>
              <w:bottom w:val="single" w:sz="6" w:space="0" w:color="auto"/>
              <w:right w:val="single" w:sz="6" w:space="0" w:color="auto"/>
            </w:tcBorders>
            <w:shd w:val="clear" w:color="auto" w:fill="BFBFBF"/>
            <w:noWrap/>
            <w:vAlign w:val="center"/>
            <w:hideMark/>
          </w:tcPr>
          <w:p w14:paraId="112FAAA3" w14:textId="77777777" w:rsidR="00096EBA" w:rsidRPr="00085FBA" w:rsidRDefault="00096EBA" w:rsidP="0036552E">
            <w:pPr>
              <w:autoSpaceDN w:val="0"/>
              <w:ind w:left="134" w:hanging="142"/>
              <w:jc w:val="both"/>
              <w:rPr>
                <w:rFonts w:ascii="Arial" w:hAnsi="Arial" w:cs="Arial"/>
                <w:b/>
                <w:bCs/>
              </w:rPr>
            </w:pPr>
            <w:r w:rsidRPr="00085FBA">
              <w:rPr>
                <w:rFonts w:ascii="Arial" w:hAnsi="Arial" w:cs="Arial"/>
                <w:b/>
                <w:bCs/>
              </w:rPr>
              <w:t xml:space="preserve">Supervisó por parte del “PROVEEDOR” </w:t>
            </w:r>
          </w:p>
        </w:tc>
        <w:tc>
          <w:tcPr>
            <w:tcW w:w="0" w:type="auto"/>
            <w:tcBorders>
              <w:top w:val="single" w:sz="6" w:space="0" w:color="auto"/>
              <w:left w:val="single" w:sz="6" w:space="0" w:color="auto"/>
              <w:bottom w:val="single" w:sz="6" w:space="0" w:color="auto"/>
              <w:right w:val="single" w:sz="6" w:space="0" w:color="auto"/>
            </w:tcBorders>
            <w:noWrap/>
            <w:vAlign w:val="bottom"/>
          </w:tcPr>
          <w:p w14:paraId="6CB1F4BF"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020732CF"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6934E692"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2D7E51CC"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noWrap/>
            <w:vAlign w:val="bottom"/>
          </w:tcPr>
          <w:p w14:paraId="6214D906" w14:textId="77777777" w:rsidR="00096EBA" w:rsidRPr="00085FBA" w:rsidRDefault="00096EBA" w:rsidP="0036552E">
            <w:pPr>
              <w:autoSpaceDN w:val="0"/>
              <w:jc w:val="both"/>
              <w:rPr>
                <w:rFonts w:ascii="Arial" w:hAnsi="Arial" w:cs="Arial"/>
                <w:b/>
                <w:bCs/>
              </w:rPr>
            </w:pPr>
          </w:p>
        </w:tc>
        <w:tc>
          <w:tcPr>
            <w:tcW w:w="777" w:type="dxa"/>
            <w:gridSpan w:val="4"/>
            <w:tcBorders>
              <w:top w:val="single" w:sz="6" w:space="0" w:color="auto"/>
              <w:left w:val="single" w:sz="6" w:space="0" w:color="auto"/>
              <w:bottom w:val="single" w:sz="6" w:space="0" w:color="auto"/>
              <w:right w:val="thickThinLargeGap" w:sz="24" w:space="0" w:color="auto"/>
            </w:tcBorders>
            <w:noWrap/>
            <w:vAlign w:val="bottom"/>
          </w:tcPr>
          <w:p w14:paraId="54D693D2" w14:textId="77777777" w:rsidR="00096EBA" w:rsidRPr="00085FBA" w:rsidRDefault="00096EBA" w:rsidP="0036552E">
            <w:pPr>
              <w:autoSpaceDN w:val="0"/>
              <w:jc w:val="both"/>
              <w:rPr>
                <w:rFonts w:ascii="Arial" w:hAnsi="Arial" w:cs="Arial"/>
                <w:b/>
                <w:bCs/>
              </w:rPr>
            </w:pPr>
          </w:p>
        </w:tc>
      </w:tr>
      <w:tr w:rsidR="00096EBA" w:rsidRPr="00085FBA" w14:paraId="143B1FE2" w14:textId="77777777" w:rsidTr="0036552E">
        <w:trPr>
          <w:gridAfter w:val="2"/>
          <w:trHeight w:val="330"/>
          <w:jc w:val="center"/>
        </w:trPr>
        <w:tc>
          <w:tcPr>
            <w:tcW w:w="4197" w:type="dxa"/>
            <w:gridSpan w:val="2"/>
            <w:tcBorders>
              <w:top w:val="single" w:sz="6" w:space="0" w:color="auto"/>
              <w:left w:val="thinThickLargeGap" w:sz="24" w:space="0" w:color="auto"/>
              <w:bottom w:val="single" w:sz="6" w:space="0" w:color="auto"/>
              <w:right w:val="single" w:sz="6" w:space="0" w:color="auto"/>
            </w:tcBorders>
            <w:shd w:val="clear" w:color="auto" w:fill="BFBFBF"/>
            <w:noWrap/>
            <w:vAlign w:val="center"/>
            <w:hideMark/>
          </w:tcPr>
          <w:p w14:paraId="41A8A08D" w14:textId="77777777" w:rsidR="00096EBA" w:rsidRPr="00085FBA" w:rsidRDefault="00096EBA" w:rsidP="0036552E">
            <w:pPr>
              <w:autoSpaceDN w:val="0"/>
              <w:jc w:val="both"/>
              <w:rPr>
                <w:rFonts w:ascii="Arial" w:hAnsi="Arial" w:cs="Arial"/>
                <w:b/>
                <w:bCs/>
              </w:rPr>
            </w:pPr>
            <w:r w:rsidRPr="00085FBA">
              <w:rPr>
                <w:rFonts w:ascii="Arial" w:hAnsi="Arial" w:cs="Arial"/>
                <w:b/>
                <w:bCs/>
              </w:rPr>
              <w:t>Verificó por parte del “INSTITUTO” Nacional Electoral</w:t>
            </w:r>
          </w:p>
        </w:tc>
        <w:tc>
          <w:tcPr>
            <w:tcW w:w="0" w:type="auto"/>
            <w:tcBorders>
              <w:top w:val="single" w:sz="6" w:space="0" w:color="auto"/>
              <w:left w:val="single" w:sz="6" w:space="0" w:color="auto"/>
              <w:bottom w:val="single" w:sz="6" w:space="0" w:color="auto"/>
              <w:right w:val="single" w:sz="6" w:space="0" w:color="auto"/>
            </w:tcBorders>
            <w:shd w:val="clear" w:color="auto" w:fill="FFFFFF"/>
            <w:noWrap/>
            <w:vAlign w:val="bottom"/>
          </w:tcPr>
          <w:p w14:paraId="7D240973"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shd w:val="clear" w:color="auto" w:fill="FFFFFF"/>
            <w:noWrap/>
            <w:vAlign w:val="bottom"/>
          </w:tcPr>
          <w:p w14:paraId="6A8B84E0"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shd w:val="clear" w:color="auto" w:fill="FFFFFF"/>
            <w:noWrap/>
            <w:vAlign w:val="bottom"/>
          </w:tcPr>
          <w:p w14:paraId="05756836"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shd w:val="clear" w:color="auto" w:fill="FFFFFF"/>
            <w:noWrap/>
            <w:vAlign w:val="bottom"/>
          </w:tcPr>
          <w:p w14:paraId="042B8323" w14:textId="77777777" w:rsidR="00096EBA" w:rsidRPr="00085FBA" w:rsidRDefault="00096EBA" w:rsidP="0036552E">
            <w:pPr>
              <w:autoSpaceDN w:val="0"/>
              <w:jc w:val="both"/>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shd w:val="clear" w:color="auto" w:fill="FFFFFF"/>
            <w:noWrap/>
            <w:vAlign w:val="bottom"/>
          </w:tcPr>
          <w:p w14:paraId="14528CF1" w14:textId="77777777" w:rsidR="00096EBA" w:rsidRPr="00085FBA" w:rsidRDefault="00096EBA" w:rsidP="0036552E">
            <w:pPr>
              <w:autoSpaceDN w:val="0"/>
              <w:jc w:val="both"/>
              <w:rPr>
                <w:rFonts w:ascii="Arial" w:hAnsi="Arial" w:cs="Arial"/>
                <w:b/>
                <w:bCs/>
              </w:rPr>
            </w:pPr>
          </w:p>
        </w:tc>
        <w:tc>
          <w:tcPr>
            <w:tcW w:w="777" w:type="dxa"/>
            <w:gridSpan w:val="4"/>
            <w:tcBorders>
              <w:top w:val="single" w:sz="6" w:space="0" w:color="auto"/>
              <w:left w:val="single" w:sz="6" w:space="0" w:color="auto"/>
              <w:bottom w:val="single" w:sz="6" w:space="0" w:color="auto"/>
              <w:right w:val="thickThinLargeGap" w:sz="24" w:space="0" w:color="auto"/>
            </w:tcBorders>
            <w:shd w:val="clear" w:color="auto" w:fill="FFFFFF"/>
            <w:noWrap/>
            <w:vAlign w:val="bottom"/>
          </w:tcPr>
          <w:p w14:paraId="3DF5A802" w14:textId="77777777" w:rsidR="00096EBA" w:rsidRPr="00085FBA" w:rsidRDefault="00096EBA" w:rsidP="0036552E">
            <w:pPr>
              <w:autoSpaceDN w:val="0"/>
              <w:jc w:val="both"/>
              <w:rPr>
                <w:rFonts w:ascii="Arial" w:hAnsi="Arial" w:cs="Arial"/>
                <w:b/>
                <w:bCs/>
              </w:rPr>
            </w:pPr>
          </w:p>
        </w:tc>
      </w:tr>
      <w:tr w:rsidR="00096EBA" w:rsidRPr="00085FBA" w14:paraId="0EF31728" w14:textId="77777777" w:rsidTr="0036552E">
        <w:trPr>
          <w:gridAfter w:val="2"/>
          <w:trHeight w:val="330"/>
          <w:jc w:val="center"/>
        </w:trPr>
        <w:tc>
          <w:tcPr>
            <w:tcW w:w="8666" w:type="dxa"/>
            <w:gridSpan w:val="11"/>
            <w:tcBorders>
              <w:top w:val="single" w:sz="6" w:space="0" w:color="auto"/>
              <w:left w:val="thinThickLargeGap" w:sz="24" w:space="0" w:color="auto"/>
              <w:bottom w:val="single" w:sz="6" w:space="0" w:color="auto"/>
              <w:right w:val="thickThinLargeGap" w:sz="24" w:space="0" w:color="auto"/>
            </w:tcBorders>
            <w:noWrap/>
            <w:vAlign w:val="center"/>
            <w:hideMark/>
          </w:tcPr>
          <w:p w14:paraId="3B42DBB2" w14:textId="77777777" w:rsidR="00096EBA" w:rsidRPr="00085FBA" w:rsidRDefault="00096EBA" w:rsidP="0036552E">
            <w:pPr>
              <w:autoSpaceDN w:val="0"/>
              <w:jc w:val="both"/>
              <w:rPr>
                <w:rFonts w:ascii="Arial" w:hAnsi="Arial" w:cs="Arial"/>
                <w:b/>
                <w:bCs/>
              </w:rPr>
            </w:pPr>
            <w:r w:rsidRPr="00085FBA">
              <w:rPr>
                <w:rFonts w:ascii="Arial" w:hAnsi="Arial" w:cs="Arial"/>
                <w:b/>
                <w:bCs/>
              </w:rPr>
              <w:t>Observaciones</w:t>
            </w:r>
          </w:p>
        </w:tc>
      </w:tr>
      <w:tr w:rsidR="00096EBA" w:rsidRPr="00085FBA" w14:paraId="13DCC5C2" w14:textId="77777777" w:rsidTr="0036552E">
        <w:trPr>
          <w:gridAfter w:val="2"/>
          <w:trHeight w:val="330"/>
          <w:jc w:val="center"/>
        </w:trPr>
        <w:tc>
          <w:tcPr>
            <w:tcW w:w="8666" w:type="dxa"/>
            <w:gridSpan w:val="11"/>
            <w:tcBorders>
              <w:top w:val="single" w:sz="6" w:space="0" w:color="auto"/>
              <w:left w:val="thinThickLargeGap" w:sz="24" w:space="0" w:color="auto"/>
              <w:bottom w:val="single" w:sz="6" w:space="0" w:color="auto"/>
              <w:right w:val="thickThinLargeGap" w:sz="24" w:space="0" w:color="auto"/>
            </w:tcBorders>
            <w:noWrap/>
            <w:vAlign w:val="center"/>
          </w:tcPr>
          <w:p w14:paraId="1ECC04B1" w14:textId="77777777" w:rsidR="00096EBA" w:rsidRPr="00085FBA" w:rsidRDefault="00096EBA" w:rsidP="0036552E">
            <w:pPr>
              <w:autoSpaceDN w:val="0"/>
              <w:jc w:val="both"/>
              <w:rPr>
                <w:rFonts w:ascii="Arial" w:hAnsi="Arial" w:cs="Arial"/>
                <w:b/>
                <w:bCs/>
              </w:rPr>
            </w:pPr>
          </w:p>
        </w:tc>
      </w:tr>
      <w:tr w:rsidR="00096EBA" w:rsidRPr="00085FBA" w14:paraId="3CE24622" w14:textId="77777777" w:rsidTr="0036552E">
        <w:trPr>
          <w:gridAfter w:val="2"/>
          <w:trHeight w:val="315"/>
          <w:jc w:val="center"/>
        </w:trPr>
        <w:tc>
          <w:tcPr>
            <w:tcW w:w="8666" w:type="dxa"/>
            <w:gridSpan w:val="11"/>
            <w:tcBorders>
              <w:top w:val="single" w:sz="6" w:space="0" w:color="auto"/>
              <w:left w:val="thinThickLargeGap" w:sz="24" w:space="0" w:color="auto"/>
              <w:bottom w:val="single" w:sz="6" w:space="0" w:color="auto"/>
              <w:right w:val="thickThinLargeGap" w:sz="24" w:space="0" w:color="auto"/>
            </w:tcBorders>
            <w:noWrap/>
            <w:vAlign w:val="center"/>
          </w:tcPr>
          <w:p w14:paraId="179B5395" w14:textId="77777777" w:rsidR="00096EBA" w:rsidRPr="00085FBA" w:rsidRDefault="00096EBA" w:rsidP="0036552E">
            <w:pPr>
              <w:autoSpaceDN w:val="0"/>
              <w:jc w:val="center"/>
              <w:rPr>
                <w:rFonts w:ascii="Arial" w:hAnsi="Arial" w:cs="Arial"/>
                <w:b/>
                <w:bCs/>
              </w:rPr>
            </w:pPr>
          </w:p>
        </w:tc>
      </w:tr>
      <w:tr w:rsidR="00096EBA" w:rsidRPr="00085FBA" w14:paraId="2ED6753E" w14:textId="77777777" w:rsidTr="0036552E">
        <w:trPr>
          <w:gridAfter w:val="2"/>
          <w:trHeight w:val="315"/>
          <w:jc w:val="center"/>
        </w:trPr>
        <w:tc>
          <w:tcPr>
            <w:tcW w:w="8666" w:type="dxa"/>
            <w:gridSpan w:val="11"/>
            <w:tcBorders>
              <w:top w:val="single" w:sz="6" w:space="0" w:color="auto"/>
              <w:left w:val="thinThickLargeGap" w:sz="24" w:space="0" w:color="auto"/>
              <w:bottom w:val="thinThickLargeGap" w:sz="24" w:space="0" w:color="auto"/>
              <w:right w:val="thickThinLargeGap" w:sz="24" w:space="0" w:color="auto"/>
            </w:tcBorders>
            <w:noWrap/>
            <w:vAlign w:val="center"/>
          </w:tcPr>
          <w:p w14:paraId="4FA9595F" w14:textId="77777777" w:rsidR="00096EBA" w:rsidRPr="00085FBA" w:rsidRDefault="00096EBA" w:rsidP="0036552E">
            <w:pPr>
              <w:autoSpaceDN w:val="0"/>
              <w:jc w:val="center"/>
              <w:rPr>
                <w:rFonts w:ascii="Arial" w:hAnsi="Arial" w:cs="Arial"/>
                <w:b/>
                <w:bCs/>
              </w:rPr>
            </w:pPr>
          </w:p>
        </w:tc>
      </w:tr>
    </w:tbl>
    <w:p w14:paraId="745C9C4B" w14:textId="77777777" w:rsidR="00096EBA" w:rsidRPr="00085FBA" w:rsidRDefault="00096EBA" w:rsidP="00096EBA">
      <w:pPr>
        <w:rPr>
          <w:rFonts w:ascii="Arial" w:hAnsi="Arial" w:cs="Arial"/>
          <w:vanish/>
        </w:rPr>
      </w:pPr>
    </w:p>
    <w:tbl>
      <w:tblPr>
        <w:tblpPr w:leftFromText="141" w:rightFromText="141" w:vertAnchor="text" w:horzAnchor="margin" w:tblpXSpec="center" w:tblpY="160"/>
        <w:tblW w:w="11004"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70" w:type="dxa"/>
          <w:right w:w="70" w:type="dxa"/>
        </w:tblCellMar>
        <w:tblLook w:val="04A0" w:firstRow="1" w:lastRow="0" w:firstColumn="1" w:lastColumn="0" w:noHBand="0" w:noVBand="1"/>
      </w:tblPr>
      <w:tblGrid>
        <w:gridCol w:w="713"/>
        <w:gridCol w:w="362"/>
        <w:gridCol w:w="1567"/>
        <w:gridCol w:w="597"/>
        <w:gridCol w:w="597"/>
        <w:gridCol w:w="597"/>
        <w:gridCol w:w="597"/>
        <w:gridCol w:w="597"/>
        <w:gridCol w:w="597"/>
        <w:gridCol w:w="597"/>
        <w:gridCol w:w="272"/>
        <w:gridCol w:w="325"/>
        <w:gridCol w:w="597"/>
        <w:gridCol w:w="597"/>
        <w:gridCol w:w="597"/>
        <w:gridCol w:w="597"/>
        <w:gridCol w:w="597"/>
        <w:gridCol w:w="202"/>
        <w:gridCol w:w="399"/>
      </w:tblGrid>
      <w:tr w:rsidR="00096EBA" w:rsidRPr="00085FBA" w14:paraId="254200FA" w14:textId="77777777" w:rsidTr="0036552E">
        <w:trPr>
          <w:gridBefore w:val="1"/>
          <w:gridAfter w:val="1"/>
          <w:wBefore w:w="713" w:type="dxa"/>
          <w:wAfter w:w="399" w:type="dxa"/>
          <w:trHeight w:val="603"/>
        </w:trPr>
        <w:tc>
          <w:tcPr>
            <w:tcW w:w="9892" w:type="dxa"/>
            <w:gridSpan w:val="17"/>
            <w:tcBorders>
              <w:top w:val="nil"/>
              <w:left w:val="nil"/>
              <w:bottom w:val="nil"/>
              <w:right w:val="nil"/>
            </w:tcBorders>
            <w:noWrap/>
            <w:vAlign w:val="center"/>
            <w:hideMark/>
          </w:tcPr>
          <w:p w14:paraId="1FE4E21C" w14:textId="77777777" w:rsidR="00096EBA" w:rsidRPr="00085FBA" w:rsidRDefault="00096EBA" w:rsidP="0036552E">
            <w:pPr>
              <w:jc w:val="center"/>
              <w:rPr>
                <w:rFonts w:ascii="Arial" w:hAnsi="Arial" w:cs="Arial"/>
                <w:b/>
                <w:bCs/>
              </w:rPr>
            </w:pPr>
          </w:p>
          <w:p w14:paraId="0D3755E6" w14:textId="77777777" w:rsidR="00096EBA" w:rsidRPr="00085FBA" w:rsidRDefault="00096EBA" w:rsidP="0036552E">
            <w:pPr>
              <w:shd w:val="clear" w:color="auto" w:fill="D9D9D9"/>
              <w:jc w:val="center"/>
              <w:rPr>
                <w:rFonts w:ascii="Arial" w:hAnsi="Arial" w:cs="Arial"/>
                <w:b/>
                <w:u w:val="single"/>
              </w:rPr>
            </w:pPr>
            <w:r w:rsidRPr="00085FBA">
              <w:rPr>
                <w:rFonts w:ascii="Arial" w:hAnsi="Arial" w:cs="Arial"/>
                <w:b/>
                <w:u w:val="single"/>
              </w:rPr>
              <w:t>Apéndice G</w:t>
            </w:r>
          </w:p>
          <w:p w14:paraId="1EE721E9" w14:textId="77777777" w:rsidR="00096EBA" w:rsidRPr="00085FBA" w:rsidRDefault="00096EBA" w:rsidP="0036552E">
            <w:pPr>
              <w:rPr>
                <w:rFonts w:ascii="Arial" w:hAnsi="Arial" w:cs="Arial"/>
                <w:b/>
              </w:rPr>
            </w:pPr>
          </w:p>
          <w:p w14:paraId="240CBAD1" w14:textId="77777777" w:rsidR="00096EBA" w:rsidRPr="00085FBA" w:rsidRDefault="00096EBA" w:rsidP="0036552E">
            <w:pPr>
              <w:rPr>
                <w:rFonts w:ascii="Arial" w:hAnsi="Arial" w:cs="Arial"/>
                <w:b/>
              </w:rPr>
            </w:pPr>
            <w:r w:rsidRPr="00085FBA">
              <w:rPr>
                <w:rFonts w:ascii="Arial" w:hAnsi="Arial" w:cs="Arial"/>
                <w:b/>
              </w:rPr>
              <w:t>Vo. Bo. “PROVEEDOR” _________________________________     Vo. Bo. INE_________________________________________</w:t>
            </w:r>
          </w:p>
          <w:p w14:paraId="1767AF3B" w14:textId="77777777" w:rsidR="00096EBA" w:rsidRPr="00085FBA" w:rsidRDefault="00096EBA" w:rsidP="0036552E">
            <w:pPr>
              <w:jc w:val="center"/>
              <w:rPr>
                <w:rFonts w:ascii="Arial" w:hAnsi="Arial" w:cs="Arial"/>
                <w:b/>
                <w:bCs/>
              </w:rPr>
            </w:pPr>
            <w:r w:rsidRPr="00085FBA">
              <w:rPr>
                <w:rFonts w:ascii="Arial" w:hAnsi="Arial" w:cs="Arial"/>
                <w:b/>
                <w:bCs/>
              </w:rPr>
              <w:t>Formato 3. Cédula de registro diario de temperatura de alimentos almacenados en frío (Refrigerador)</w:t>
            </w:r>
          </w:p>
          <w:p w14:paraId="7FBA32F6" w14:textId="77777777" w:rsidR="00096EBA" w:rsidRPr="00085FBA" w:rsidRDefault="00096EBA" w:rsidP="0036552E">
            <w:pPr>
              <w:jc w:val="center"/>
              <w:rPr>
                <w:rFonts w:ascii="Arial" w:hAnsi="Arial" w:cs="Arial"/>
                <w:b/>
                <w:bCs/>
              </w:rPr>
            </w:pPr>
            <w:r w:rsidRPr="00085FBA">
              <w:rPr>
                <w:rFonts w:ascii="Arial" w:hAnsi="Arial" w:cs="Arial"/>
                <w:b/>
                <w:u w:val="single"/>
              </w:rPr>
              <w:t>Ejemplo</w:t>
            </w:r>
          </w:p>
        </w:tc>
      </w:tr>
      <w:tr w:rsidR="00096EBA" w:rsidRPr="00085FBA" w14:paraId="6DFFC1FF" w14:textId="77777777" w:rsidTr="0036552E">
        <w:trPr>
          <w:gridAfter w:val="8"/>
          <w:wAfter w:w="3911" w:type="dxa"/>
          <w:trHeight w:val="275"/>
        </w:trPr>
        <w:tc>
          <w:tcPr>
            <w:tcW w:w="7093" w:type="dxa"/>
            <w:gridSpan w:val="11"/>
            <w:tcBorders>
              <w:top w:val="nil"/>
              <w:left w:val="nil"/>
              <w:bottom w:val="nil"/>
              <w:right w:val="nil"/>
            </w:tcBorders>
            <w:noWrap/>
            <w:vAlign w:val="center"/>
            <w:hideMark/>
          </w:tcPr>
          <w:p w14:paraId="702C492A" w14:textId="77777777" w:rsidR="00096EBA" w:rsidRPr="00085FBA" w:rsidRDefault="00096EBA" w:rsidP="0036552E">
            <w:pPr>
              <w:autoSpaceDN w:val="0"/>
              <w:jc w:val="center"/>
              <w:rPr>
                <w:rFonts w:ascii="Arial" w:hAnsi="Arial" w:cs="Arial"/>
                <w:b/>
                <w:bCs/>
              </w:rPr>
            </w:pPr>
            <w:r w:rsidRPr="00085FBA">
              <w:rPr>
                <w:rFonts w:ascii="Arial" w:hAnsi="Arial" w:cs="Arial"/>
                <w:b/>
                <w:bCs/>
              </w:rPr>
              <w:t>Semana del                                     al                                    del</w:t>
            </w:r>
          </w:p>
        </w:tc>
      </w:tr>
      <w:tr w:rsidR="00096EBA" w:rsidRPr="00085FBA" w14:paraId="43904271" w14:textId="77777777" w:rsidTr="0036552E">
        <w:trPr>
          <w:gridBefore w:val="2"/>
          <w:wBefore w:w="1075" w:type="dxa"/>
          <w:trHeight w:val="288"/>
        </w:trPr>
        <w:tc>
          <w:tcPr>
            <w:tcW w:w="9929" w:type="dxa"/>
            <w:gridSpan w:val="17"/>
            <w:tcBorders>
              <w:top w:val="thinThickLargeGap" w:sz="24" w:space="0" w:color="auto"/>
              <w:left w:val="thinThickLargeGap" w:sz="24" w:space="0" w:color="auto"/>
              <w:bottom w:val="single" w:sz="8" w:space="0" w:color="auto"/>
              <w:right w:val="thickThinLargeGap" w:sz="24" w:space="0" w:color="auto"/>
            </w:tcBorders>
            <w:shd w:val="clear" w:color="auto" w:fill="C0C0C0"/>
            <w:noWrap/>
            <w:vAlign w:val="bottom"/>
            <w:hideMark/>
          </w:tcPr>
          <w:p w14:paraId="07C249A7" w14:textId="77777777" w:rsidR="00096EBA" w:rsidRPr="00085FBA" w:rsidRDefault="00096EBA" w:rsidP="0036552E">
            <w:pPr>
              <w:autoSpaceDN w:val="0"/>
              <w:jc w:val="center"/>
              <w:rPr>
                <w:rFonts w:ascii="Arial" w:hAnsi="Arial" w:cs="Arial"/>
                <w:b/>
                <w:bCs/>
              </w:rPr>
            </w:pPr>
            <w:r w:rsidRPr="00085FBA">
              <w:rPr>
                <w:rFonts w:ascii="Arial" w:hAnsi="Arial" w:cs="Arial"/>
                <w:b/>
                <w:bCs/>
              </w:rPr>
              <w:t>Refrigerador</w:t>
            </w:r>
          </w:p>
        </w:tc>
      </w:tr>
      <w:tr w:rsidR="00096EBA" w:rsidRPr="00085FBA" w14:paraId="34997345" w14:textId="77777777" w:rsidTr="0036552E">
        <w:trPr>
          <w:gridBefore w:val="2"/>
          <w:wBefore w:w="1075" w:type="dxa"/>
          <w:trHeight w:val="288"/>
        </w:trPr>
        <w:tc>
          <w:tcPr>
            <w:tcW w:w="1567" w:type="dxa"/>
            <w:tcBorders>
              <w:top w:val="single" w:sz="8" w:space="0" w:color="auto"/>
              <w:left w:val="thinThickLargeGap" w:sz="24" w:space="0" w:color="auto"/>
              <w:bottom w:val="single" w:sz="8" w:space="0" w:color="auto"/>
              <w:right w:val="single" w:sz="8" w:space="0" w:color="auto"/>
            </w:tcBorders>
            <w:shd w:val="clear" w:color="auto" w:fill="C0C0C0"/>
            <w:noWrap/>
            <w:vAlign w:val="center"/>
            <w:hideMark/>
          </w:tcPr>
          <w:p w14:paraId="1051BA6D" w14:textId="77777777" w:rsidR="00096EBA" w:rsidRPr="00085FBA" w:rsidRDefault="00096EBA" w:rsidP="0036552E">
            <w:pPr>
              <w:autoSpaceDN w:val="0"/>
              <w:jc w:val="center"/>
              <w:rPr>
                <w:rFonts w:ascii="Arial" w:hAnsi="Arial" w:cs="Arial"/>
                <w:b/>
                <w:bCs/>
              </w:rPr>
            </w:pPr>
            <w:r w:rsidRPr="00085FBA">
              <w:rPr>
                <w:rFonts w:ascii="Arial" w:hAnsi="Arial" w:cs="Arial"/>
                <w:b/>
                <w:bCs/>
              </w:rPr>
              <w:t>Fecha</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A69A51E" w14:textId="77777777" w:rsidR="00096EBA" w:rsidRPr="00085FBA" w:rsidRDefault="00096EBA" w:rsidP="0036552E">
            <w:pPr>
              <w:autoSpaceDN w:val="0"/>
              <w:jc w:val="center"/>
              <w:rPr>
                <w:rFonts w:ascii="Arial" w:hAnsi="Arial" w:cs="Arial"/>
                <w:b/>
                <w:bCs/>
              </w:rPr>
            </w:pPr>
            <w:r w:rsidRPr="00085FBA">
              <w:rPr>
                <w:rFonts w:ascii="Arial" w:hAnsi="Arial" w:cs="Arial"/>
                <w:b/>
                <w:bCs/>
              </w:rPr>
              <w:t>08:00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1F0283F" w14:textId="77777777" w:rsidR="00096EBA" w:rsidRPr="00085FBA" w:rsidRDefault="00096EBA" w:rsidP="0036552E">
            <w:pPr>
              <w:autoSpaceDN w:val="0"/>
              <w:jc w:val="center"/>
              <w:rPr>
                <w:rFonts w:ascii="Arial" w:hAnsi="Arial" w:cs="Arial"/>
                <w:b/>
                <w:bCs/>
              </w:rPr>
            </w:pPr>
            <w:r w:rsidRPr="00085FBA">
              <w:rPr>
                <w:rFonts w:ascii="Arial" w:hAnsi="Arial" w:cs="Arial"/>
                <w:b/>
                <w:bCs/>
              </w:rPr>
              <w:t>09:00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544C324" w14:textId="77777777" w:rsidR="00096EBA" w:rsidRPr="00085FBA" w:rsidRDefault="00096EBA" w:rsidP="0036552E">
            <w:pPr>
              <w:autoSpaceDN w:val="0"/>
              <w:jc w:val="center"/>
              <w:rPr>
                <w:rFonts w:ascii="Arial" w:hAnsi="Arial" w:cs="Arial"/>
                <w:b/>
                <w:bCs/>
              </w:rPr>
            </w:pPr>
            <w:r w:rsidRPr="00085FBA">
              <w:rPr>
                <w:rFonts w:ascii="Arial" w:hAnsi="Arial" w:cs="Arial"/>
                <w:b/>
                <w:bCs/>
              </w:rPr>
              <w:t>10:00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9FF1625" w14:textId="77777777" w:rsidR="00096EBA" w:rsidRPr="00085FBA" w:rsidRDefault="00096EBA" w:rsidP="0036552E">
            <w:pPr>
              <w:autoSpaceDN w:val="0"/>
              <w:jc w:val="center"/>
              <w:rPr>
                <w:rFonts w:ascii="Arial" w:hAnsi="Arial" w:cs="Arial"/>
                <w:b/>
                <w:bCs/>
              </w:rPr>
            </w:pPr>
            <w:r w:rsidRPr="00085FBA">
              <w:rPr>
                <w:rFonts w:ascii="Arial" w:hAnsi="Arial" w:cs="Arial"/>
                <w:b/>
                <w:bCs/>
              </w:rPr>
              <w:t>11:00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A0149A7"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E737F0F"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FDE31CC"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4A2946A9"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C889C49"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FE05CA9"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D4F8574" w14:textId="77777777" w:rsidR="00096EBA" w:rsidRPr="00085FBA" w:rsidRDefault="00096EBA" w:rsidP="0036552E">
            <w:pPr>
              <w:autoSpaceDN w:val="0"/>
              <w:jc w:val="center"/>
              <w:rPr>
                <w:rFonts w:ascii="Arial" w:hAnsi="Arial" w:cs="Arial"/>
                <w:b/>
                <w:bCs/>
              </w:rPr>
            </w:pPr>
            <w:r w:rsidRPr="00085FBA">
              <w:rPr>
                <w:rFonts w:ascii="Arial" w:hAnsi="Arial" w:cs="Arial"/>
                <w:b/>
                <w:bCs/>
              </w:rPr>
              <w:t>18:00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EBF869C" w14:textId="77777777" w:rsidR="00096EBA" w:rsidRPr="00085FBA" w:rsidRDefault="00096EBA" w:rsidP="0036552E">
            <w:pPr>
              <w:autoSpaceDN w:val="0"/>
              <w:jc w:val="center"/>
              <w:rPr>
                <w:rFonts w:ascii="Arial" w:hAnsi="Arial" w:cs="Arial"/>
                <w:b/>
                <w:bCs/>
              </w:rPr>
            </w:pPr>
            <w:r w:rsidRPr="00085FBA">
              <w:rPr>
                <w:rFonts w:ascii="Arial" w:hAnsi="Arial" w:cs="Arial"/>
                <w:b/>
                <w:bCs/>
              </w:rPr>
              <w:t>19:00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49BF5D8" w14:textId="77777777" w:rsidR="00096EBA" w:rsidRPr="00085FBA" w:rsidRDefault="00096EBA" w:rsidP="0036552E">
            <w:pPr>
              <w:autoSpaceDN w:val="0"/>
              <w:jc w:val="center"/>
              <w:rPr>
                <w:rFonts w:ascii="Arial" w:hAnsi="Arial" w:cs="Arial"/>
                <w:b/>
                <w:bCs/>
              </w:rPr>
            </w:pPr>
            <w:r w:rsidRPr="00085FBA">
              <w:rPr>
                <w:rFonts w:ascii="Arial" w:hAnsi="Arial" w:cs="Arial"/>
                <w:b/>
                <w:bCs/>
              </w:rPr>
              <w:t>20:00</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1E33643E" w14:textId="77777777" w:rsidR="00096EBA" w:rsidRPr="00085FBA" w:rsidRDefault="00096EBA" w:rsidP="0036552E">
            <w:pPr>
              <w:autoSpaceDN w:val="0"/>
              <w:jc w:val="center"/>
              <w:rPr>
                <w:rFonts w:ascii="Arial" w:hAnsi="Arial" w:cs="Arial"/>
                <w:b/>
                <w:bCs/>
              </w:rPr>
            </w:pPr>
            <w:r w:rsidRPr="00085FBA">
              <w:rPr>
                <w:rFonts w:ascii="Arial" w:hAnsi="Arial" w:cs="Arial"/>
                <w:b/>
                <w:bCs/>
              </w:rPr>
              <w:t>21:00</w:t>
            </w:r>
          </w:p>
        </w:tc>
      </w:tr>
      <w:tr w:rsidR="00096EBA" w:rsidRPr="00085FBA" w14:paraId="09D6DA94" w14:textId="77777777" w:rsidTr="0036552E">
        <w:trPr>
          <w:gridBefore w:val="2"/>
          <w:wBefore w:w="1075" w:type="dxa"/>
          <w:trHeight w:val="275"/>
        </w:trPr>
        <w:tc>
          <w:tcPr>
            <w:tcW w:w="1567" w:type="dxa"/>
            <w:tcBorders>
              <w:top w:val="single" w:sz="8" w:space="0" w:color="auto"/>
              <w:left w:val="thinThickLargeGap" w:sz="24" w:space="0" w:color="auto"/>
              <w:bottom w:val="single" w:sz="8" w:space="0" w:color="auto"/>
              <w:right w:val="single" w:sz="8" w:space="0" w:color="auto"/>
            </w:tcBorders>
            <w:noWrap/>
            <w:vAlign w:val="center"/>
            <w:hideMark/>
          </w:tcPr>
          <w:p w14:paraId="7DE7E23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3DF965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396EFB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076A86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327535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6B59F0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0A2B41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CE3F3E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0011CAE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5A2BB7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EFDB3A0"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5E0AC8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746D79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3C95F9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1F653CB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1BBE6748" w14:textId="77777777" w:rsidTr="0036552E">
        <w:trPr>
          <w:gridBefore w:val="2"/>
          <w:wBefore w:w="1075" w:type="dxa"/>
          <w:trHeight w:val="428"/>
        </w:trPr>
        <w:tc>
          <w:tcPr>
            <w:tcW w:w="1567" w:type="dxa"/>
            <w:tcBorders>
              <w:top w:val="single" w:sz="8" w:space="0" w:color="auto"/>
              <w:left w:val="thinThickLargeGap" w:sz="24" w:space="0" w:color="auto"/>
              <w:bottom w:val="single" w:sz="8" w:space="0" w:color="auto"/>
              <w:right w:val="single" w:sz="8" w:space="0" w:color="auto"/>
            </w:tcBorders>
            <w:noWrap/>
            <w:vAlign w:val="center"/>
            <w:hideMark/>
          </w:tcPr>
          <w:p w14:paraId="128C05AF" w14:textId="77777777" w:rsidR="00096EBA" w:rsidRPr="00085FBA" w:rsidRDefault="00096EBA" w:rsidP="0036552E">
            <w:pPr>
              <w:autoSpaceDN w:val="0"/>
              <w:jc w:val="center"/>
              <w:rPr>
                <w:rFonts w:ascii="Arial" w:hAnsi="Arial" w:cs="Arial"/>
                <w:b/>
                <w:bCs/>
              </w:rPr>
            </w:pPr>
            <w:r w:rsidRPr="00085FBA">
              <w:rPr>
                <w:rFonts w:ascii="Arial" w:hAnsi="Arial" w:cs="Arial"/>
                <w:b/>
                <w:bCs/>
              </w:rPr>
              <w:t>Observaciones</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0C2BA9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97D905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117571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775B08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901FF5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CAD6D5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448A06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413EB50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DB2F7E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5DD1B2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E6796E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71455B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228F96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08F435B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13F091C9" w14:textId="77777777" w:rsidTr="0036552E">
        <w:trPr>
          <w:gridBefore w:val="2"/>
          <w:wBefore w:w="1075" w:type="dxa"/>
          <w:trHeight w:val="288"/>
        </w:trPr>
        <w:tc>
          <w:tcPr>
            <w:tcW w:w="1567" w:type="dxa"/>
            <w:tcBorders>
              <w:top w:val="single" w:sz="8" w:space="0" w:color="auto"/>
              <w:left w:val="thinThickLargeGap" w:sz="24" w:space="0" w:color="auto"/>
              <w:bottom w:val="single" w:sz="8" w:space="0" w:color="auto"/>
              <w:right w:val="single" w:sz="8" w:space="0" w:color="auto"/>
            </w:tcBorders>
            <w:shd w:val="clear" w:color="auto" w:fill="C0C0C0"/>
            <w:noWrap/>
            <w:vAlign w:val="center"/>
            <w:hideMark/>
          </w:tcPr>
          <w:p w14:paraId="728D03E7" w14:textId="77777777" w:rsidR="00096EBA" w:rsidRPr="00085FBA" w:rsidRDefault="00096EBA" w:rsidP="0036552E">
            <w:pPr>
              <w:autoSpaceDN w:val="0"/>
              <w:jc w:val="center"/>
              <w:rPr>
                <w:rFonts w:ascii="Arial" w:hAnsi="Arial" w:cs="Arial"/>
                <w:b/>
                <w:bCs/>
              </w:rPr>
            </w:pPr>
            <w:r w:rsidRPr="00085FBA">
              <w:rPr>
                <w:rFonts w:ascii="Arial" w:hAnsi="Arial" w:cs="Arial"/>
                <w:b/>
                <w:bCs/>
              </w:rPr>
              <w:t>Fecha</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6DBB173" w14:textId="77777777" w:rsidR="00096EBA" w:rsidRPr="00085FBA" w:rsidRDefault="00096EBA" w:rsidP="0036552E">
            <w:pPr>
              <w:autoSpaceDN w:val="0"/>
              <w:jc w:val="center"/>
              <w:rPr>
                <w:rFonts w:ascii="Arial" w:hAnsi="Arial" w:cs="Arial"/>
                <w:b/>
                <w:bCs/>
              </w:rPr>
            </w:pPr>
            <w:r w:rsidRPr="00085FBA">
              <w:rPr>
                <w:rFonts w:ascii="Arial" w:hAnsi="Arial" w:cs="Arial"/>
                <w:b/>
                <w:bCs/>
              </w:rPr>
              <w:t>08:00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5335E6B" w14:textId="77777777" w:rsidR="00096EBA" w:rsidRPr="00085FBA" w:rsidRDefault="00096EBA" w:rsidP="0036552E">
            <w:pPr>
              <w:autoSpaceDN w:val="0"/>
              <w:jc w:val="center"/>
              <w:rPr>
                <w:rFonts w:ascii="Arial" w:hAnsi="Arial" w:cs="Arial"/>
                <w:b/>
                <w:bCs/>
              </w:rPr>
            </w:pPr>
            <w:r w:rsidRPr="00085FBA">
              <w:rPr>
                <w:rFonts w:ascii="Arial" w:hAnsi="Arial" w:cs="Arial"/>
                <w:b/>
                <w:bCs/>
              </w:rPr>
              <w:t>09:00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EBA2050" w14:textId="77777777" w:rsidR="00096EBA" w:rsidRPr="00085FBA" w:rsidRDefault="00096EBA" w:rsidP="0036552E">
            <w:pPr>
              <w:autoSpaceDN w:val="0"/>
              <w:jc w:val="center"/>
              <w:rPr>
                <w:rFonts w:ascii="Arial" w:hAnsi="Arial" w:cs="Arial"/>
                <w:b/>
                <w:bCs/>
              </w:rPr>
            </w:pPr>
            <w:r w:rsidRPr="00085FBA">
              <w:rPr>
                <w:rFonts w:ascii="Arial" w:hAnsi="Arial" w:cs="Arial"/>
                <w:b/>
                <w:bCs/>
              </w:rPr>
              <w:t>10:00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576770D" w14:textId="77777777" w:rsidR="00096EBA" w:rsidRPr="00085FBA" w:rsidRDefault="00096EBA" w:rsidP="0036552E">
            <w:pPr>
              <w:autoSpaceDN w:val="0"/>
              <w:jc w:val="center"/>
              <w:rPr>
                <w:rFonts w:ascii="Arial" w:hAnsi="Arial" w:cs="Arial"/>
                <w:b/>
                <w:bCs/>
              </w:rPr>
            </w:pPr>
            <w:r w:rsidRPr="00085FBA">
              <w:rPr>
                <w:rFonts w:ascii="Arial" w:hAnsi="Arial" w:cs="Arial"/>
                <w:b/>
                <w:bCs/>
              </w:rPr>
              <w:t>11:00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CC20D55"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B864706"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95FA684"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75840106"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42832AC"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52CD51C"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3F89133" w14:textId="77777777" w:rsidR="00096EBA" w:rsidRPr="00085FBA" w:rsidRDefault="00096EBA" w:rsidP="0036552E">
            <w:pPr>
              <w:autoSpaceDN w:val="0"/>
              <w:jc w:val="center"/>
              <w:rPr>
                <w:rFonts w:ascii="Arial" w:hAnsi="Arial" w:cs="Arial"/>
                <w:b/>
                <w:bCs/>
              </w:rPr>
            </w:pPr>
            <w:r w:rsidRPr="00085FBA">
              <w:rPr>
                <w:rFonts w:ascii="Arial" w:hAnsi="Arial" w:cs="Arial"/>
                <w:b/>
                <w:bCs/>
              </w:rPr>
              <w:t>18:00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1E73F74" w14:textId="77777777" w:rsidR="00096EBA" w:rsidRPr="00085FBA" w:rsidRDefault="00096EBA" w:rsidP="0036552E">
            <w:pPr>
              <w:autoSpaceDN w:val="0"/>
              <w:jc w:val="center"/>
              <w:rPr>
                <w:rFonts w:ascii="Arial" w:hAnsi="Arial" w:cs="Arial"/>
                <w:b/>
                <w:bCs/>
              </w:rPr>
            </w:pPr>
            <w:r w:rsidRPr="00085FBA">
              <w:rPr>
                <w:rFonts w:ascii="Arial" w:hAnsi="Arial" w:cs="Arial"/>
                <w:b/>
                <w:bCs/>
              </w:rPr>
              <w:t>19:00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F79E42A" w14:textId="77777777" w:rsidR="00096EBA" w:rsidRPr="00085FBA" w:rsidRDefault="00096EBA" w:rsidP="0036552E">
            <w:pPr>
              <w:autoSpaceDN w:val="0"/>
              <w:jc w:val="center"/>
              <w:rPr>
                <w:rFonts w:ascii="Arial" w:hAnsi="Arial" w:cs="Arial"/>
                <w:b/>
                <w:bCs/>
              </w:rPr>
            </w:pPr>
            <w:r w:rsidRPr="00085FBA">
              <w:rPr>
                <w:rFonts w:ascii="Arial" w:hAnsi="Arial" w:cs="Arial"/>
                <w:b/>
                <w:bCs/>
              </w:rPr>
              <w:t>20:00</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2232DA61" w14:textId="77777777" w:rsidR="00096EBA" w:rsidRPr="00085FBA" w:rsidRDefault="00096EBA" w:rsidP="0036552E">
            <w:pPr>
              <w:autoSpaceDN w:val="0"/>
              <w:jc w:val="center"/>
              <w:rPr>
                <w:rFonts w:ascii="Arial" w:hAnsi="Arial" w:cs="Arial"/>
                <w:b/>
                <w:bCs/>
              </w:rPr>
            </w:pPr>
            <w:r w:rsidRPr="00085FBA">
              <w:rPr>
                <w:rFonts w:ascii="Arial" w:hAnsi="Arial" w:cs="Arial"/>
                <w:b/>
                <w:bCs/>
              </w:rPr>
              <w:t>21:00</w:t>
            </w:r>
          </w:p>
        </w:tc>
      </w:tr>
      <w:tr w:rsidR="00096EBA" w:rsidRPr="00085FBA" w14:paraId="52D1D046" w14:textId="77777777" w:rsidTr="0036552E">
        <w:trPr>
          <w:gridBefore w:val="2"/>
          <w:wBefore w:w="1075" w:type="dxa"/>
          <w:trHeight w:val="275"/>
        </w:trPr>
        <w:tc>
          <w:tcPr>
            <w:tcW w:w="1567" w:type="dxa"/>
            <w:tcBorders>
              <w:top w:val="single" w:sz="8" w:space="0" w:color="auto"/>
              <w:left w:val="thinThickLargeGap" w:sz="24" w:space="0" w:color="auto"/>
              <w:bottom w:val="single" w:sz="8" w:space="0" w:color="auto"/>
              <w:right w:val="single" w:sz="8" w:space="0" w:color="auto"/>
            </w:tcBorders>
            <w:noWrap/>
            <w:vAlign w:val="center"/>
            <w:hideMark/>
          </w:tcPr>
          <w:p w14:paraId="0F1577A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59B2A6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CB5FC1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C940BC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69528B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347B04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042457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96FF6D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275D85A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9DE117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7509B5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A654FD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BB5047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A79DBE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1FF69C2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7E995EBD" w14:textId="77777777" w:rsidTr="0036552E">
        <w:trPr>
          <w:gridBefore w:val="2"/>
          <w:wBefore w:w="1075" w:type="dxa"/>
          <w:trHeight w:val="432"/>
        </w:trPr>
        <w:tc>
          <w:tcPr>
            <w:tcW w:w="1567" w:type="dxa"/>
            <w:tcBorders>
              <w:top w:val="single" w:sz="8" w:space="0" w:color="auto"/>
              <w:left w:val="thinThickLargeGap" w:sz="24" w:space="0" w:color="auto"/>
              <w:bottom w:val="single" w:sz="8" w:space="0" w:color="auto"/>
              <w:right w:val="single" w:sz="8" w:space="0" w:color="auto"/>
            </w:tcBorders>
            <w:noWrap/>
            <w:vAlign w:val="center"/>
            <w:hideMark/>
          </w:tcPr>
          <w:p w14:paraId="562FDF2D" w14:textId="77777777" w:rsidR="00096EBA" w:rsidRPr="00085FBA" w:rsidRDefault="00096EBA" w:rsidP="0036552E">
            <w:pPr>
              <w:autoSpaceDN w:val="0"/>
              <w:jc w:val="center"/>
              <w:rPr>
                <w:rFonts w:ascii="Arial" w:hAnsi="Arial" w:cs="Arial"/>
                <w:b/>
                <w:bCs/>
              </w:rPr>
            </w:pPr>
            <w:r w:rsidRPr="00085FBA">
              <w:rPr>
                <w:rFonts w:ascii="Arial" w:hAnsi="Arial" w:cs="Arial"/>
                <w:b/>
                <w:bCs/>
              </w:rPr>
              <w:t>Observaciones</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591A1B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EF566D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777D20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AC2052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04D81F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8809D7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9253D1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64A65ED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D907D9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B2F323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CA66DC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7CF3B0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419129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40EA7BB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1F9DC36E" w14:textId="77777777" w:rsidTr="0036552E">
        <w:trPr>
          <w:gridBefore w:val="2"/>
          <w:wBefore w:w="1075" w:type="dxa"/>
          <w:trHeight w:val="288"/>
        </w:trPr>
        <w:tc>
          <w:tcPr>
            <w:tcW w:w="1567" w:type="dxa"/>
            <w:tcBorders>
              <w:top w:val="single" w:sz="8" w:space="0" w:color="auto"/>
              <w:left w:val="thinThickLargeGap" w:sz="24" w:space="0" w:color="auto"/>
              <w:bottom w:val="single" w:sz="8" w:space="0" w:color="auto"/>
              <w:right w:val="single" w:sz="8" w:space="0" w:color="auto"/>
            </w:tcBorders>
            <w:shd w:val="clear" w:color="auto" w:fill="C0C0C0"/>
            <w:noWrap/>
            <w:vAlign w:val="center"/>
            <w:hideMark/>
          </w:tcPr>
          <w:p w14:paraId="5CD4867F" w14:textId="77777777" w:rsidR="00096EBA" w:rsidRPr="00085FBA" w:rsidRDefault="00096EBA" w:rsidP="0036552E">
            <w:pPr>
              <w:autoSpaceDN w:val="0"/>
              <w:jc w:val="center"/>
              <w:rPr>
                <w:rFonts w:ascii="Arial" w:hAnsi="Arial" w:cs="Arial"/>
                <w:b/>
                <w:bCs/>
              </w:rPr>
            </w:pPr>
            <w:r w:rsidRPr="00085FBA">
              <w:rPr>
                <w:rFonts w:ascii="Arial" w:hAnsi="Arial" w:cs="Arial"/>
                <w:b/>
                <w:bCs/>
              </w:rPr>
              <w:t>Fecha</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038B07E" w14:textId="77777777" w:rsidR="00096EBA" w:rsidRPr="00085FBA" w:rsidRDefault="00096EBA" w:rsidP="0036552E">
            <w:pPr>
              <w:autoSpaceDN w:val="0"/>
              <w:jc w:val="center"/>
              <w:rPr>
                <w:rFonts w:ascii="Arial" w:hAnsi="Arial" w:cs="Arial"/>
                <w:b/>
                <w:bCs/>
              </w:rPr>
            </w:pPr>
            <w:r w:rsidRPr="00085FBA">
              <w:rPr>
                <w:rFonts w:ascii="Arial" w:hAnsi="Arial" w:cs="Arial"/>
                <w:b/>
                <w:bCs/>
              </w:rPr>
              <w:t>08:00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9D7C35D" w14:textId="77777777" w:rsidR="00096EBA" w:rsidRPr="00085FBA" w:rsidRDefault="00096EBA" w:rsidP="0036552E">
            <w:pPr>
              <w:autoSpaceDN w:val="0"/>
              <w:jc w:val="center"/>
              <w:rPr>
                <w:rFonts w:ascii="Arial" w:hAnsi="Arial" w:cs="Arial"/>
                <w:b/>
                <w:bCs/>
              </w:rPr>
            </w:pPr>
            <w:r w:rsidRPr="00085FBA">
              <w:rPr>
                <w:rFonts w:ascii="Arial" w:hAnsi="Arial" w:cs="Arial"/>
                <w:b/>
                <w:bCs/>
              </w:rPr>
              <w:t>09:00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56EAEB5" w14:textId="77777777" w:rsidR="00096EBA" w:rsidRPr="00085FBA" w:rsidRDefault="00096EBA" w:rsidP="0036552E">
            <w:pPr>
              <w:autoSpaceDN w:val="0"/>
              <w:jc w:val="center"/>
              <w:rPr>
                <w:rFonts w:ascii="Arial" w:hAnsi="Arial" w:cs="Arial"/>
                <w:b/>
                <w:bCs/>
              </w:rPr>
            </w:pPr>
            <w:r w:rsidRPr="00085FBA">
              <w:rPr>
                <w:rFonts w:ascii="Arial" w:hAnsi="Arial" w:cs="Arial"/>
                <w:b/>
                <w:bCs/>
              </w:rPr>
              <w:t>10:00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231538F" w14:textId="77777777" w:rsidR="00096EBA" w:rsidRPr="00085FBA" w:rsidRDefault="00096EBA" w:rsidP="0036552E">
            <w:pPr>
              <w:autoSpaceDN w:val="0"/>
              <w:jc w:val="center"/>
              <w:rPr>
                <w:rFonts w:ascii="Arial" w:hAnsi="Arial" w:cs="Arial"/>
                <w:b/>
                <w:bCs/>
              </w:rPr>
            </w:pPr>
            <w:r w:rsidRPr="00085FBA">
              <w:rPr>
                <w:rFonts w:ascii="Arial" w:hAnsi="Arial" w:cs="Arial"/>
                <w:b/>
                <w:bCs/>
              </w:rPr>
              <w:t>11:00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95F6DD1"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D04AEBC"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7B04AE6"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013622EA"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4E617D1"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A2C783B"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70D4376" w14:textId="77777777" w:rsidR="00096EBA" w:rsidRPr="00085FBA" w:rsidRDefault="00096EBA" w:rsidP="0036552E">
            <w:pPr>
              <w:autoSpaceDN w:val="0"/>
              <w:jc w:val="center"/>
              <w:rPr>
                <w:rFonts w:ascii="Arial" w:hAnsi="Arial" w:cs="Arial"/>
                <w:b/>
                <w:bCs/>
              </w:rPr>
            </w:pPr>
            <w:r w:rsidRPr="00085FBA">
              <w:rPr>
                <w:rFonts w:ascii="Arial" w:hAnsi="Arial" w:cs="Arial"/>
                <w:b/>
                <w:bCs/>
              </w:rPr>
              <w:t>18:00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2E20E16" w14:textId="77777777" w:rsidR="00096EBA" w:rsidRPr="00085FBA" w:rsidRDefault="00096EBA" w:rsidP="0036552E">
            <w:pPr>
              <w:autoSpaceDN w:val="0"/>
              <w:jc w:val="center"/>
              <w:rPr>
                <w:rFonts w:ascii="Arial" w:hAnsi="Arial" w:cs="Arial"/>
                <w:b/>
                <w:bCs/>
              </w:rPr>
            </w:pPr>
            <w:r w:rsidRPr="00085FBA">
              <w:rPr>
                <w:rFonts w:ascii="Arial" w:hAnsi="Arial" w:cs="Arial"/>
                <w:b/>
                <w:bCs/>
              </w:rPr>
              <w:t>19:00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5434486" w14:textId="77777777" w:rsidR="00096EBA" w:rsidRPr="00085FBA" w:rsidRDefault="00096EBA" w:rsidP="0036552E">
            <w:pPr>
              <w:autoSpaceDN w:val="0"/>
              <w:jc w:val="center"/>
              <w:rPr>
                <w:rFonts w:ascii="Arial" w:hAnsi="Arial" w:cs="Arial"/>
                <w:b/>
                <w:bCs/>
              </w:rPr>
            </w:pPr>
            <w:r w:rsidRPr="00085FBA">
              <w:rPr>
                <w:rFonts w:ascii="Arial" w:hAnsi="Arial" w:cs="Arial"/>
                <w:b/>
                <w:bCs/>
              </w:rPr>
              <w:t>20:00</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40A89D0D" w14:textId="77777777" w:rsidR="00096EBA" w:rsidRPr="00085FBA" w:rsidRDefault="00096EBA" w:rsidP="0036552E">
            <w:pPr>
              <w:autoSpaceDN w:val="0"/>
              <w:jc w:val="center"/>
              <w:rPr>
                <w:rFonts w:ascii="Arial" w:hAnsi="Arial" w:cs="Arial"/>
                <w:b/>
                <w:bCs/>
              </w:rPr>
            </w:pPr>
            <w:r w:rsidRPr="00085FBA">
              <w:rPr>
                <w:rFonts w:ascii="Arial" w:hAnsi="Arial" w:cs="Arial"/>
                <w:b/>
                <w:bCs/>
              </w:rPr>
              <w:t>21:00</w:t>
            </w:r>
          </w:p>
        </w:tc>
      </w:tr>
      <w:tr w:rsidR="00096EBA" w:rsidRPr="00085FBA" w14:paraId="4B83A754" w14:textId="77777777" w:rsidTr="0036552E">
        <w:trPr>
          <w:gridBefore w:val="2"/>
          <w:wBefore w:w="1075" w:type="dxa"/>
          <w:trHeight w:val="275"/>
        </w:trPr>
        <w:tc>
          <w:tcPr>
            <w:tcW w:w="1567" w:type="dxa"/>
            <w:tcBorders>
              <w:top w:val="single" w:sz="8" w:space="0" w:color="auto"/>
              <w:left w:val="thinThickLargeGap" w:sz="24" w:space="0" w:color="auto"/>
              <w:bottom w:val="single" w:sz="8" w:space="0" w:color="auto"/>
              <w:right w:val="single" w:sz="8" w:space="0" w:color="auto"/>
            </w:tcBorders>
            <w:noWrap/>
            <w:vAlign w:val="center"/>
            <w:hideMark/>
          </w:tcPr>
          <w:p w14:paraId="025F264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74C716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AA7165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71118F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5F7A44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8653A5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E7CD91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6A09F3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2B080D3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EEFDED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34461C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167E56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9D7D57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8261B1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58EB074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69DBC8D5" w14:textId="77777777" w:rsidTr="0036552E">
        <w:trPr>
          <w:gridBefore w:val="2"/>
          <w:wBefore w:w="1075" w:type="dxa"/>
          <w:trHeight w:val="435"/>
        </w:trPr>
        <w:tc>
          <w:tcPr>
            <w:tcW w:w="1567" w:type="dxa"/>
            <w:tcBorders>
              <w:top w:val="single" w:sz="8" w:space="0" w:color="auto"/>
              <w:left w:val="thinThickLargeGap" w:sz="24" w:space="0" w:color="auto"/>
              <w:bottom w:val="single" w:sz="8" w:space="0" w:color="auto"/>
              <w:right w:val="single" w:sz="8" w:space="0" w:color="auto"/>
            </w:tcBorders>
            <w:noWrap/>
            <w:vAlign w:val="center"/>
            <w:hideMark/>
          </w:tcPr>
          <w:p w14:paraId="14B72E9D" w14:textId="77777777" w:rsidR="00096EBA" w:rsidRPr="00085FBA" w:rsidRDefault="00096EBA" w:rsidP="0036552E">
            <w:pPr>
              <w:autoSpaceDN w:val="0"/>
              <w:jc w:val="center"/>
              <w:rPr>
                <w:rFonts w:ascii="Arial" w:hAnsi="Arial" w:cs="Arial"/>
                <w:b/>
                <w:bCs/>
              </w:rPr>
            </w:pPr>
            <w:r w:rsidRPr="00085FBA">
              <w:rPr>
                <w:rFonts w:ascii="Arial" w:hAnsi="Arial" w:cs="Arial"/>
                <w:b/>
                <w:bCs/>
              </w:rPr>
              <w:t>Observaciones</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284027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D60843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ABD607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E2B76D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47A473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20A8BE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9A5F9F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5F73DC9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AE24E7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6EA161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D5EFE0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043FB7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B1271D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0DA7650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1183A197" w14:textId="77777777" w:rsidTr="0036552E">
        <w:trPr>
          <w:gridBefore w:val="2"/>
          <w:wBefore w:w="1075" w:type="dxa"/>
          <w:trHeight w:val="288"/>
        </w:trPr>
        <w:tc>
          <w:tcPr>
            <w:tcW w:w="1567" w:type="dxa"/>
            <w:tcBorders>
              <w:top w:val="single" w:sz="8" w:space="0" w:color="auto"/>
              <w:left w:val="thinThickLargeGap" w:sz="24" w:space="0" w:color="auto"/>
              <w:bottom w:val="single" w:sz="8" w:space="0" w:color="auto"/>
              <w:right w:val="single" w:sz="8" w:space="0" w:color="auto"/>
            </w:tcBorders>
            <w:shd w:val="clear" w:color="auto" w:fill="C0C0C0"/>
            <w:noWrap/>
            <w:vAlign w:val="center"/>
            <w:hideMark/>
          </w:tcPr>
          <w:p w14:paraId="2FB486EB" w14:textId="77777777" w:rsidR="00096EBA" w:rsidRPr="00085FBA" w:rsidRDefault="00096EBA" w:rsidP="0036552E">
            <w:pPr>
              <w:autoSpaceDN w:val="0"/>
              <w:jc w:val="center"/>
              <w:rPr>
                <w:rFonts w:ascii="Arial" w:hAnsi="Arial" w:cs="Arial"/>
                <w:b/>
                <w:bCs/>
              </w:rPr>
            </w:pPr>
            <w:r w:rsidRPr="00085FBA">
              <w:rPr>
                <w:rFonts w:ascii="Arial" w:hAnsi="Arial" w:cs="Arial"/>
                <w:b/>
                <w:bCs/>
              </w:rPr>
              <w:t>Fecha</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BA8C2A8" w14:textId="77777777" w:rsidR="00096EBA" w:rsidRPr="00085FBA" w:rsidRDefault="00096EBA" w:rsidP="0036552E">
            <w:pPr>
              <w:autoSpaceDN w:val="0"/>
              <w:jc w:val="center"/>
              <w:rPr>
                <w:rFonts w:ascii="Arial" w:hAnsi="Arial" w:cs="Arial"/>
                <w:b/>
                <w:bCs/>
              </w:rPr>
            </w:pPr>
            <w:r w:rsidRPr="00085FBA">
              <w:rPr>
                <w:rFonts w:ascii="Arial" w:hAnsi="Arial" w:cs="Arial"/>
                <w:b/>
                <w:bCs/>
              </w:rPr>
              <w:t>08:00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4408657" w14:textId="77777777" w:rsidR="00096EBA" w:rsidRPr="00085FBA" w:rsidRDefault="00096EBA" w:rsidP="0036552E">
            <w:pPr>
              <w:autoSpaceDN w:val="0"/>
              <w:jc w:val="center"/>
              <w:rPr>
                <w:rFonts w:ascii="Arial" w:hAnsi="Arial" w:cs="Arial"/>
                <w:b/>
                <w:bCs/>
              </w:rPr>
            </w:pPr>
            <w:r w:rsidRPr="00085FBA">
              <w:rPr>
                <w:rFonts w:ascii="Arial" w:hAnsi="Arial" w:cs="Arial"/>
                <w:b/>
                <w:bCs/>
              </w:rPr>
              <w:t>09:00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A6E933E" w14:textId="77777777" w:rsidR="00096EBA" w:rsidRPr="00085FBA" w:rsidRDefault="00096EBA" w:rsidP="0036552E">
            <w:pPr>
              <w:autoSpaceDN w:val="0"/>
              <w:jc w:val="center"/>
              <w:rPr>
                <w:rFonts w:ascii="Arial" w:hAnsi="Arial" w:cs="Arial"/>
                <w:b/>
                <w:bCs/>
              </w:rPr>
            </w:pPr>
            <w:r w:rsidRPr="00085FBA">
              <w:rPr>
                <w:rFonts w:ascii="Arial" w:hAnsi="Arial" w:cs="Arial"/>
                <w:b/>
                <w:bCs/>
              </w:rPr>
              <w:t>10:00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F1390FC" w14:textId="77777777" w:rsidR="00096EBA" w:rsidRPr="00085FBA" w:rsidRDefault="00096EBA" w:rsidP="0036552E">
            <w:pPr>
              <w:autoSpaceDN w:val="0"/>
              <w:jc w:val="center"/>
              <w:rPr>
                <w:rFonts w:ascii="Arial" w:hAnsi="Arial" w:cs="Arial"/>
                <w:b/>
                <w:bCs/>
              </w:rPr>
            </w:pPr>
            <w:r w:rsidRPr="00085FBA">
              <w:rPr>
                <w:rFonts w:ascii="Arial" w:hAnsi="Arial" w:cs="Arial"/>
                <w:b/>
                <w:bCs/>
              </w:rPr>
              <w:t>11:00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CADD6C1"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414A7B2"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7721BA0"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0F9A994D"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8F7E016"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85C7FEA"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FA3F845" w14:textId="77777777" w:rsidR="00096EBA" w:rsidRPr="00085FBA" w:rsidRDefault="00096EBA" w:rsidP="0036552E">
            <w:pPr>
              <w:autoSpaceDN w:val="0"/>
              <w:jc w:val="center"/>
              <w:rPr>
                <w:rFonts w:ascii="Arial" w:hAnsi="Arial" w:cs="Arial"/>
                <w:b/>
                <w:bCs/>
              </w:rPr>
            </w:pPr>
            <w:r w:rsidRPr="00085FBA">
              <w:rPr>
                <w:rFonts w:ascii="Arial" w:hAnsi="Arial" w:cs="Arial"/>
                <w:b/>
                <w:bCs/>
              </w:rPr>
              <w:t>18:00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07834C0" w14:textId="77777777" w:rsidR="00096EBA" w:rsidRPr="00085FBA" w:rsidRDefault="00096EBA" w:rsidP="0036552E">
            <w:pPr>
              <w:autoSpaceDN w:val="0"/>
              <w:jc w:val="center"/>
              <w:rPr>
                <w:rFonts w:ascii="Arial" w:hAnsi="Arial" w:cs="Arial"/>
                <w:b/>
                <w:bCs/>
              </w:rPr>
            </w:pPr>
            <w:r w:rsidRPr="00085FBA">
              <w:rPr>
                <w:rFonts w:ascii="Arial" w:hAnsi="Arial" w:cs="Arial"/>
                <w:b/>
                <w:bCs/>
              </w:rPr>
              <w:t>19:00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E8C80BD" w14:textId="77777777" w:rsidR="00096EBA" w:rsidRPr="00085FBA" w:rsidRDefault="00096EBA" w:rsidP="0036552E">
            <w:pPr>
              <w:autoSpaceDN w:val="0"/>
              <w:jc w:val="center"/>
              <w:rPr>
                <w:rFonts w:ascii="Arial" w:hAnsi="Arial" w:cs="Arial"/>
                <w:b/>
                <w:bCs/>
              </w:rPr>
            </w:pPr>
            <w:r w:rsidRPr="00085FBA">
              <w:rPr>
                <w:rFonts w:ascii="Arial" w:hAnsi="Arial" w:cs="Arial"/>
                <w:b/>
                <w:bCs/>
              </w:rPr>
              <w:t>20:00</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4F33CE71" w14:textId="77777777" w:rsidR="00096EBA" w:rsidRPr="00085FBA" w:rsidRDefault="00096EBA" w:rsidP="0036552E">
            <w:pPr>
              <w:autoSpaceDN w:val="0"/>
              <w:jc w:val="center"/>
              <w:rPr>
                <w:rFonts w:ascii="Arial" w:hAnsi="Arial" w:cs="Arial"/>
                <w:b/>
                <w:bCs/>
              </w:rPr>
            </w:pPr>
            <w:r w:rsidRPr="00085FBA">
              <w:rPr>
                <w:rFonts w:ascii="Arial" w:hAnsi="Arial" w:cs="Arial"/>
                <w:b/>
                <w:bCs/>
              </w:rPr>
              <w:t>21:00</w:t>
            </w:r>
          </w:p>
        </w:tc>
      </w:tr>
      <w:tr w:rsidR="00096EBA" w:rsidRPr="00085FBA" w14:paraId="13913B59" w14:textId="77777777" w:rsidTr="0036552E">
        <w:trPr>
          <w:gridBefore w:val="2"/>
          <w:wBefore w:w="1075" w:type="dxa"/>
          <w:trHeight w:val="275"/>
        </w:trPr>
        <w:tc>
          <w:tcPr>
            <w:tcW w:w="1567" w:type="dxa"/>
            <w:tcBorders>
              <w:top w:val="single" w:sz="8" w:space="0" w:color="auto"/>
              <w:left w:val="thinThickLargeGap" w:sz="24" w:space="0" w:color="auto"/>
              <w:bottom w:val="single" w:sz="8" w:space="0" w:color="auto"/>
              <w:right w:val="single" w:sz="8" w:space="0" w:color="auto"/>
            </w:tcBorders>
            <w:noWrap/>
            <w:vAlign w:val="center"/>
            <w:hideMark/>
          </w:tcPr>
          <w:p w14:paraId="01DADDD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47D85F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E88BD5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ED5231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1B15F0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C96CE9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07FF17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75F12B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055D979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28DAD5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040880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6AF33B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A5F855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D8A30B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097CCB5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7180705A" w14:textId="77777777" w:rsidTr="0036552E">
        <w:trPr>
          <w:gridBefore w:val="2"/>
          <w:wBefore w:w="1075" w:type="dxa"/>
          <w:trHeight w:val="426"/>
        </w:trPr>
        <w:tc>
          <w:tcPr>
            <w:tcW w:w="1567" w:type="dxa"/>
            <w:tcBorders>
              <w:top w:val="single" w:sz="8" w:space="0" w:color="auto"/>
              <w:left w:val="thinThickLargeGap" w:sz="24" w:space="0" w:color="auto"/>
              <w:bottom w:val="single" w:sz="8" w:space="0" w:color="auto"/>
              <w:right w:val="single" w:sz="8" w:space="0" w:color="auto"/>
            </w:tcBorders>
            <w:noWrap/>
            <w:vAlign w:val="center"/>
            <w:hideMark/>
          </w:tcPr>
          <w:p w14:paraId="459E730A" w14:textId="77777777" w:rsidR="00096EBA" w:rsidRPr="00085FBA" w:rsidRDefault="00096EBA" w:rsidP="0036552E">
            <w:pPr>
              <w:autoSpaceDN w:val="0"/>
              <w:jc w:val="center"/>
              <w:rPr>
                <w:rFonts w:ascii="Arial" w:hAnsi="Arial" w:cs="Arial"/>
                <w:b/>
                <w:bCs/>
              </w:rPr>
            </w:pPr>
            <w:r w:rsidRPr="00085FBA">
              <w:rPr>
                <w:rFonts w:ascii="Arial" w:hAnsi="Arial" w:cs="Arial"/>
                <w:b/>
                <w:bCs/>
              </w:rPr>
              <w:t>Observaciones</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AB018D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0B560D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950300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44F714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6B9BC50"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E7A04C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tcPr>
          <w:p w14:paraId="5A163D94" w14:textId="77777777" w:rsidR="00096EBA" w:rsidRPr="00085FBA" w:rsidRDefault="00096EBA" w:rsidP="0036552E">
            <w:pPr>
              <w:autoSpaceDN w:val="0"/>
              <w:jc w:val="center"/>
              <w:rPr>
                <w:rFonts w:ascii="Arial" w:hAnsi="Arial" w:cs="Arial"/>
                <w:b/>
                <w:bCs/>
              </w:rPr>
            </w:pP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2245373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463709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5E38BF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57CD87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18962B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E9CC84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4FBBC4F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253CFE4E" w14:textId="77777777" w:rsidTr="0036552E">
        <w:trPr>
          <w:gridBefore w:val="2"/>
          <w:wBefore w:w="1075" w:type="dxa"/>
          <w:trHeight w:val="288"/>
        </w:trPr>
        <w:tc>
          <w:tcPr>
            <w:tcW w:w="1567" w:type="dxa"/>
            <w:tcBorders>
              <w:top w:val="single" w:sz="8" w:space="0" w:color="auto"/>
              <w:left w:val="thinThickLargeGap" w:sz="24" w:space="0" w:color="auto"/>
              <w:bottom w:val="single" w:sz="8" w:space="0" w:color="auto"/>
              <w:right w:val="single" w:sz="8" w:space="0" w:color="auto"/>
            </w:tcBorders>
            <w:shd w:val="clear" w:color="auto" w:fill="C0C0C0"/>
            <w:noWrap/>
            <w:vAlign w:val="center"/>
            <w:hideMark/>
          </w:tcPr>
          <w:p w14:paraId="67631C1D" w14:textId="77777777" w:rsidR="00096EBA" w:rsidRPr="00085FBA" w:rsidRDefault="00096EBA" w:rsidP="0036552E">
            <w:pPr>
              <w:autoSpaceDN w:val="0"/>
              <w:jc w:val="center"/>
              <w:rPr>
                <w:rFonts w:ascii="Arial" w:hAnsi="Arial" w:cs="Arial"/>
                <w:b/>
                <w:bCs/>
              </w:rPr>
            </w:pPr>
            <w:r w:rsidRPr="00085FBA">
              <w:rPr>
                <w:rFonts w:ascii="Arial" w:hAnsi="Arial" w:cs="Arial"/>
                <w:b/>
                <w:bCs/>
              </w:rPr>
              <w:t>Fecha</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03A6245" w14:textId="77777777" w:rsidR="00096EBA" w:rsidRPr="00085FBA" w:rsidRDefault="00096EBA" w:rsidP="0036552E">
            <w:pPr>
              <w:autoSpaceDN w:val="0"/>
              <w:jc w:val="center"/>
              <w:rPr>
                <w:rFonts w:ascii="Arial" w:hAnsi="Arial" w:cs="Arial"/>
                <w:b/>
                <w:bCs/>
              </w:rPr>
            </w:pPr>
            <w:r w:rsidRPr="00085FBA">
              <w:rPr>
                <w:rFonts w:ascii="Arial" w:hAnsi="Arial" w:cs="Arial"/>
                <w:b/>
                <w:bCs/>
              </w:rPr>
              <w:t>08:00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AD8D3D3" w14:textId="77777777" w:rsidR="00096EBA" w:rsidRPr="00085FBA" w:rsidRDefault="00096EBA" w:rsidP="0036552E">
            <w:pPr>
              <w:autoSpaceDN w:val="0"/>
              <w:jc w:val="center"/>
              <w:rPr>
                <w:rFonts w:ascii="Arial" w:hAnsi="Arial" w:cs="Arial"/>
                <w:b/>
                <w:bCs/>
              </w:rPr>
            </w:pPr>
            <w:r w:rsidRPr="00085FBA">
              <w:rPr>
                <w:rFonts w:ascii="Arial" w:hAnsi="Arial" w:cs="Arial"/>
                <w:b/>
                <w:bCs/>
              </w:rPr>
              <w:t>09:00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B430891" w14:textId="77777777" w:rsidR="00096EBA" w:rsidRPr="00085FBA" w:rsidRDefault="00096EBA" w:rsidP="0036552E">
            <w:pPr>
              <w:autoSpaceDN w:val="0"/>
              <w:jc w:val="center"/>
              <w:rPr>
                <w:rFonts w:ascii="Arial" w:hAnsi="Arial" w:cs="Arial"/>
                <w:b/>
                <w:bCs/>
              </w:rPr>
            </w:pPr>
            <w:r w:rsidRPr="00085FBA">
              <w:rPr>
                <w:rFonts w:ascii="Arial" w:hAnsi="Arial" w:cs="Arial"/>
                <w:b/>
                <w:bCs/>
              </w:rPr>
              <w:t>10:00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5AC5E05" w14:textId="77777777" w:rsidR="00096EBA" w:rsidRPr="00085FBA" w:rsidRDefault="00096EBA" w:rsidP="0036552E">
            <w:pPr>
              <w:autoSpaceDN w:val="0"/>
              <w:jc w:val="center"/>
              <w:rPr>
                <w:rFonts w:ascii="Arial" w:hAnsi="Arial" w:cs="Arial"/>
                <w:b/>
                <w:bCs/>
              </w:rPr>
            </w:pPr>
            <w:r w:rsidRPr="00085FBA">
              <w:rPr>
                <w:rFonts w:ascii="Arial" w:hAnsi="Arial" w:cs="Arial"/>
                <w:b/>
                <w:bCs/>
              </w:rPr>
              <w:t>11:00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09FBA44"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AB96B05"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064B47A8"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1108B6C9"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6590870"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0A5707C"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5D94BA9" w14:textId="77777777" w:rsidR="00096EBA" w:rsidRPr="00085FBA" w:rsidRDefault="00096EBA" w:rsidP="0036552E">
            <w:pPr>
              <w:autoSpaceDN w:val="0"/>
              <w:jc w:val="center"/>
              <w:rPr>
                <w:rFonts w:ascii="Arial" w:hAnsi="Arial" w:cs="Arial"/>
                <w:b/>
                <w:bCs/>
              </w:rPr>
            </w:pPr>
            <w:r w:rsidRPr="00085FBA">
              <w:rPr>
                <w:rFonts w:ascii="Arial" w:hAnsi="Arial" w:cs="Arial"/>
                <w:b/>
                <w:bCs/>
              </w:rPr>
              <w:t>18:00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C383EFA" w14:textId="77777777" w:rsidR="00096EBA" w:rsidRPr="00085FBA" w:rsidRDefault="00096EBA" w:rsidP="0036552E">
            <w:pPr>
              <w:autoSpaceDN w:val="0"/>
              <w:jc w:val="center"/>
              <w:rPr>
                <w:rFonts w:ascii="Arial" w:hAnsi="Arial" w:cs="Arial"/>
                <w:b/>
                <w:bCs/>
              </w:rPr>
            </w:pPr>
            <w:r w:rsidRPr="00085FBA">
              <w:rPr>
                <w:rFonts w:ascii="Arial" w:hAnsi="Arial" w:cs="Arial"/>
                <w:b/>
                <w:bCs/>
              </w:rPr>
              <w:t>19:00</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4D4D995" w14:textId="77777777" w:rsidR="00096EBA" w:rsidRPr="00085FBA" w:rsidRDefault="00096EBA" w:rsidP="0036552E">
            <w:pPr>
              <w:autoSpaceDN w:val="0"/>
              <w:jc w:val="center"/>
              <w:rPr>
                <w:rFonts w:ascii="Arial" w:hAnsi="Arial" w:cs="Arial"/>
                <w:b/>
                <w:bCs/>
              </w:rPr>
            </w:pPr>
            <w:r w:rsidRPr="00085FBA">
              <w:rPr>
                <w:rFonts w:ascii="Arial" w:hAnsi="Arial" w:cs="Arial"/>
                <w:b/>
                <w:bCs/>
              </w:rPr>
              <w:t>20:00</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14ABFE07" w14:textId="77777777" w:rsidR="00096EBA" w:rsidRPr="00085FBA" w:rsidRDefault="00096EBA" w:rsidP="0036552E">
            <w:pPr>
              <w:autoSpaceDN w:val="0"/>
              <w:jc w:val="center"/>
              <w:rPr>
                <w:rFonts w:ascii="Arial" w:hAnsi="Arial" w:cs="Arial"/>
                <w:b/>
                <w:bCs/>
              </w:rPr>
            </w:pPr>
            <w:r w:rsidRPr="00085FBA">
              <w:rPr>
                <w:rFonts w:ascii="Arial" w:hAnsi="Arial" w:cs="Arial"/>
                <w:b/>
                <w:bCs/>
              </w:rPr>
              <w:t>21:00</w:t>
            </w:r>
          </w:p>
        </w:tc>
      </w:tr>
      <w:tr w:rsidR="00096EBA" w:rsidRPr="00085FBA" w14:paraId="7639A77A" w14:textId="77777777" w:rsidTr="0036552E">
        <w:trPr>
          <w:gridBefore w:val="2"/>
          <w:wBefore w:w="1075" w:type="dxa"/>
          <w:trHeight w:val="275"/>
        </w:trPr>
        <w:tc>
          <w:tcPr>
            <w:tcW w:w="1567" w:type="dxa"/>
            <w:tcBorders>
              <w:top w:val="single" w:sz="8" w:space="0" w:color="auto"/>
              <w:left w:val="thinThickLargeGap" w:sz="24" w:space="0" w:color="auto"/>
              <w:bottom w:val="single" w:sz="8" w:space="0" w:color="auto"/>
              <w:right w:val="single" w:sz="8" w:space="0" w:color="auto"/>
            </w:tcBorders>
            <w:noWrap/>
            <w:vAlign w:val="center"/>
            <w:hideMark/>
          </w:tcPr>
          <w:p w14:paraId="2FF4ACC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8965D0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1B7CFCD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4FB94C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287484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7AEC5ED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8FEA3B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3BDC507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single" w:sz="8" w:space="0" w:color="auto"/>
            </w:tcBorders>
            <w:noWrap/>
            <w:vAlign w:val="bottom"/>
            <w:hideMark/>
          </w:tcPr>
          <w:p w14:paraId="0E07D80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5DF71C2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BFF999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47B45A7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6CFFB05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single" w:sz="8" w:space="0" w:color="auto"/>
              <w:bottom w:val="single" w:sz="8" w:space="0" w:color="auto"/>
              <w:right w:val="single" w:sz="8" w:space="0" w:color="auto"/>
            </w:tcBorders>
            <w:noWrap/>
            <w:vAlign w:val="bottom"/>
            <w:hideMark/>
          </w:tcPr>
          <w:p w14:paraId="281CF86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single" w:sz="8" w:space="0" w:color="auto"/>
              <w:bottom w:val="single" w:sz="8" w:space="0" w:color="auto"/>
              <w:right w:val="thickThinLargeGap" w:sz="24" w:space="0" w:color="auto"/>
            </w:tcBorders>
            <w:noWrap/>
            <w:vAlign w:val="bottom"/>
            <w:hideMark/>
          </w:tcPr>
          <w:p w14:paraId="7A71AE5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5134BC4D" w14:textId="77777777" w:rsidTr="0036552E">
        <w:trPr>
          <w:gridBefore w:val="2"/>
          <w:wBefore w:w="1075" w:type="dxa"/>
          <w:trHeight w:val="430"/>
        </w:trPr>
        <w:tc>
          <w:tcPr>
            <w:tcW w:w="1567" w:type="dxa"/>
            <w:tcBorders>
              <w:top w:val="single" w:sz="8" w:space="0" w:color="auto"/>
              <w:left w:val="thinThickLargeGap" w:sz="24" w:space="0" w:color="auto"/>
              <w:bottom w:val="thickThinLargeGap" w:sz="24" w:space="0" w:color="auto"/>
              <w:right w:val="nil"/>
            </w:tcBorders>
            <w:noWrap/>
            <w:vAlign w:val="center"/>
            <w:hideMark/>
          </w:tcPr>
          <w:p w14:paraId="1CDAE0F1" w14:textId="77777777" w:rsidR="00096EBA" w:rsidRPr="00085FBA" w:rsidRDefault="00096EBA" w:rsidP="0036552E">
            <w:pPr>
              <w:autoSpaceDN w:val="0"/>
              <w:jc w:val="center"/>
              <w:rPr>
                <w:rFonts w:ascii="Arial" w:hAnsi="Arial" w:cs="Arial"/>
                <w:b/>
                <w:bCs/>
              </w:rPr>
            </w:pPr>
            <w:r w:rsidRPr="00085FBA">
              <w:rPr>
                <w:rFonts w:ascii="Arial" w:hAnsi="Arial" w:cs="Arial"/>
                <w:b/>
                <w:bCs/>
              </w:rPr>
              <w:t>Observaciones</w:t>
            </w:r>
          </w:p>
        </w:tc>
        <w:tc>
          <w:tcPr>
            <w:tcW w:w="597" w:type="dxa"/>
            <w:tcBorders>
              <w:top w:val="single" w:sz="8" w:space="0" w:color="auto"/>
              <w:left w:val="nil"/>
              <w:bottom w:val="thickThinLargeGap" w:sz="24" w:space="0" w:color="auto"/>
              <w:right w:val="nil"/>
            </w:tcBorders>
            <w:noWrap/>
            <w:vAlign w:val="bottom"/>
            <w:hideMark/>
          </w:tcPr>
          <w:p w14:paraId="13F44D8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nil"/>
              <w:bottom w:val="thickThinLargeGap" w:sz="24" w:space="0" w:color="auto"/>
              <w:right w:val="nil"/>
            </w:tcBorders>
            <w:noWrap/>
            <w:vAlign w:val="bottom"/>
            <w:hideMark/>
          </w:tcPr>
          <w:p w14:paraId="1E4DFA1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nil"/>
              <w:bottom w:val="thickThinLargeGap" w:sz="24" w:space="0" w:color="auto"/>
              <w:right w:val="nil"/>
            </w:tcBorders>
            <w:noWrap/>
            <w:vAlign w:val="bottom"/>
            <w:hideMark/>
          </w:tcPr>
          <w:p w14:paraId="307F64D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nil"/>
              <w:bottom w:val="thickThinLargeGap" w:sz="24" w:space="0" w:color="auto"/>
              <w:right w:val="nil"/>
            </w:tcBorders>
            <w:noWrap/>
            <w:vAlign w:val="bottom"/>
            <w:hideMark/>
          </w:tcPr>
          <w:p w14:paraId="224BB5C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nil"/>
              <w:bottom w:val="thickThinLargeGap" w:sz="24" w:space="0" w:color="auto"/>
              <w:right w:val="nil"/>
            </w:tcBorders>
            <w:noWrap/>
            <w:vAlign w:val="bottom"/>
            <w:hideMark/>
          </w:tcPr>
          <w:p w14:paraId="4D89D6A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nil"/>
              <w:bottom w:val="thickThinLargeGap" w:sz="24" w:space="0" w:color="auto"/>
              <w:right w:val="nil"/>
            </w:tcBorders>
            <w:noWrap/>
            <w:vAlign w:val="bottom"/>
            <w:hideMark/>
          </w:tcPr>
          <w:p w14:paraId="3BFBCCE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nil"/>
              <w:bottom w:val="thickThinLargeGap" w:sz="24" w:space="0" w:color="auto"/>
              <w:right w:val="nil"/>
            </w:tcBorders>
            <w:noWrap/>
            <w:vAlign w:val="bottom"/>
            <w:hideMark/>
          </w:tcPr>
          <w:p w14:paraId="45F1BC9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nil"/>
              <w:bottom w:val="thickThinLargeGap" w:sz="24" w:space="0" w:color="auto"/>
              <w:right w:val="nil"/>
            </w:tcBorders>
            <w:noWrap/>
            <w:vAlign w:val="bottom"/>
            <w:hideMark/>
          </w:tcPr>
          <w:p w14:paraId="65DE0AC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nil"/>
              <w:bottom w:val="thickThinLargeGap" w:sz="24" w:space="0" w:color="auto"/>
              <w:right w:val="nil"/>
            </w:tcBorders>
            <w:noWrap/>
            <w:vAlign w:val="bottom"/>
            <w:hideMark/>
          </w:tcPr>
          <w:p w14:paraId="124F9D0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nil"/>
              <w:bottom w:val="thickThinLargeGap" w:sz="24" w:space="0" w:color="auto"/>
              <w:right w:val="nil"/>
            </w:tcBorders>
            <w:noWrap/>
            <w:vAlign w:val="bottom"/>
            <w:hideMark/>
          </w:tcPr>
          <w:p w14:paraId="1346F1C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nil"/>
              <w:bottom w:val="thickThinLargeGap" w:sz="24" w:space="0" w:color="auto"/>
              <w:right w:val="nil"/>
            </w:tcBorders>
            <w:noWrap/>
            <w:vAlign w:val="bottom"/>
            <w:hideMark/>
          </w:tcPr>
          <w:p w14:paraId="23B52A0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nil"/>
              <w:bottom w:val="thickThinLargeGap" w:sz="24" w:space="0" w:color="auto"/>
              <w:right w:val="nil"/>
            </w:tcBorders>
            <w:noWrap/>
            <w:vAlign w:val="bottom"/>
            <w:hideMark/>
          </w:tcPr>
          <w:p w14:paraId="781AB2E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tcBorders>
              <w:top w:val="single" w:sz="8" w:space="0" w:color="auto"/>
              <w:left w:val="nil"/>
              <w:bottom w:val="thickThinLargeGap" w:sz="24" w:space="0" w:color="auto"/>
              <w:right w:val="nil"/>
            </w:tcBorders>
            <w:noWrap/>
            <w:vAlign w:val="bottom"/>
            <w:hideMark/>
          </w:tcPr>
          <w:p w14:paraId="334EFA2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97" w:type="dxa"/>
            <w:gridSpan w:val="2"/>
            <w:tcBorders>
              <w:top w:val="single" w:sz="8" w:space="0" w:color="auto"/>
              <w:left w:val="nil"/>
              <w:bottom w:val="thickThinLargeGap" w:sz="24" w:space="0" w:color="auto"/>
              <w:right w:val="thickThinLargeGap" w:sz="24" w:space="0" w:color="auto"/>
            </w:tcBorders>
            <w:noWrap/>
            <w:vAlign w:val="bottom"/>
            <w:hideMark/>
          </w:tcPr>
          <w:p w14:paraId="77DF6BB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bl>
    <w:p w14:paraId="6F28A804" w14:textId="77777777" w:rsidR="00096EBA" w:rsidRPr="00085FBA" w:rsidRDefault="00096EBA" w:rsidP="00096EBA">
      <w:pPr>
        <w:shd w:val="clear" w:color="auto" w:fill="FFFFFF"/>
        <w:jc w:val="center"/>
        <w:rPr>
          <w:rFonts w:ascii="Arial" w:hAnsi="Arial" w:cs="Arial"/>
          <w:b/>
          <w:u w:val="single"/>
        </w:rPr>
      </w:pPr>
    </w:p>
    <w:p w14:paraId="05C29DB0" w14:textId="77777777" w:rsidR="00096EBA" w:rsidRPr="00085FBA" w:rsidRDefault="00096EBA" w:rsidP="00096EBA">
      <w:pPr>
        <w:rPr>
          <w:rFonts w:ascii="Arial" w:hAnsi="Arial" w:cs="Arial"/>
          <w:b/>
        </w:rPr>
      </w:pPr>
    </w:p>
    <w:p w14:paraId="162822B6" w14:textId="77777777" w:rsidR="00096EBA" w:rsidRPr="00085FBA" w:rsidRDefault="00096EBA" w:rsidP="00096EBA">
      <w:pPr>
        <w:rPr>
          <w:rFonts w:ascii="Arial" w:hAnsi="Arial" w:cs="Arial"/>
          <w:b/>
        </w:rPr>
      </w:pPr>
    </w:p>
    <w:p w14:paraId="1CC85552" w14:textId="77777777" w:rsidR="00096EBA" w:rsidRPr="00085FBA" w:rsidRDefault="00096EBA" w:rsidP="00096EBA">
      <w:pPr>
        <w:rPr>
          <w:rFonts w:ascii="Arial" w:hAnsi="Arial" w:cs="Arial"/>
          <w:b/>
        </w:rPr>
      </w:pPr>
    </w:p>
    <w:p w14:paraId="4C7DDCEA" w14:textId="77777777" w:rsidR="00096EBA" w:rsidRPr="00085FBA" w:rsidRDefault="00096EBA" w:rsidP="00096EBA">
      <w:pPr>
        <w:rPr>
          <w:rFonts w:ascii="Arial" w:hAnsi="Arial" w:cs="Arial"/>
          <w:b/>
        </w:rPr>
      </w:pPr>
    </w:p>
    <w:p w14:paraId="1390EAB5" w14:textId="77777777" w:rsidR="00096EBA" w:rsidRPr="00085FBA" w:rsidRDefault="00096EBA" w:rsidP="00096EBA">
      <w:pPr>
        <w:rPr>
          <w:rFonts w:ascii="Arial" w:hAnsi="Arial" w:cs="Arial"/>
          <w:b/>
        </w:rPr>
      </w:pPr>
    </w:p>
    <w:p w14:paraId="531B9A35" w14:textId="77777777" w:rsidR="00096EBA" w:rsidRPr="00085FBA" w:rsidRDefault="00096EBA" w:rsidP="00096EBA">
      <w:pPr>
        <w:shd w:val="clear" w:color="auto" w:fill="D9D9D9"/>
        <w:jc w:val="center"/>
        <w:rPr>
          <w:rFonts w:ascii="Arial" w:hAnsi="Arial" w:cs="Arial"/>
          <w:b/>
          <w:u w:val="single"/>
        </w:rPr>
      </w:pPr>
      <w:r w:rsidRPr="00085FBA">
        <w:rPr>
          <w:rFonts w:ascii="Arial" w:hAnsi="Arial" w:cs="Arial"/>
          <w:b/>
          <w:u w:val="single"/>
        </w:rPr>
        <w:t>Apéndice G</w:t>
      </w:r>
    </w:p>
    <w:tbl>
      <w:tblPr>
        <w:tblW w:w="9533" w:type="dxa"/>
        <w:jc w:val="center"/>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70" w:type="dxa"/>
          <w:right w:w="70" w:type="dxa"/>
        </w:tblCellMar>
        <w:tblLook w:val="04A0" w:firstRow="1" w:lastRow="0" w:firstColumn="1" w:lastColumn="0" w:noHBand="0" w:noVBand="1"/>
      </w:tblPr>
      <w:tblGrid>
        <w:gridCol w:w="138"/>
        <w:gridCol w:w="1081"/>
        <w:gridCol w:w="572"/>
        <w:gridCol w:w="574"/>
        <w:gridCol w:w="575"/>
        <w:gridCol w:w="575"/>
        <w:gridCol w:w="575"/>
        <w:gridCol w:w="575"/>
        <w:gridCol w:w="92"/>
        <w:gridCol w:w="162"/>
        <w:gridCol w:w="321"/>
        <w:gridCol w:w="250"/>
        <w:gridCol w:w="162"/>
        <w:gridCol w:w="163"/>
        <w:gridCol w:w="327"/>
        <w:gridCol w:w="162"/>
        <w:gridCol w:w="86"/>
        <w:gridCol w:w="384"/>
        <w:gridCol w:w="191"/>
        <w:gridCol w:w="174"/>
        <w:gridCol w:w="334"/>
        <w:gridCol w:w="67"/>
        <w:gridCol w:w="332"/>
        <w:gridCol w:w="179"/>
        <w:gridCol w:w="186"/>
        <w:gridCol w:w="332"/>
        <w:gridCol w:w="642"/>
        <w:gridCol w:w="160"/>
        <w:gridCol w:w="162"/>
      </w:tblGrid>
      <w:tr w:rsidR="00096EBA" w:rsidRPr="00085FBA" w14:paraId="0FD8EAFD" w14:textId="77777777" w:rsidTr="0036552E">
        <w:trPr>
          <w:gridAfter w:val="2"/>
          <w:wAfter w:w="322" w:type="dxa"/>
          <w:trHeight w:val="618"/>
          <w:jc w:val="center"/>
        </w:trPr>
        <w:tc>
          <w:tcPr>
            <w:tcW w:w="9211" w:type="dxa"/>
            <w:gridSpan w:val="27"/>
            <w:tcBorders>
              <w:top w:val="nil"/>
              <w:left w:val="nil"/>
              <w:bottom w:val="nil"/>
              <w:right w:val="nil"/>
            </w:tcBorders>
            <w:noWrap/>
            <w:vAlign w:val="center"/>
            <w:hideMark/>
          </w:tcPr>
          <w:p w14:paraId="64F7C1F6" w14:textId="77777777" w:rsidR="00096EBA" w:rsidRPr="00085FBA" w:rsidRDefault="00096EBA" w:rsidP="0036552E">
            <w:pPr>
              <w:autoSpaceDN w:val="0"/>
              <w:rPr>
                <w:rFonts w:ascii="Arial" w:hAnsi="Arial" w:cs="Arial"/>
                <w:b/>
                <w:bCs/>
              </w:rPr>
            </w:pPr>
            <w:r w:rsidRPr="00085FBA">
              <w:rPr>
                <w:rFonts w:ascii="Arial" w:hAnsi="Arial" w:cs="Arial"/>
                <w:b/>
                <w:bCs/>
              </w:rPr>
              <w:t xml:space="preserve">Formato 4. Cédula de registro diario de temperatura de alimentos almacenados en frío (Cámara de refrigeración y/o congelación)                                                                             </w:t>
            </w:r>
            <w:r w:rsidRPr="00085FBA">
              <w:rPr>
                <w:rFonts w:ascii="Arial" w:hAnsi="Arial" w:cs="Arial"/>
                <w:b/>
                <w:u w:val="single"/>
              </w:rPr>
              <w:t>Ejemplo</w:t>
            </w:r>
          </w:p>
        </w:tc>
      </w:tr>
      <w:tr w:rsidR="00096EBA" w:rsidRPr="00085FBA" w14:paraId="2BE70A40" w14:textId="77777777" w:rsidTr="0036552E">
        <w:trPr>
          <w:gridAfter w:val="8"/>
          <w:wAfter w:w="2056" w:type="dxa"/>
          <w:trHeight w:val="282"/>
          <w:jc w:val="center"/>
        </w:trPr>
        <w:tc>
          <w:tcPr>
            <w:tcW w:w="7477" w:type="dxa"/>
            <w:gridSpan w:val="21"/>
            <w:tcBorders>
              <w:top w:val="nil"/>
              <w:left w:val="nil"/>
              <w:bottom w:val="nil"/>
              <w:right w:val="nil"/>
            </w:tcBorders>
            <w:noWrap/>
            <w:vAlign w:val="center"/>
            <w:hideMark/>
          </w:tcPr>
          <w:p w14:paraId="0FBB9F9D" w14:textId="77777777" w:rsidR="00096EBA" w:rsidRPr="00085FBA" w:rsidRDefault="00096EBA" w:rsidP="0036552E">
            <w:pPr>
              <w:autoSpaceDN w:val="0"/>
              <w:jc w:val="right"/>
              <w:rPr>
                <w:rFonts w:ascii="Arial" w:hAnsi="Arial" w:cs="Arial"/>
                <w:b/>
                <w:bCs/>
              </w:rPr>
            </w:pPr>
            <w:r w:rsidRPr="00085FBA">
              <w:rPr>
                <w:rFonts w:ascii="Arial" w:hAnsi="Arial" w:cs="Arial"/>
                <w:b/>
                <w:bCs/>
              </w:rPr>
              <w:t xml:space="preserve">Semana del                                    al                                    del </w:t>
            </w:r>
          </w:p>
        </w:tc>
      </w:tr>
      <w:tr w:rsidR="00096EBA" w:rsidRPr="00085FBA" w14:paraId="45DAA124" w14:textId="77777777" w:rsidTr="0036552E">
        <w:trPr>
          <w:gridBefore w:val="1"/>
          <w:gridAfter w:val="2"/>
          <w:wBefore w:w="139" w:type="dxa"/>
          <w:wAfter w:w="322" w:type="dxa"/>
          <w:trHeight w:val="295"/>
          <w:jc w:val="center"/>
        </w:trPr>
        <w:tc>
          <w:tcPr>
            <w:tcW w:w="9072" w:type="dxa"/>
            <w:gridSpan w:val="26"/>
            <w:tcBorders>
              <w:top w:val="thinThickLargeGap" w:sz="24" w:space="0" w:color="auto"/>
              <w:left w:val="thinThickLargeGap" w:sz="24" w:space="0" w:color="auto"/>
              <w:bottom w:val="single" w:sz="8" w:space="0" w:color="auto"/>
              <w:right w:val="thickThinLargeGap" w:sz="24" w:space="0" w:color="auto"/>
            </w:tcBorders>
            <w:shd w:val="clear" w:color="auto" w:fill="C0C0C0"/>
            <w:noWrap/>
            <w:vAlign w:val="bottom"/>
            <w:hideMark/>
          </w:tcPr>
          <w:p w14:paraId="59810646" w14:textId="77777777" w:rsidR="00096EBA" w:rsidRPr="00085FBA" w:rsidRDefault="00096EBA" w:rsidP="0036552E">
            <w:pPr>
              <w:autoSpaceDN w:val="0"/>
              <w:jc w:val="center"/>
              <w:rPr>
                <w:rFonts w:ascii="Arial" w:hAnsi="Arial" w:cs="Arial"/>
                <w:b/>
                <w:bCs/>
              </w:rPr>
            </w:pPr>
            <w:r w:rsidRPr="00085FBA">
              <w:rPr>
                <w:rFonts w:ascii="Arial" w:hAnsi="Arial" w:cs="Arial"/>
                <w:b/>
                <w:bCs/>
              </w:rPr>
              <w:t>Cámara de refrigeración y/o congelación</w:t>
            </w:r>
          </w:p>
        </w:tc>
      </w:tr>
      <w:tr w:rsidR="00096EBA" w:rsidRPr="00085FBA" w14:paraId="70D771FE" w14:textId="77777777" w:rsidTr="0036552E">
        <w:trPr>
          <w:gridBefore w:val="1"/>
          <w:gridAfter w:val="2"/>
          <w:wBefore w:w="139" w:type="dxa"/>
          <w:wAfter w:w="322" w:type="dxa"/>
          <w:trHeight w:val="295"/>
          <w:jc w:val="center"/>
        </w:trPr>
        <w:tc>
          <w:tcPr>
            <w:tcW w:w="1083" w:type="dxa"/>
            <w:tcBorders>
              <w:top w:val="single" w:sz="8" w:space="0" w:color="auto"/>
              <w:left w:val="thinThickLargeGap" w:sz="24" w:space="0" w:color="auto"/>
              <w:bottom w:val="single" w:sz="8" w:space="0" w:color="auto"/>
              <w:right w:val="single" w:sz="8" w:space="0" w:color="auto"/>
            </w:tcBorders>
            <w:shd w:val="clear" w:color="auto" w:fill="C0C0C0"/>
            <w:noWrap/>
            <w:vAlign w:val="center"/>
            <w:hideMark/>
          </w:tcPr>
          <w:p w14:paraId="6F64C9A0" w14:textId="77777777" w:rsidR="00096EBA" w:rsidRPr="00085FBA" w:rsidRDefault="00096EBA" w:rsidP="0036552E">
            <w:pPr>
              <w:autoSpaceDN w:val="0"/>
              <w:jc w:val="center"/>
              <w:rPr>
                <w:rFonts w:ascii="Arial" w:hAnsi="Arial" w:cs="Arial"/>
                <w:b/>
                <w:bCs/>
              </w:rPr>
            </w:pPr>
            <w:r w:rsidRPr="00085FBA">
              <w:rPr>
                <w:rFonts w:ascii="Arial" w:hAnsi="Arial" w:cs="Arial"/>
                <w:b/>
                <w:bCs/>
              </w:rPr>
              <w:t>Fecha</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08980061" w14:textId="77777777" w:rsidR="00096EBA" w:rsidRPr="00085FBA" w:rsidRDefault="00096EBA" w:rsidP="0036552E">
            <w:pPr>
              <w:autoSpaceDN w:val="0"/>
              <w:jc w:val="center"/>
              <w:rPr>
                <w:rFonts w:ascii="Arial" w:hAnsi="Arial" w:cs="Arial"/>
                <w:b/>
                <w:bCs/>
              </w:rPr>
            </w:pPr>
            <w:r w:rsidRPr="00085FBA">
              <w:rPr>
                <w:rFonts w:ascii="Arial" w:hAnsi="Arial" w:cs="Arial"/>
                <w:b/>
                <w:bCs/>
              </w:rPr>
              <w:t>08:00</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4A534974" w14:textId="77777777" w:rsidR="00096EBA" w:rsidRPr="00085FBA" w:rsidRDefault="00096EBA" w:rsidP="0036552E">
            <w:pPr>
              <w:autoSpaceDN w:val="0"/>
              <w:jc w:val="center"/>
              <w:rPr>
                <w:rFonts w:ascii="Arial" w:hAnsi="Arial" w:cs="Arial"/>
                <w:b/>
                <w:bCs/>
              </w:rPr>
            </w:pPr>
            <w:r w:rsidRPr="00085FBA">
              <w:rPr>
                <w:rFonts w:ascii="Arial" w:hAnsi="Arial" w:cs="Arial"/>
                <w:b/>
                <w:bCs/>
              </w:rPr>
              <w:t>09:00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7835B42A" w14:textId="77777777" w:rsidR="00096EBA" w:rsidRPr="00085FBA" w:rsidRDefault="00096EBA" w:rsidP="0036552E">
            <w:pPr>
              <w:autoSpaceDN w:val="0"/>
              <w:jc w:val="center"/>
              <w:rPr>
                <w:rFonts w:ascii="Arial" w:hAnsi="Arial" w:cs="Arial"/>
                <w:b/>
                <w:bCs/>
              </w:rPr>
            </w:pPr>
            <w:r w:rsidRPr="00085FBA">
              <w:rPr>
                <w:rFonts w:ascii="Arial" w:hAnsi="Arial" w:cs="Arial"/>
                <w:b/>
                <w:bCs/>
              </w:rPr>
              <w:t>10:00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3F4DA4F8" w14:textId="77777777" w:rsidR="00096EBA" w:rsidRPr="00085FBA" w:rsidRDefault="00096EBA" w:rsidP="0036552E">
            <w:pPr>
              <w:autoSpaceDN w:val="0"/>
              <w:jc w:val="center"/>
              <w:rPr>
                <w:rFonts w:ascii="Arial" w:hAnsi="Arial" w:cs="Arial"/>
                <w:b/>
                <w:bCs/>
              </w:rPr>
            </w:pPr>
            <w:r w:rsidRPr="00085FBA">
              <w:rPr>
                <w:rFonts w:ascii="Arial" w:hAnsi="Arial" w:cs="Arial"/>
                <w:b/>
                <w:bCs/>
              </w:rPr>
              <w:t>11:00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20BEA5B9"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4CE865B3"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0A926669"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D6F9094"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C0A4DB7"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2254380E"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13F72B02" w14:textId="77777777" w:rsidR="00096EBA" w:rsidRPr="00085FBA" w:rsidRDefault="00096EBA" w:rsidP="0036552E">
            <w:pPr>
              <w:autoSpaceDN w:val="0"/>
              <w:jc w:val="center"/>
              <w:rPr>
                <w:rFonts w:ascii="Arial" w:hAnsi="Arial" w:cs="Arial"/>
                <w:b/>
                <w:bCs/>
              </w:rPr>
            </w:pPr>
            <w:r w:rsidRPr="00085FBA">
              <w:rPr>
                <w:rFonts w:ascii="Arial" w:hAnsi="Arial" w:cs="Arial"/>
                <w:b/>
                <w:bCs/>
              </w:rPr>
              <w:t>18:00</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0C39AEDE" w14:textId="77777777" w:rsidR="00096EBA" w:rsidRPr="00085FBA" w:rsidRDefault="00096EBA" w:rsidP="0036552E">
            <w:pPr>
              <w:autoSpaceDN w:val="0"/>
              <w:jc w:val="center"/>
              <w:rPr>
                <w:rFonts w:ascii="Arial" w:hAnsi="Arial" w:cs="Arial"/>
                <w:b/>
                <w:bCs/>
              </w:rPr>
            </w:pPr>
            <w:r w:rsidRPr="00085FBA">
              <w:rPr>
                <w:rFonts w:ascii="Arial" w:hAnsi="Arial" w:cs="Arial"/>
                <w:b/>
                <w:bCs/>
              </w:rPr>
              <w:t>19:00</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1BF62489" w14:textId="77777777" w:rsidR="00096EBA" w:rsidRPr="00085FBA" w:rsidRDefault="00096EBA" w:rsidP="0036552E">
            <w:pPr>
              <w:autoSpaceDN w:val="0"/>
              <w:jc w:val="center"/>
              <w:rPr>
                <w:rFonts w:ascii="Arial" w:hAnsi="Arial" w:cs="Arial"/>
                <w:b/>
                <w:bCs/>
              </w:rPr>
            </w:pPr>
            <w:r w:rsidRPr="00085FBA">
              <w:rPr>
                <w:rFonts w:ascii="Arial" w:hAnsi="Arial" w:cs="Arial"/>
                <w:b/>
                <w:bCs/>
              </w:rPr>
              <w:t>20:00</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4CE463DA" w14:textId="77777777" w:rsidR="00096EBA" w:rsidRPr="00085FBA" w:rsidRDefault="00096EBA" w:rsidP="0036552E">
            <w:pPr>
              <w:autoSpaceDN w:val="0"/>
              <w:jc w:val="center"/>
              <w:rPr>
                <w:rFonts w:ascii="Arial" w:hAnsi="Arial" w:cs="Arial"/>
                <w:b/>
                <w:bCs/>
              </w:rPr>
            </w:pPr>
            <w:r w:rsidRPr="00085FBA">
              <w:rPr>
                <w:rFonts w:ascii="Arial" w:hAnsi="Arial" w:cs="Arial"/>
                <w:b/>
                <w:bCs/>
              </w:rPr>
              <w:t>21:00</w:t>
            </w:r>
          </w:p>
        </w:tc>
      </w:tr>
      <w:tr w:rsidR="00096EBA" w:rsidRPr="00085FBA" w14:paraId="409A06DC" w14:textId="77777777" w:rsidTr="0036552E">
        <w:trPr>
          <w:gridBefore w:val="1"/>
          <w:gridAfter w:val="2"/>
          <w:wBefore w:w="139" w:type="dxa"/>
          <w:wAfter w:w="322" w:type="dxa"/>
          <w:trHeight w:val="282"/>
          <w:jc w:val="center"/>
        </w:trPr>
        <w:tc>
          <w:tcPr>
            <w:tcW w:w="1083" w:type="dxa"/>
            <w:tcBorders>
              <w:top w:val="single" w:sz="8" w:space="0" w:color="auto"/>
              <w:left w:val="thinThickLargeGap" w:sz="24" w:space="0" w:color="auto"/>
              <w:bottom w:val="single" w:sz="8" w:space="0" w:color="auto"/>
              <w:right w:val="single" w:sz="8" w:space="0" w:color="auto"/>
            </w:tcBorders>
            <w:noWrap/>
            <w:vAlign w:val="center"/>
            <w:hideMark/>
          </w:tcPr>
          <w:p w14:paraId="143D084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0473279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50C2B49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5897759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45875FE0"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7575E06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462F9D7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BB8155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5016F51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1BC5F27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13F46B8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2CE8DF0"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6927ECE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3BB7528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02E5AFE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1A3A5F12" w14:textId="77777777" w:rsidTr="0036552E">
        <w:trPr>
          <w:gridBefore w:val="1"/>
          <w:gridAfter w:val="2"/>
          <w:wBefore w:w="139" w:type="dxa"/>
          <w:wAfter w:w="322" w:type="dxa"/>
          <w:trHeight w:val="369"/>
          <w:jc w:val="center"/>
        </w:trPr>
        <w:tc>
          <w:tcPr>
            <w:tcW w:w="1083" w:type="dxa"/>
            <w:tcBorders>
              <w:top w:val="single" w:sz="8" w:space="0" w:color="auto"/>
              <w:left w:val="thinThickLargeGap" w:sz="24" w:space="0" w:color="auto"/>
              <w:bottom w:val="single" w:sz="8" w:space="0" w:color="auto"/>
              <w:right w:val="single" w:sz="8" w:space="0" w:color="auto"/>
            </w:tcBorders>
            <w:noWrap/>
            <w:vAlign w:val="center"/>
            <w:hideMark/>
          </w:tcPr>
          <w:p w14:paraId="70060CE0" w14:textId="77777777" w:rsidR="00096EBA" w:rsidRPr="00085FBA" w:rsidRDefault="00096EBA" w:rsidP="0036552E">
            <w:pPr>
              <w:autoSpaceDN w:val="0"/>
              <w:jc w:val="center"/>
              <w:rPr>
                <w:rFonts w:ascii="Arial" w:hAnsi="Arial" w:cs="Arial"/>
                <w:b/>
                <w:bCs/>
              </w:rPr>
            </w:pPr>
            <w:r w:rsidRPr="00085FBA">
              <w:rPr>
                <w:rFonts w:ascii="Arial" w:hAnsi="Arial" w:cs="Arial"/>
                <w:b/>
                <w:bCs/>
              </w:rPr>
              <w:t>Observaciones</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3328CDE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3F6F2F2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2770625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1D78F9B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4510F37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3658099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6A74FA5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4B59C1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66315A0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0E5758D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47F826F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15FAC88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50EC199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0C9DBBC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28FA44DF" w14:textId="77777777" w:rsidTr="0036552E">
        <w:trPr>
          <w:gridBefore w:val="1"/>
          <w:gridAfter w:val="2"/>
          <w:wBefore w:w="139" w:type="dxa"/>
          <w:wAfter w:w="322" w:type="dxa"/>
          <w:trHeight w:val="295"/>
          <w:jc w:val="center"/>
        </w:trPr>
        <w:tc>
          <w:tcPr>
            <w:tcW w:w="1083" w:type="dxa"/>
            <w:tcBorders>
              <w:top w:val="single" w:sz="8" w:space="0" w:color="auto"/>
              <w:left w:val="thinThickLargeGap" w:sz="24" w:space="0" w:color="auto"/>
              <w:bottom w:val="single" w:sz="8" w:space="0" w:color="auto"/>
              <w:right w:val="single" w:sz="8" w:space="0" w:color="auto"/>
            </w:tcBorders>
            <w:shd w:val="clear" w:color="auto" w:fill="C0C0C0"/>
            <w:noWrap/>
            <w:vAlign w:val="center"/>
            <w:hideMark/>
          </w:tcPr>
          <w:p w14:paraId="4C5E06D6" w14:textId="77777777" w:rsidR="00096EBA" w:rsidRPr="00085FBA" w:rsidRDefault="00096EBA" w:rsidP="0036552E">
            <w:pPr>
              <w:autoSpaceDN w:val="0"/>
              <w:jc w:val="center"/>
              <w:rPr>
                <w:rFonts w:ascii="Arial" w:hAnsi="Arial" w:cs="Arial"/>
                <w:b/>
                <w:bCs/>
              </w:rPr>
            </w:pPr>
            <w:r w:rsidRPr="00085FBA">
              <w:rPr>
                <w:rFonts w:ascii="Arial" w:hAnsi="Arial" w:cs="Arial"/>
                <w:b/>
                <w:bCs/>
              </w:rPr>
              <w:t>Fecha</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4E391CA7" w14:textId="77777777" w:rsidR="00096EBA" w:rsidRPr="00085FBA" w:rsidRDefault="00096EBA" w:rsidP="0036552E">
            <w:pPr>
              <w:autoSpaceDN w:val="0"/>
              <w:jc w:val="center"/>
              <w:rPr>
                <w:rFonts w:ascii="Arial" w:hAnsi="Arial" w:cs="Arial"/>
                <w:b/>
                <w:bCs/>
              </w:rPr>
            </w:pPr>
            <w:r w:rsidRPr="00085FBA">
              <w:rPr>
                <w:rFonts w:ascii="Arial" w:hAnsi="Arial" w:cs="Arial"/>
                <w:b/>
                <w:bCs/>
              </w:rPr>
              <w:t>08:00</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000D1581" w14:textId="77777777" w:rsidR="00096EBA" w:rsidRPr="00085FBA" w:rsidRDefault="00096EBA" w:rsidP="0036552E">
            <w:pPr>
              <w:autoSpaceDN w:val="0"/>
              <w:jc w:val="center"/>
              <w:rPr>
                <w:rFonts w:ascii="Arial" w:hAnsi="Arial" w:cs="Arial"/>
                <w:b/>
                <w:bCs/>
              </w:rPr>
            </w:pPr>
            <w:r w:rsidRPr="00085FBA">
              <w:rPr>
                <w:rFonts w:ascii="Arial" w:hAnsi="Arial" w:cs="Arial"/>
                <w:b/>
                <w:bCs/>
              </w:rPr>
              <w:t>09:00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10FE9962" w14:textId="77777777" w:rsidR="00096EBA" w:rsidRPr="00085FBA" w:rsidRDefault="00096EBA" w:rsidP="0036552E">
            <w:pPr>
              <w:autoSpaceDN w:val="0"/>
              <w:jc w:val="center"/>
              <w:rPr>
                <w:rFonts w:ascii="Arial" w:hAnsi="Arial" w:cs="Arial"/>
                <w:b/>
                <w:bCs/>
              </w:rPr>
            </w:pPr>
            <w:r w:rsidRPr="00085FBA">
              <w:rPr>
                <w:rFonts w:ascii="Arial" w:hAnsi="Arial" w:cs="Arial"/>
                <w:b/>
                <w:bCs/>
              </w:rPr>
              <w:t>10:00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124EFBD4" w14:textId="77777777" w:rsidR="00096EBA" w:rsidRPr="00085FBA" w:rsidRDefault="00096EBA" w:rsidP="0036552E">
            <w:pPr>
              <w:autoSpaceDN w:val="0"/>
              <w:jc w:val="center"/>
              <w:rPr>
                <w:rFonts w:ascii="Arial" w:hAnsi="Arial" w:cs="Arial"/>
                <w:b/>
                <w:bCs/>
              </w:rPr>
            </w:pPr>
            <w:r w:rsidRPr="00085FBA">
              <w:rPr>
                <w:rFonts w:ascii="Arial" w:hAnsi="Arial" w:cs="Arial"/>
                <w:b/>
                <w:bCs/>
              </w:rPr>
              <w:t>11:00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7B1FB020"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09B4A78B"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728C40C2"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099D3456"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6EED8368"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28D72784"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6113BACF" w14:textId="77777777" w:rsidR="00096EBA" w:rsidRPr="00085FBA" w:rsidRDefault="00096EBA" w:rsidP="0036552E">
            <w:pPr>
              <w:autoSpaceDN w:val="0"/>
              <w:jc w:val="center"/>
              <w:rPr>
                <w:rFonts w:ascii="Arial" w:hAnsi="Arial" w:cs="Arial"/>
                <w:b/>
                <w:bCs/>
              </w:rPr>
            </w:pPr>
            <w:r w:rsidRPr="00085FBA">
              <w:rPr>
                <w:rFonts w:ascii="Arial" w:hAnsi="Arial" w:cs="Arial"/>
                <w:b/>
                <w:bCs/>
              </w:rPr>
              <w:t>18:00</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4CF27875" w14:textId="77777777" w:rsidR="00096EBA" w:rsidRPr="00085FBA" w:rsidRDefault="00096EBA" w:rsidP="0036552E">
            <w:pPr>
              <w:autoSpaceDN w:val="0"/>
              <w:jc w:val="center"/>
              <w:rPr>
                <w:rFonts w:ascii="Arial" w:hAnsi="Arial" w:cs="Arial"/>
                <w:b/>
                <w:bCs/>
              </w:rPr>
            </w:pPr>
            <w:r w:rsidRPr="00085FBA">
              <w:rPr>
                <w:rFonts w:ascii="Arial" w:hAnsi="Arial" w:cs="Arial"/>
                <w:b/>
                <w:bCs/>
              </w:rPr>
              <w:t>19:00</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0D03F181" w14:textId="77777777" w:rsidR="00096EBA" w:rsidRPr="00085FBA" w:rsidRDefault="00096EBA" w:rsidP="0036552E">
            <w:pPr>
              <w:autoSpaceDN w:val="0"/>
              <w:jc w:val="center"/>
              <w:rPr>
                <w:rFonts w:ascii="Arial" w:hAnsi="Arial" w:cs="Arial"/>
                <w:b/>
                <w:bCs/>
              </w:rPr>
            </w:pPr>
            <w:r w:rsidRPr="00085FBA">
              <w:rPr>
                <w:rFonts w:ascii="Arial" w:hAnsi="Arial" w:cs="Arial"/>
                <w:b/>
                <w:bCs/>
              </w:rPr>
              <w:t>20:00</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6B54A2E6" w14:textId="77777777" w:rsidR="00096EBA" w:rsidRPr="00085FBA" w:rsidRDefault="00096EBA" w:rsidP="0036552E">
            <w:pPr>
              <w:autoSpaceDN w:val="0"/>
              <w:jc w:val="center"/>
              <w:rPr>
                <w:rFonts w:ascii="Arial" w:hAnsi="Arial" w:cs="Arial"/>
                <w:b/>
                <w:bCs/>
              </w:rPr>
            </w:pPr>
            <w:r w:rsidRPr="00085FBA">
              <w:rPr>
                <w:rFonts w:ascii="Arial" w:hAnsi="Arial" w:cs="Arial"/>
                <w:b/>
                <w:bCs/>
              </w:rPr>
              <w:t>21:00</w:t>
            </w:r>
          </w:p>
        </w:tc>
      </w:tr>
      <w:tr w:rsidR="00096EBA" w:rsidRPr="00085FBA" w14:paraId="58777FA8" w14:textId="77777777" w:rsidTr="0036552E">
        <w:trPr>
          <w:gridBefore w:val="1"/>
          <w:gridAfter w:val="2"/>
          <w:wBefore w:w="139" w:type="dxa"/>
          <w:wAfter w:w="322" w:type="dxa"/>
          <w:trHeight w:val="282"/>
          <w:jc w:val="center"/>
        </w:trPr>
        <w:tc>
          <w:tcPr>
            <w:tcW w:w="1083" w:type="dxa"/>
            <w:tcBorders>
              <w:top w:val="single" w:sz="8" w:space="0" w:color="auto"/>
              <w:left w:val="thinThickLargeGap" w:sz="24" w:space="0" w:color="auto"/>
              <w:bottom w:val="single" w:sz="8" w:space="0" w:color="auto"/>
              <w:right w:val="single" w:sz="8" w:space="0" w:color="auto"/>
            </w:tcBorders>
            <w:noWrap/>
            <w:vAlign w:val="center"/>
            <w:hideMark/>
          </w:tcPr>
          <w:p w14:paraId="2430E77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032CB2E0"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64D6EB6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2411B8D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56EC181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3A6444D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33B14E2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340F556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4B4B3AB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018351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5BBA103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0C0E06A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1121C5E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57B2003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62BF1AE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4529C3F0" w14:textId="77777777" w:rsidTr="0036552E">
        <w:trPr>
          <w:gridBefore w:val="1"/>
          <w:gridAfter w:val="2"/>
          <w:wBefore w:w="139" w:type="dxa"/>
          <w:wAfter w:w="322" w:type="dxa"/>
          <w:trHeight w:val="301"/>
          <w:jc w:val="center"/>
        </w:trPr>
        <w:tc>
          <w:tcPr>
            <w:tcW w:w="1083" w:type="dxa"/>
            <w:tcBorders>
              <w:top w:val="single" w:sz="8" w:space="0" w:color="auto"/>
              <w:left w:val="thinThickLargeGap" w:sz="24" w:space="0" w:color="auto"/>
              <w:bottom w:val="single" w:sz="8" w:space="0" w:color="auto"/>
              <w:right w:val="single" w:sz="8" w:space="0" w:color="auto"/>
            </w:tcBorders>
            <w:noWrap/>
            <w:vAlign w:val="center"/>
            <w:hideMark/>
          </w:tcPr>
          <w:p w14:paraId="7B694045" w14:textId="77777777" w:rsidR="00096EBA" w:rsidRPr="00085FBA" w:rsidRDefault="00096EBA" w:rsidP="0036552E">
            <w:pPr>
              <w:autoSpaceDN w:val="0"/>
              <w:jc w:val="center"/>
              <w:rPr>
                <w:rFonts w:ascii="Arial" w:hAnsi="Arial" w:cs="Arial"/>
                <w:b/>
                <w:bCs/>
              </w:rPr>
            </w:pPr>
            <w:r w:rsidRPr="00085FBA">
              <w:rPr>
                <w:rFonts w:ascii="Arial" w:hAnsi="Arial" w:cs="Arial"/>
                <w:b/>
                <w:bCs/>
              </w:rPr>
              <w:t>Observaciones</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0FD39B0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43EEBD5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38E2D17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708A2BF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7FC5F1A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67D594B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07B7686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22E1B0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5DCFB7E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04CFFDE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3A4B611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78D8FD6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377E6C4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080BBBA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00D11255" w14:textId="77777777" w:rsidTr="0036552E">
        <w:trPr>
          <w:gridBefore w:val="1"/>
          <w:gridAfter w:val="2"/>
          <w:wBefore w:w="139" w:type="dxa"/>
          <w:wAfter w:w="322" w:type="dxa"/>
          <w:trHeight w:val="295"/>
          <w:jc w:val="center"/>
        </w:trPr>
        <w:tc>
          <w:tcPr>
            <w:tcW w:w="1083" w:type="dxa"/>
            <w:tcBorders>
              <w:top w:val="single" w:sz="8" w:space="0" w:color="auto"/>
              <w:left w:val="thinThickLargeGap" w:sz="24" w:space="0" w:color="auto"/>
              <w:bottom w:val="single" w:sz="8" w:space="0" w:color="auto"/>
              <w:right w:val="single" w:sz="8" w:space="0" w:color="auto"/>
            </w:tcBorders>
            <w:shd w:val="clear" w:color="auto" w:fill="C0C0C0"/>
            <w:noWrap/>
            <w:vAlign w:val="center"/>
            <w:hideMark/>
          </w:tcPr>
          <w:p w14:paraId="6E4EADB8" w14:textId="77777777" w:rsidR="00096EBA" w:rsidRPr="00085FBA" w:rsidRDefault="00096EBA" w:rsidP="0036552E">
            <w:pPr>
              <w:autoSpaceDN w:val="0"/>
              <w:jc w:val="center"/>
              <w:rPr>
                <w:rFonts w:ascii="Arial" w:hAnsi="Arial" w:cs="Arial"/>
                <w:b/>
                <w:bCs/>
              </w:rPr>
            </w:pPr>
            <w:r w:rsidRPr="00085FBA">
              <w:rPr>
                <w:rFonts w:ascii="Arial" w:hAnsi="Arial" w:cs="Arial"/>
                <w:b/>
                <w:bCs/>
              </w:rPr>
              <w:t>Fecha</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5B6B5C62" w14:textId="77777777" w:rsidR="00096EBA" w:rsidRPr="00085FBA" w:rsidRDefault="00096EBA" w:rsidP="0036552E">
            <w:pPr>
              <w:autoSpaceDN w:val="0"/>
              <w:jc w:val="center"/>
              <w:rPr>
                <w:rFonts w:ascii="Arial" w:hAnsi="Arial" w:cs="Arial"/>
                <w:b/>
                <w:bCs/>
              </w:rPr>
            </w:pPr>
            <w:r w:rsidRPr="00085FBA">
              <w:rPr>
                <w:rFonts w:ascii="Arial" w:hAnsi="Arial" w:cs="Arial"/>
                <w:b/>
                <w:bCs/>
              </w:rPr>
              <w:t>08:00</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40C41536" w14:textId="77777777" w:rsidR="00096EBA" w:rsidRPr="00085FBA" w:rsidRDefault="00096EBA" w:rsidP="0036552E">
            <w:pPr>
              <w:autoSpaceDN w:val="0"/>
              <w:jc w:val="center"/>
              <w:rPr>
                <w:rFonts w:ascii="Arial" w:hAnsi="Arial" w:cs="Arial"/>
                <w:b/>
                <w:bCs/>
              </w:rPr>
            </w:pPr>
            <w:r w:rsidRPr="00085FBA">
              <w:rPr>
                <w:rFonts w:ascii="Arial" w:hAnsi="Arial" w:cs="Arial"/>
                <w:b/>
                <w:bCs/>
              </w:rPr>
              <w:t>09:00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3D6E8AE4" w14:textId="77777777" w:rsidR="00096EBA" w:rsidRPr="00085FBA" w:rsidRDefault="00096EBA" w:rsidP="0036552E">
            <w:pPr>
              <w:autoSpaceDN w:val="0"/>
              <w:jc w:val="center"/>
              <w:rPr>
                <w:rFonts w:ascii="Arial" w:hAnsi="Arial" w:cs="Arial"/>
                <w:b/>
                <w:bCs/>
              </w:rPr>
            </w:pPr>
            <w:r w:rsidRPr="00085FBA">
              <w:rPr>
                <w:rFonts w:ascii="Arial" w:hAnsi="Arial" w:cs="Arial"/>
                <w:b/>
                <w:bCs/>
              </w:rPr>
              <w:t>10:00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54D3113D" w14:textId="77777777" w:rsidR="00096EBA" w:rsidRPr="00085FBA" w:rsidRDefault="00096EBA" w:rsidP="0036552E">
            <w:pPr>
              <w:autoSpaceDN w:val="0"/>
              <w:jc w:val="center"/>
              <w:rPr>
                <w:rFonts w:ascii="Arial" w:hAnsi="Arial" w:cs="Arial"/>
                <w:b/>
                <w:bCs/>
              </w:rPr>
            </w:pPr>
            <w:r w:rsidRPr="00085FBA">
              <w:rPr>
                <w:rFonts w:ascii="Arial" w:hAnsi="Arial" w:cs="Arial"/>
                <w:b/>
                <w:bCs/>
              </w:rPr>
              <w:t>11:00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404924C8"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5114DB68"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831FAF3"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07511C6"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46379612"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5D8512C5"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552DEE6D" w14:textId="77777777" w:rsidR="00096EBA" w:rsidRPr="00085FBA" w:rsidRDefault="00096EBA" w:rsidP="0036552E">
            <w:pPr>
              <w:autoSpaceDN w:val="0"/>
              <w:jc w:val="center"/>
              <w:rPr>
                <w:rFonts w:ascii="Arial" w:hAnsi="Arial" w:cs="Arial"/>
                <w:b/>
                <w:bCs/>
              </w:rPr>
            </w:pPr>
            <w:r w:rsidRPr="00085FBA">
              <w:rPr>
                <w:rFonts w:ascii="Arial" w:hAnsi="Arial" w:cs="Arial"/>
                <w:b/>
                <w:bCs/>
              </w:rPr>
              <w:t>18:00</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5E20A3C9" w14:textId="77777777" w:rsidR="00096EBA" w:rsidRPr="00085FBA" w:rsidRDefault="00096EBA" w:rsidP="0036552E">
            <w:pPr>
              <w:autoSpaceDN w:val="0"/>
              <w:jc w:val="center"/>
              <w:rPr>
                <w:rFonts w:ascii="Arial" w:hAnsi="Arial" w:cs="Arial"/>
                <w:b/>
                <w:bCs/>
              </w:rPr>
            </w:pPr>
            <w:r w:rsidRPr="00085FBA">
              <w:rPr>
                <w:rFonts w:ascii="Arial" w:hAnsi="Arial" w:cs="Arial"/>
                <w:b/>
                <w:bCs/>
              </w:rPr>
              <w:t>19:00</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25384E35" w14:textId="77777777" w:rsidR="00096EBA" w:rsidRPr="00085FBA" w:rsidRDefault="00096EBA" w:rsidP="0036552E">
            <w:pPr>
              <w:autoSpaceDN w:val="0"/>
              <w:jc w:val="center"/>
              <w:rPr>
                <w:rFonts w:ascii="Arial" w:hAnsi="Arial" w:cs="Arial"/>
                <w:b/>
                <w:bCs/>
              </w:rPr>
            </w:pPr>
            <w:r w:rsidRPr="00085FBA">
              <w:rPr>
                <w:rFonts w:ascii="Arial" w:hAnsi="Arial" w:cs="Arial"/>
                <w:b/>
                <w:bCs/>
              </w:rPr>
              <w:t>20:00</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7C1D0837" w14:textId="77777777" w:rsidR="00096EBA" w:rsidRPr="00085FBA" w:rsidRDefault="00096EBA" w:rsidP="0036552E">
            <w:pPr>
              <w:autoSpaceDN w:val="0"/>
              <w:jc w:val="center"/>
              <w:rPr>
                <w:rFonts w:ascii="Arial" w:hAnsi="Arial" w:cs="Arial"/>
                <w:b/>
                <w:bCs/>
              </w:rPr>
            </w:pPr>
            <w:r w:rsidRPr="00085FBA">
              <w:rPr>
                <w:rFonts w:ascii="Arial" w:hAnsi="Arial" w:cs="Arial"/>
                <w:b/>
                <w:bCs/>
              </w:rPr>
              <w:t>21:00</w:t>
            </w:r>
          </w:p>
        </w:tc>
      </w:tr>
      <w:tr w:rsidR="00096EBA" w:rsidRPr="00085FBA" w14:paraId="6E404CDF" w14:textId="77777777" w:rsidTr="0036552E">
        <w:trPr>
          <w:gridBefore w:val="1"/>
          <w:gridAfter w:val="2"/>
          <w:wBefore w:w="139" w:type="dxa"/>
          <w:wAfter w:w="322" w:type="dxa"/>
          <w:trHeight w:val="282"/>
          <w:jc w:val="center"/>
        </w:trPr>
        <w:tc>
          <w:tcPr>
            <w:tcW w:w="1083" w:type="dxa"/>
            <w:tcBorders>
              <w:top w:val="single" w:sz="8" w:space="0" w:color="auto"/>
              <w:left w:val="thinThickLargeGap" w:sz="24" w:space="0" w:color="auto"/>
              <w:bottom w:val="single" w:sz="8" w:space="0" w:color="auto"/>
              <w:right w:val="single" w:sz="8" w:space="0" w:color="auto"/>
            </w:tcBorders>
            <w:noWrap/>
            <w:vAlign w:val="center"/>
            <w:hideMark/>
          </w:tcPr>
          <w:p w14:paraId="6FB8ED2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246F5D7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5F628C1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62A5BFC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0BBAF23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1DEACEF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5411DEC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4C9C28F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1DDD9B0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59910D9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2CC366F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5F512CE0"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48337AD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79FC98C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6A7D916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08B375E5" w14:textId="77777777" w:rsidTr="0036552E">
        <w:trPr>
          <w:gridBefore w:val="1"/>
          <w:gridAfter w:val="2"/>
          <w:wBefore w:w="139" w:type="dxa"/>
          <w:wAfter w:w="322" w:type="dxa"/>
          <w:trHeight w:val="289"/>
          <w:jc w:val="center"/>
        </w:trPr>
        <w:tc>
          <w:tcPr>
            <w:tcW w:w="1083" w:type="dxa"/>
            <w:tcBorders>
              <w:top w:val="single" w:sz="8" w:space="0" w:color="auto"/>
              <w:left w:val="thinThickLargeGap" w:sz="24" w:space="0" w:color="auto"/>
              <w:bottom w:val="single" w:sz="8" w:space="0" w:color="auto"/>
              <w:right w:val="single" w:sz="8" w:space="0" w:color="auto"/>
            </w:tcBorders>
            <w:noWrap/>
            <w:vAlign w:val="center"/>
            <w:hideMark/>
          </w:tcPr>
          <w:p w14:paraId="33D1FE26" w14:textId="77777777" w:rsidR="00096EBA" w:rsidRPr="00085FBA" w:rsidRDefault="00096EBA" w:rsidP="0036552E">
            <w:pPr>
              <w:autoSpaceDN w:val="0"/>
              <w:jc w:val="center"/>
              <w:rPr>
                <w:rFonts w:ascii="Arial" w:hAnsi="Arial" w:cs="Arial"/>
                <w:b/>
                <w:bCs/>
              </w:rPr>
            </w:pPr>
            <w:r w:rsidRPr="00085FBA">
              <w:rPr>
                <w:rFonts w:ascii="Arial" w:hAnsi="Arial" w:cs="Arial"/>
                <w:b/>
                <w:bCs/>
              </w:rPr>
              <w:t>Observaciones</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1A0FCA7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6AD6850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42BA42E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7EA6286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4769F5D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470989A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53F1D2B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7F2E49B0"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DCDEB8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4FD0BCC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15E632D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3B39768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26855F7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65ABBE6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0877198F" w14:textId="77777777" w:rsidTr="0036552E">
        <w:trPr>
          <w:gridBefore w:val="1"/>
          <w:gridAfter w:val="2"/>
          <w:wBefore w:w="139" w:type="dxa"/>
          <w:wAfter w:w="322" w:type="dxa"/>
          <w:trHeight w:val="295"/>
          <w:jc w:val="center"/>
        </w:trPr>
        <w:tc>
          <w:tcPr>
            <w:tcW w:w="1083" w:type="dxa"/>
            <w:tcBorders>
              <w:top w:val="single" w:sz="8" w:space="0" w:color="auto"/>
              <w:left w:val="thinThickLargeGap" w:sz="24" w:space="0" w:color="auto"/>
              <w:bottom w:val="single" w:sz="8" w:space="0" w:color="auto"/>
              <w:right w:val="single" w:sz="8" w:space="0" w:color="auto"/>
            </w:tcBorders>
            <w:shd w:val="clear" w:color="auto" w:fill="C0C0C0"/>
            <w:noWrap/>
            <w:vAlign w:val="center"/>
            <w:hideMark/>
          </w:tcPr>
          <w:p w14:paraId="67BE7FD2" w14:textId="77777777" w:rsidR="00096EBA" w:rsidRPr="00085FBA" w:rsidRDefault="00096EBA" w:rsidP="0036552E">
            <w:pPr>
              <w:autoSpaceDN w:val="0"/>
              <w:jc w:val="center"/>
              <w:rPr>
                <w:rFonts w:ascii="Arial" w:hAnsi="Arial" w:cs="Arial"/>
                <w:b/>
                <w:bCs/>
              </w:rPr>
            </w:pPr>
            <w:r w:rsidRPr="00085FBA">
              <w:rPr>
                <w:rFonts w:ascii="Arial" w:hAnsi="Arial" w:cs="Arial"/>
                <w:b/>
                <w:bCs/>
              </w:rPr>
              <w:t>Fecha</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123A8CE2" w14:textId="77777777" w:rsidR="00096EBA" w:rsidRPr="00085FBA" w:rsidRDefault="00096EBA" w:rsidP="0036552E">
            <w:pPr>
              <w:autoSpaceDN w:val="0"/>
              <w:jc w:val="center"/>
              <w:rPr>
                <w:rFonts w:ascii="Arial" w:hAnsi="Arial" w:cs="Arial"/>
                <w:b/>
                <w:bCs/>
              </w:rPr>
            </w:pPr>
            <w:r w:rsidRPr="00085FBA">
              <w:rPr>
                <w:rFonts w:ascii="Arial" w:hAnsi="Arial" w:cs="Arial"/>
                <w:b/>
                <w:bCs/>
              </w:rPr>
              <w:t>08:00</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6B3B7BA9" w14:textId="77777777" w:rsidR="00096EBA" w:rsidRPr="00085FBA" w:rsidRDefault="00096EBA" w:rsidP="0036552E">
            <w:pPr>
              <w:autoSpaceDN w:val="0"/>
              <w:jc w:val="center"/>
              <w:rPr>
                <w:rFonts w:ascii="Arial" w:hAnsi="Arial" w:cs="Arial"/>
                <w:b/>
                <w:bCs/>
              </w:rPr>
            </w:pPr>
            <w:r w:rsidRPr="00085FBA">
              <w:rPr>
                <w:rFonts w:ascii="Arial" w:hAnsi="Arial" w:cs="Arial"/>
                <w:b/>
                <w:bCs/>
              </w:rPr>
              <w:t>09:00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6404001F" w14:textId="77777777" w:rsidR="00096EBA" w:rsidRPr="00085FBA" w:rsidRDefault="00096EBA" w:rsidP="0036552E">
            <w:pPr>
              <w:autoSpaceDN w:val="0"/>
              <w:jc w:val="center"/>
              <w:rPr>
                <w:rFonts w:ascii="Arial" w:hAnsi="Arial" w:cs="Arial"/>
                <w:b/>
                <w:bCs/>
              </w:rPr>
            </w:pPr>
            <w:r w:rsidRPr="00085FBA">
              <w:rPr>
                <w:rFonts w:ascii="Arial" w:hAnsi="Arial" w:cs="Arial"/>
                <w:b/>
                <w:bCs/>
              </w:rPr>
              <w:t>10:00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08859DAD" w14:textId="77777777" w:rsidR="00096EBA" w:rsidRPr="00085FBA" w:rsidRDefault="00096EBA" w:rsidP="0036552E">
            <w:pPr>
              <w:autoSpaceDN w:val="0"/>
              <w:jc w:val="center"/>
              <w:rPr>
                <w:rFonts w:ascii="Arial" w:hAnsi="Arial" w:cs="Arial"/>
                <w:b/>
                <w:bCs/>
              </w:rPr>
            </w:pPr>
            <w:r w:rsidRPr="00085FBA">
              <w:rPr>
                <w:rFonts w:ascii="Arial" w:hAnsi="Arial" w:cs="Arial"/>
                <w:b/>
                <w:bCs/>
              </w:rPr>
              <w:t>11:00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08FEA55B"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2C1A4DAE"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0822D9D7"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3C0BC77A"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AF059E8"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61B5D0CD"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1718392B" w14:textId="77777777" w:rsidR="00096EBA" w:rsidRPr="00085FBA" w:rsidRDefault="00096EBA" w:rsidP="0036552E">
            <w:pPr>
              <w:autoSpaceDN w:val="0"/>
              <w:jc w:val="center"/>
              <w:rPr>
                <w:rFonts w:ascii="Arial" w:hAnsi="Arial" w:cs="Arial"/>
                <w:b/>
                <w:bCs/>
              </w:rPr>
            </w:pPr>
            <w:r w:rsidRPr="00085FBA">
              <w:rPr>
                <w:rFonts w:ascii="Arial" w:hAnsi="Arial" w:cs="Arial"/>
                <w:b/>
                <w:bCs/>
              </w:rPr>
              <w:t>18:00</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1755E14B" w14:textId="77777777" w:rsidR="00096EBA" w:rsidRPr="00085FBA" w:rsidRDefault="00096EBA" w:rsidP="0036552E">
            <w:pPr>
              <w:autoSpaceDN w:val="0"/>
              <w:jc w:val="center"/>
              <w:rPr>
                <w:rFonts w:ascii="Arial" w:hAnsi="Arial" w:cs="Arial"/>
                <w:b/>
                <w:bCs/>
              </w:rPr>
            </w:pPr>
            <w:r w:rsidRPr="00085FBA">
              <w:rPr>
                <w:rFonts w:ascii="Arial" w:hAnsi="Arial" w:cs="Arial"/>
                <w:b/>
                <w:bCs/>
              </w:rPr>
              <w:t>19:00</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54B0B656" w14:textId="77777777" w:rsidR="00096EBA" w:rsidRPr="00085FBA" w:rsidRDefault="00096EBA" w:rsidP="0036552E">
            <w:pPr>
              <w:autoSpaceDN w:val="0"/>
              <w:jc w:val="center"/>
              <w:rPr>
                <w:rFonts w:ascii="Arial" w:hAnsi="Arial" w:cs="Arial"/>
                <w:b/>
                <w:bCs/>
              </w:rPr>
            </w:pPr>
            <w:r w:rsidRPr="00085FBA">
              <w:rPr>
                <w:rFonts w:ascii="Arial" w:hAnsi="Arial" w:cs="Arial"/>
                <w:b/>
                <w:bCs/>
              </w:rPr>
              <w:t>20:00</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1A4FF502" w14:textId="77777777" w:rsidR="00096EBA" w:rsidRPr="00085FBA" w:rsidRDefault="00096EBA" w:rsidP="0036552E">
            <w:pPr>
              <w:autoSpaceDN w:val="0"/>
              <w:jc w:val="center"/>
              <w:rPr>
                <w:rFonts w:ascii="Arial" w:hAnsi="Arial" w:cs="Arial"/>
                <w:b/>
                <w:bCs/>
              </w:rPr>
            </w:pPr>
            <w:r w:rsidRPr="00085FBA">
              <w:rPr>
                <w:rFonts w:ascii="Arial" w:hAnsi="Arial" w:cs="Arial"/>
                <w:b/>
                <w:bCs/>
              </w:rPr>
              <w:t>21:00</w:t>
            </w:r>
          </w:p>
        </w:tc>
      </w:tr>
      <w:tr w:rsidR="00096EBA" w:rsidRPr="00085FBA" w14:paraId="71F53844" w14:textId="77777777" w:rsidTr="0036552E">
        <w:trPr>
          <w:gridBefore w:val="1"/>
          <w:gridAfter w:val="2"/>
          <w:wBefore w:w="139" w:type="dxa"/>
          <w:wAfter w:w="322" w:type="dxa"/>
          <w:trHeight w:val="282"/>
          <w:jc w:val="center"/>
        </w:trPr>
        <w:tc>
          <w:tcPr>
            <w:tcW w:w="1083" w:type="dxa"/>
            <w:tcBorders>
              <w:top w:val="single" w:sz="8" w:space="0" w:color="auto"/>
              <w:left w:val="thinThickLargeGap" w:sz="24" w:space="0" w:color="auto"/>
              <w:bottom w:val="single" w:sz="8" w:space="0" w:color="auto"/>
              <w:right w:val="single" w:sz="8" w:space="0" w:color="auto"/>
            </w:tcBorders>
            <w:noWrap/>
            <w:vAlign w:val="center"/>
            <w:hideMark/>
          </w:tcPr>
          <w:p w14:paraId="5C1C2F8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4058512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172EB38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75A9A11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079532B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01C8589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7DFBBA8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3D308C5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0A83C8C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7CBA73D3"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17FA575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79F4AD6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3AACD5E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1396F36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2105AE1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65C28D7E" w14:textId="77777777" w:rsidTr="0036552E">
        <w:trPr>
          <w:gridBefore w:val="1"/>
          <w:gridAfter w:val="2"/>
          <w:wBefore w:w="139" w:type="dxa"/>
          <w:wAfter w:w="322" w:type="dxa"/>
          <w:trHeight w:val="305"/>
          <w:jc w:val="center"/>
        </w:trPr>
        <w:tc>
          <w:tcPr>
            <w:tcW w:w="1083" w:type="dxa"/>
            <w:tcBorders>
              <w:top w:val="single" w:sz="8" w:space="0" w:color="auto"/>
              <w:left w:val="thinThickLargeGap" w:sz="24" w:space="0" w:color="auto"/>
              <w:bottom w:val="single" w:sz="8" w:space="0" w:color="auto"/>
              <w:right w:val="single" w:sz="8" w:space="0" w:color="auto"/>
            </w:tcBorders>
            <w:noWrap/>
            <w:vAlign w:val="center"/>
            <w:hideMark/>
          </w:tcPr>
          <w:p w14:paraId="677C8F92" w14:textId="77777777" w:rsidR="00096EBA" w:rsidRPr="00085FBA" w:rsidRDefault="00096EBA" w:rsidP="0036552E">
            <w:pPr>
              <w:autoSpaceDN w:val="0"/>
              <w:jc w:val="center"/>
              <w:rPr>
                <w:rFonts w:ascii="Arial" w:hAnsi="Arial" w:cs="Arial"/>
                <w:b/>
                <w:bCs/>
              </w:rPr>
            </w:pPr>
            <w:r w:rsidRPr="00085FBA">
              <w:rPr>
                <w:rFonts w:ascii="Arial" w:hAnsi="Arial" w:cs="Arial"/>
                <w:b/>
                <w:bCs/>
              </w:rPr>
              <w:t>Observaciones</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309CD27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0B42234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03510A2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57004BF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416E567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40F7CBA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tcPr>
          <w:p w14:paraId="7D4C96E3" w14:textId="77777777" w:rsidR="00096EBA" w:rsidRPr="00085FBA" w:rsidRDefault="00096EBA" w:rsidP="0036552E">
            <w:pPr>
              <w:autoSpaceDN w:val="0"/>
              <w:jc w:val="center"/>
              <w:rPr>
                <w:rFonts w:ascii="Arial" w:hAnsi="Arial" w:cs="Arial"/>
                <w:b/>
                <w:bCs/>
              </w:rPr>
            </w:pP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7E457EC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4B1D329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3A2AC1C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1558602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7A6DC43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600D11C0"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706ECD30"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1D9A509D" w14:textId="77777777" w:rsidTr="0036552E">
        <w:trPr>
          <w:gridBefore w:val="1"/>
          <w:gridAfter w:val="2"/>
          <w:wBefore w:w="139" w:type="dxa"/>
          <w:wAfter w:w="322" w:type="dxa"/>
          <w:trHeight w:val="295"/>
          <w:jc w:val="center"/>
        </w:trPr>
        <w:tc>
          <w:tcPr>
            <w:tcW w:w="1083" w:type="dxa"/>
            <w:tcBorders>
              <w:top w:val="single" w:sz="8" w:space="0" w:color="auto"/>
              <w:left w:val="thinThickLargeGap" w:sz="24" w:space="0" w:color="auto"/>
              <w:bottom w:val="single" w:sz="8" w:space="0" w:color="auto"/>
              <w:right w:val="single" w:sz="8" w:space="0" w:color="auto"/>
            </w:tcBorders>
            <w:shd w:val="clear" w:color="auto" w:fill="C0C0C0"/>
            <w:noWrap/>
            <w:vAlign w:val="center"/>
            <w:hideMark/>
          </w:tcPr>
          <w:p w14:paraId="73BAF9B4" w14:textId="77777777" w:rsidR="00096EBA" w:rsidRPr="00085FBA" w:rsidRDefault="00096EBA" w:rsidP="0036552E">
            <w:pPr>
              <w:autoSpaceDN w:val="0"/>
              <w:jc w:val="center"/>
              <w:rPr>
                <w:rFonts w:ascii="Arial" w:hAnsi="Arial" w:cs="Arial"/>
                <w:b/>
                <w:bCs/>
              </w:rPr>
            </w:pPr>
            <w:r w:rsidRPr="00085FBA">
              <w:rPr>
                <w:rFonts w:ascii="Arial" w:hAnsi="Arial" w:cs="Arial"/>
                <w:b/>
                <w:bCs/>
              </w:rPr>
              <w:t>Fecha</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670A73E9" w14:textId="77777777" w:rsidR="00096EBA" w:rsidRPr="00085FBA" w:rsidRDefault="00096EBA" w:rsidP="0036552E">
            <w:pPr>
              <w:autoSpaceDN w:val="0"/>
              <w:jc w:val="center"/>
              <w:rPr>
                <w:rFonts w:ascii="Arial" w:hAnsi="Arial" w:cs="Arial"/>
                <w:b/>
                <w:bCs/>
              </w:rPr>
            </w:pPr>
            <w:r w:rsidRPr="00085FBA">
              <w:rPr>
                <w:rFonts w:ascii="Arial" w:hAnsi="Arial" w:cs="Arial"/>
                <w:b/>
                <w:bCs/>
              </w:rPr>
              <w:t>08:00</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170DA5DC" w14:textId="77777777" w:rsidR="00096EBA" w:rsidRPr="00085FBA" w:rsidRDefault="00096EBA" w:rsidP="0036552E">
            <w:pPr>
              <w:autoSpaceDN w:val="0"/>
              <w:jc w:val="center"/>
              <w:rPr>
                <w:rFonts w:ascii="Arial" w:hAnsi="Arial" w:cs="Arial"/>
                <w:b/>
                <w:bCs/>
              </w:rPr>
            </w:pPr>
            <w:r w:rsidRPr="00085FBA">
              <w:rPr>
                <w:rFonts w:ascii="Arial" w:hAnsi="Arial" w:cs="Arial"/>
                <w:b/>
                <w:bCs/>
              </w:rPr>
              <w:t>09:00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01A0B833" w14:textId="77777777" w:rsidR="00096EBA" w:rsidRPr="00085FBA" w:rsidRDefault="00096EBA" w:rsidP="0036552E">
            <w:pPr>
              <w:autoSpaceDN w:val="0"/>
              <w:jc w:val="center"/>
              <w:rPr>
                <w:rFonts w:ascii="Arial" w:hAnsi="Arial" w:cs="Arial"/>
                <w:b/>
                <w:bCs/>
              </w:rPr>
            </w:pPr>
            <w:r w:rsidRPr="00085FBA">
              <w:rPr>
                <w:rFonts w:ascii="Arial" w:hAnsi="Arial" w:cs="Arial"/>
                <w:b/>
                <w:bCs/>
              </w:rPr>
              <w:t>10:00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0DC736C0" w14:textId="77777777" w:rsidR="00096EBA" w:rsidRPr="00085FBA" w:rsidRDefault="00096EBA" w:rsidP="0036552E">
            <w:pPr>
              <w:autoSpaceDN w:val="0"/>
              <w:jc w:val="center"/>
              <w:rPr>
                <w:rFonts w:ascii="Arial" w:hAnsi="Arial" w:cs="Arial"/>
                <w:b/>
                <w:bCs/>
              </w:rPr>
            </w:pPr>
            <w:r w:rsidRPr="00085FBA">
              <w:rPr>
                <w:rFonts w:ascii="Arial" w:hAnsi="Arial" w:cs="Arial"/>
                <w:b/>
                <w:bCs/>
              </w:rPr>
              <w:t>11:00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2E8C1C66" w14:textId="77777777" w:rsidR="00096EBA" w:rsidRPr="00085FBA" w:rsidRDefault="00096EBA" w:rsidP="0036552E">
            <w:pPr>
              <w:autoSpaceDN w:val="0"/>
              <w:jc w:val="center"/>
              <w:rPr>
                <w:rFonts w:ascii="Arial" w:hAnsi="Arial" w:cs="Arial"/>
                <w:b/>
                <w:bCs/>
              </w:rPr>
            </w:pPr>
            <w:r w:rsidRPr="00085FBA">
              <w:rPr>
                <w:rFonts w:ascii="Arial" w:hAnsi="Arial" w:cs="Arial"/>
                <w:b/>
                <w:bCs/>
              </w:rPr>
              <w:t>12:00</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502A4052" w14:textId="77777777" w:rsidR="00096EBA" w:rsidRPr="00085FBA" w:rsidRDefault="00096EBA" w:rsidP="0036552E">
            <w:pPr>
              <w:autoSpaceDN w:val="0"/>
              <w:jc w:val="center"/>
              <w:rPr>
                <w:rFonts w:ascii="Arial" w:hAnsi="Arial" w:cs="Arial"/>
                <w:b/>
                <w:bCs/>
              </w:rPr>
            </w:pPr>
            <w:r w:rsidRPr="00085FBA">
              <w:rPr>
                <w:rFonts w:ascii="Arial" w:hAnsi="Arial" w:cs="Arial"/>
                <w:b/>
                <w:bCs/>
              </w:rPr>
              <w:t>13:00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7FF26203" w14:textId="77777777" w:rsidR="00096EBA" w:rsidRPr="00085FBA" w:rsidRDefault="00096EBA" w:rsidP="0036552E">
            <w:pPr>
              <w:autoSpaceDN w:val="0"/>
              <w:jc w:val="center"/>
              <w:rPr>
                <w:rFonts w:ascii="Arial" w:hAnsi="Arial" w:cs="Arial"/>
                <w:b/>
                <w:bCs/>
              </w:rPr>
            </w:pPr>
            <w:r w:rsidRPr="00085FBA">
              <w:rPr>
                <w:rFonts w:ascii="Arial" w:hAnsi="Arial" w:cs="Arial"/>
                <w:b/>
                <w:bCs/>
              </w:rPr>
              <w:t>14:00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10A71BE8" w14:textId="77777777" w:rsidR="00096EBA" w:rsidRPr="00085FBA" w:rsidRDefault="00096EBA" w:rsidP="0036552E">
            <w:pPr>
              <w:autoSpaceDN w:val="0"/>
              <w:jc w:val="center"/>
              <w:rPr>
                <w:rFonts w:ascii="Arial" w:hAnsi="Arial" w:cs="Arial"/>
                <w:b/>
                <w:bCs/>
              </w:rPr>
            </w:pPr>
            <w:r w:rsidRPr="00085FBA">
              <w:rPr>
                <w:rFonts w:ascii="Arial" w:hAnsi="Arial" w:cs="Arial"/>
                <w:b/>
                <w:bCs/>
              </w:rPr>
              <w:t>15:00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75E64ED9" w14:textId="77777777" w:rsidR="00096EBA" w:rsidRPr="00085FBA" w:rsidRDefault="00096EBA" w:rsidP="0036552E">
            <w:pPr>
              <w:autoSpaceDN w:val="0"/>
              <w:jc w:val="center"/>
              <w:rPr>
                <w:rFonts w:ascii="Arial" w:hAnsi="Arial" w:cs="Arial"/>
                <w:b/>
                <w:bCs/>
              </w:rPr>
            </w:pPr>
            <w:r w:rsidRPr="00085FBA">
              <w:rPr>
                <w:rFonts w:ascii="Arial" w:hAnsi="Arial" w:cs="Arial"/>
                <w:b/>
                <w:bCs/>
              </w:rPr>
              <w:t>16:00</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1F6BC42F" w14:textId="77777777" w:rsidR="00096EBA" w:rsidRPr="00085FBA" w:rsidRDefault="00096EBA" w:rsidP="0036552E">
            <w:pPr>
              <w:autoSpaceDN w:val="0"/>
              <w:jc w:val="center"/>
              <w:rPr>
                <w:rFonts w:ascii="Arial" w:hAnsi="Arial" w:cs="Arial"/>
                <w:b/>
                <w:bCs/>
              </w:rPr>
            </w:pPr>
            <w:r w:rsidRPr="00085FBA">
              <w:rPr>
                <w:rFonts w:ascii="Arial" w:hAnsi="Arial" w:cs="Arial"/>
                <w:b/>
                <w:bCs/>
              </w:rPr>
              <w:t>17:00</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0452018A" w14:textId="77777777" w:rsidR="00096EBA" w:rsidRPr="00085FBA" w:rsidRDefault="00096EBA" w:rsidP="0036552E">
            <w:pPr>
              <w:autoSpaceDN w:val="0"/>
              <w:jc w:val="center"/>
              <w:rPr>
                <w:rFonts w:ascii="Arial" w:hAnsi="Arial" w:cs="Arial"/>
                <w:b/>
                <w:bCs/>
              </w:rPr>
            </w:pPr>
            <w:r w:rsidRPr="00085FBA">
              <w:rPr>
                <w:rFonts w:ascii="Arial" w:hAnsi="Arial" w:cs="Arial"/>
                <w:b/>
                <w:bCs/>
              </w:rPr>
              <w:t>18:00</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5911C307" w14:textId="77777777" w:rsidR="00096EBA" w:rsidRPr="00085FBA" w:rsidRDefault="00096EBA" w:rsidP="0036552E">
            <w:pPr>
              <w:autoSpaceDN w:val="0"/>
              <w:jc w:val="center"/>
              <w:rPr>
                <w:rFonts w:ascii="Arial" w:hAnsi="Arial" w:cs="Arial"/>
                <w:b/>
                <w:bCs/>
              </w:rPr>
            </w:pPr>
            <w:r w:rsidRPr="00085FBA">
              <w:rPr>
                <w:rFonts w:ascii="Arial" w:hAnsi="Arial" w:cs="Arial"/>
                <w:b/>
                <w:bCs/>
              </w:rPr>
              <w:t>19:00</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1973D0B7" w14:textId="77777777" w:rsidR="00096EBA" w:rsidRPr="00085FBA" w:rsidRDefault="00096EBA" w:rsidP="0036552E">
            <w:pPr>
              <w:autoSpaceDN w:val="0"/>
              <w:jc w:val="center"/>
              <w:rPr>
                <w:rFonts w:ascii="Arial" w:hAnsi="Arial" w:cs="Arial"/>
                <w:b/>
                <w:bCs/>
              </w:rPr>
            </w:pPr>
            <w:r w:rsidRPr="00085FBA">
              <w:rPr>
                <w:rFonts w:ascii="Arial" w:hAnsi="Arial" w:cs="Arial"/>
                <w:b/>
                <w:bCs/>
              </w:rPr>
              <w:t>20:00</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0B1AC8E9" w14:textId="77777777" w:rsidR="00096EBA" w:rsidRPr="00085FBA" w:rsidRDefault="00096EBA" w:rsidP="0036552E">
            <w:pPr>
              <w:autoSpaceDN w:val="0"/>
              <w:jc w:val="center"/>
              <w:rPr>
                <w:rFonts w:ascii="Arial" w:hAnsi="Arial" w:cs="Arial"/>
                <w:b/>
                <w:bCs/>
              </w:rPr>
            </w:pPr>
            <w:r w:rsidRPr="00085FBA">
              <w:rPr>
                <w:rFonts w:ascii="Arial" w:hAnsi="Arial" w:cs="Arial"/>
                <w:b/>
                <w:bCs/>
              </w:rPr>
              <w:t>21:00</w:t>
            </w:r>
          </w:p>
        </w:tc>
      </w:tr>
      <w:tr w:rsidR="00096EBA" w:rsidRPr="00085FBA" w14:paraId="2E7E3560" w14:textId="77777777" w:rsidTr="0036552E">
        <w:trPr>
          <w:gridBefore w:val="1"/>
          <w:gridAfter w:val="2"/>
          <w:wBefore w:w="139" w:type="dxa"/>
          <w:wAfter w:w="322" w:type="dxa"/>
          <w:trHeight w:val="282"/>
          <w:jc w:val="center"/>
        </w:trPr>
        <w:tc>
          <w:tcPr>
            <w:tcW w:w="1083" w:type="dxa"/>
            <w:tcBorders>
              <w:top w:val="single" w:sz="8" w:space="0" w:color="auto"/>
              <w:left w:val="thinThickLargeGap" w:sz="24" w:space="0" w:color="auto"/>
              <w:bottom w:val="single" w:sz="8" w:space="0" w:color="auto"/>
              <w:right w:val="single" w:sz="8" w:space="0" w:color="auto"/>
            </w:tcBorders>
            <w:noWrap/>
            <w:vAlign w:val="center"/>
            <w:hideMark/>
          </w:tcPr>
          <w:p w14:paraId="441352D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3" w:type="dxa"/>
            <w:tcBorders>
              <w:top w:val="single" w:sz="8" w:space="0" w:color="auto"/>
              <w:left w:val="single" w:sz="8" w:space="0" w:color="auto"/>
              <w:bottom w:val="single" w:sz="8" w:space="0" w:color="auto"/>
              <w:right w:val="single" w:sz="8" w:space="0" w:color="auto"/>
            </w:tcBorders>
            <w:noWrap/>
            <w:vAlign w:val="bottom"/>
            <w:hideMark/>
          </w:tcPr>
          <w:p w14:paraId="345D66E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4" w:type="dxa"/>
            <w:tcBorders>
              <w:top w:val="single" w:sz="8" w:space="0" w:color="auto"/>
              <w:left w:val="single" w:sz="8" w:space="0" w:color="auto"/>
              <w:bottom w:val="single" w:sz="8" w:space="0" w:color="auto"/>
              <w:right w:val="single" w:sz="8" w:space="0" w:color="auto"/>
            </w:tcBorders>
            <w:noWrap/>
            <w:vAlign w:val="bottom"/>
            <w:hideMark/>
          </w:tcPr>
          <w:p w14:paraId="7E41AE9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38D3CEA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30AC3AA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5A5406C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tcBorders>
              <w:top w:val="single" w:sz="8" w:space="0" w:color="auto"/>
              <w:left w:val="single" w:sz="8" w:space="0" w:color="auto"/>
              <w:bottom w:val="single" w:sz="8" w:space="0" w:color="auto"/>
              <w:right w:val="single" w:sz="8" w:space="0" w:color="auto"/>
            </w:tcBorders>
            <w:noWrap/>
            <w:vAlign w:val="bottom"/>
            <w:hideMark/>
          </w:tcPr>
          <w:p w14:paraId="64947A1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F1C01D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607EA3BD"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755C6A51"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2"/>
            <w:tcBorders>
              <w:top w:val="single" w:sz="8" w:space="0" w:color="auto"/>
              <w:left w:val="single" w:sz="8" w:space="0" w:color="auto"/>
              <w:bottom w:val="single" w:sz="8" w:space="0" w:color="auto"/>
              <w:right w:val="single" w:sz="8" w:space="0" w:color="auto"/>
            </w:tcBorders>
            <w:noWrap/>
            <w:vAlign w:val="bottom"/>
            <w:hideMark/>
          </w:tcPr>
          <w:p w14:paraId="75678B6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5" w:type="dxa"/>
            <w:gridSpan w:val="3"/>
            <w:tcBorders>
              <w:top w:val="single" w:sz="8" w:space="0" w:color="auto"/>
              <w:left w:val="single" w:sz="8" w:space="0" w:color="auto"/>
              <w:bottom w:val="single" w:sz="8" w:space="0" w:color="auto"/>
              <w:right w:val="single" w:sz="8" w:space="0" w:color="auto"/>
            </w:tcBorders>
            <w:noWrap/>
            <w:vAlign w:val="bottom"/>
            <w:hideMark/>
          </w:tcPr>
          <w:p w14:paraId="205BD080"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1" w:type="dxa"/>
            <w:gridSpan w:val="2"/>
            <w:tcBorders>
              <w:top w:val="single" w:sz="8" w:space="0" w:color="auto"/>
              <w:left w:val="single" w:sz="8" w:space="0" w:color="auto"/>
              <w:bottom w:val="single" w:sz="8" w:space="0" w:color="auto"/>
              <w:right w:val="single" w:sz="8" w:space="0" w:color="auto"/>
            </w:tcBorders>
            <w:noWrap/>
            <w:vAlign w:val="bottom"/>
            <w:hideMark/>
          </w:tcPr>
          <w:p w14:paraId="7D5A8F7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14" w:type="dxa"/>
            <w:gridSpan w:val="2"/>
            <w:tcBorders>
              <w:top w:val="single" w:sz="8" w:space="0" w:color="auto"/>
              <w:left w:val="single" w:sz="8" w:space="0" w:color="auto"/>
              <w:bottom w:val="single" w:sz="8" w:space="0" w:color="auto"/>
              <w:right w:val="single" w:sz="8" w:space="0" w:color="auto"/>
            </w:tcBorders>
            <w:noWrap/>
            <w:vAlign w:val="bottom"/>
            <w:hideMark/>
          </w:tcPr>
          <w:p w14:paraId="163FE28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642" w:type="dxa"/>
            <w:tcBorders>
              <w:top w:val="single" w:sz="8" w:space="0" w:color="auto"/>
              <w:left w:val="single" w:sz="8" w:space="0" w:color="auto"/>
              <w:bottom w:val="single" w:sz="8" w:space="0" w:color="auto"/>
              <w:right w:val="thickThinLargeGap" w:sz="24" w:space="0" w:color="auto"/>
            </w:tcBorders>
            <w:noWrap/>
            <w:vAlign w:val="bottom"/>
            <w:hideMark/>
          </w:tcPr>
          <w:p w14:paraId="2BE29516"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r w:rsidR="00096EBA" w:rsidRPr="00085FBA" w14:paraId="7755356B" w14:textId="77777777" w:rsidTr="0036552E">
        <w:trPr>
          <w:gridBefore w:val="1"/>
          <w:wBefore w:w="139" w:type="dxa"/>
          <w:trHeight w:val="440"/>
          <w:jc w:val="center"/>
        </w:trPr>
        <w:tc>
          <w:tcPr>
            <w:tcW w:w="4622" w:type="dxa"/>
            <w:gridSpan w:val="8"/>
            <w:tcBorders>
              <w:top w:val="single" w:sz="8" w:space="0" w:color="auto"/>
              <w:left w:val="thinThickLargeGap" w:sz="24" w:space="0" w:color="auto"/>
              <w:bottom w:val="thickThinLargeGap" w:sz="24" w:space="0" w:color="auto"/>
              <w:right w:val="nil"/>
            </w:tcBorders>
            <w:noWrap/>
            <w:vAlign w:val="center"/>
            <w:hideMark/>
          </w:tcPr>
          <w:p w14:paraId="3AD2692F" w14:textId="77777777" w:rsidR="00096EBA" w:rsidRPr="00085FBA" w:rsidRDefault="00096EBA" w:rsidP="0036552E">
            <w:pPr>
              <w:autoSpaceDN w:val="0"/>
              <w:jc w:val="both"/>
              <w:rPr>
                <w:rFonts w:ascii="Arial" w:hAnsi="Arial" w:cs="Arial"/>
                <w:b/>
                <w:bCs/>
              </w:rPr>
            </w:pPr>
            <w:r w:rsidRPr="00085FBA">
              <w:rPr>
                <w:rFonts w:ascii="Arial" w:hAnsi="Arial" w:cs="Arial"/>
                <w:b/>
                <w:bCs/>
              </w:rPr>
              <w:t>Observaciones</w:t>
            </w:r>
          </w:p>
        </w:tc>
        <w:tc>
          <w:tcPr>
            <w:tcW w:w="162" w:type="dxa"/>
            <w:tcBorders>
              <w:top w:val="single" w:sz="8" w:space="0" w:color="auto"/>
              <w:left w:val="nil"/>
              <w:bottom w:val="thickThinLargeGap" w:sz="24" w:space="0" w:color="auto"/>
              <w:right w:val="nil"/>
            </w:tcBorders>
            <w:noWrap/>
            <w:vAlign w:val="bottom"/>
            <w:hideMark/>
          </w:tcPr>
          <w:p w14:paraId="351A0A9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571" w:type="dxa"/>
            <w:gridSpan w:val="2"/>
            <w:tcBorders>
              <w:top w:val="single" w:sz="8" w:space="0" w:color="auto"/>
              <w:left w:val="nil"/>
              <w:bottom w:val="thickThinLargeGap" w:sz="24" w:space="0" w:color="auto"/>
              <w:right w:val="nil"/>
            </w:tcBorders>
            <w:noWrap/>
            <w:vAlign w:val="bottom"/>
            <w:hideMark/>
          </w:tcPr>
          <w:p w14:paraId="43150684"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162" w:type="dxa"/>
            <w:tcBorders>
              <w:top w:val="single" w:sz="8" w:space="0" w:color="auto"/>
              <w:left w:val="nil"/>
              <w:bottom w:val="thickThinLargeGap" w:sz="24" w:space="0" w:color="auto"/>
              <w:right w:val="nil"/>
            </w:tcBorders>
            <w:noWrap/>
            <w:vAlign w:val="bottom"/>
            <w:hideMark/>
          </w:tcPr>
          <w:p w14:paraId="18A7D09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490" w:type="dxa"/>
            <w:gridSpan w:val="2"/>
            <w:tcBorders>
              <w:top w:val="single" w:sz="8" w:space="0" w:color="auto"/>
              <w:left w:val="nil"/>
              <w:bottom w:val="thickThinLargeGap" w:sz="24" w:space="0" w:color="auto"/>
              <w:right w:val="nil"/>
            </w:tcBorders>
            <w:noWrap/>
            <w:vAlign w:val="bottom"/>
            <w:hideMark/>
          </w:tcPr>
          <w:p w14:paraId="78FB0EFE"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162" w:type="dxa"/>
            <w:tcBorders>
              <w:top w:val="single" w:sz="8" w:space="0" w:color="auto"/>
              <w:left w:val="nil"/>
              <w:bottom w:val="thickThinLargeGap" w:sz="24" w:space="0" w:color="auto"/>
              <w:right w:val="nil"/>
            </w:tcBorders>
            <w:noWrap/>
            <w:vAlign w:val="bottom"/>
            <w:hideMark/>
          </w:tcPr>
          <w:p w14:paraId="527B1F0F"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470" w:type="dxa"/>
            <w:gridSpan w:val="2"/>
            <w:tcBorders>
              <w:top w:val="single" w:sz="8" w:space="0" w:color="auto"/>
              <w:left w:val="nil"/>
              <w:bottom w:val="thickThinLargeGap" w:sz="24" w:space="0" w:color="auto"/>
              <w:right w:val="nil"/>
            </w:tcBorders>
            <w:noWrap/>
            <w:vAlign w:val="bottom"/>
            <w:hideMark/>
          </w:tcPr>
          <w:p w14:paraId="586354CB"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365" w:type="dxa"/>
            <w:gridSpan w:val="2"/>
            <w:tcBorders>
              <w:top w:val="single" w:sz="8" w:space="0" w:color="auto"/>
              <w:left w:val="nil"/>
              <w:bottom w:val="thickThinLargeGap" w:sz="24" w:space="0" w:color="auto"/>
              <w:right w:val="nil"/>
            </w:tcBorders>
            <w:noWrap/>
            <w:vAlign w:val="bottom"/>
            <w:hideMark/>
          </w:tcPr>
          <w:p w14:paraId="75B8E17C"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401" w:type="dxa"/>
            <w:gridSpan w:val="2"/>
            <w:tcBorders>
              <w:top w:val="single" w:sz="8" w:space="0" w:color="auto"/>
              <w:left w:val="nil"/>
              <w:bottom w:val="thickThinLargeGap" w:sz="24" w:space="0" w:color="auto"/>
              <w:right w:val="nil"/>
            </w:tcBorders>
            <w:noWrap/>
            <w:vAlign w:val="bottom"/>
            <w:hideMark/>
          </w:tcPr>
          <w:p w14:paraId="50AF47E9"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332" w:type="dxa"/>
            <w:tcBorders>
              <w:top w:val="single" w:sz="8" w:space="0" w:color="auto"/>
              <w:left w:val="nil"/>
              <w:bottom w:val="thickThinLargeGap" w:sz="24" w:space="0" w:color="auto"/>
              <w:right w:val="nil"/>
            </w:tcBorders>
            <w:noWrap/>
            <w:vAlign w:val="bottom"/>
            <w:hideMark/>
          </w:tcPr>
          <w:p w14:paraId="6F6684D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365" w:type="dxa"/>
            <w:gridSpan w:val="2"/>
            <w:tcBorders>
              <w:top w:val="single" w:sz="8" w:space="0" w:color="auto"/>
              <w:left w:val="nil"/>
              <w:bottom w:val="thickThinLargeGap" w:sz="24" w:space="0" w:color="auto"/>
              <w:right w:val="nil"/>
            </w:tcBorders>
            <w:noWrap/>
            <w:vAlign w:val="bottom"/>
            <w:hideMark/>
          </w:tcPr>
          <w:p w14:paraId="4B032C15"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332" w:type="dxa"/>
            <w:tcBorders>
              <w:top w:val="single" w:sz="8" w:space="0" w:color="auto"/>
              <w:left w:val="nil"/>
              <w:bottom w:val="thickThinLargeGap" w:sz="24" w:space="0" w:color="auto"/>
              <w:right w:val="nil"/>
            </w:tcBorders>
            <w:noWrap/>
            <w:vAlign w:val="bottom"/>
            <w:hideMark/>
          </w:tcPr>
          <w:p w14:paraId="53BF04C2"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638" w:type="dxa"/>
            <w:tcBorders>
              <w:top w:val="single" w:sz="8" w:space="0" w:color="auto"/>
              <w:left w:val="nil"/>
              <w:bottom w:val="thickThinLargeGap" w:sz="24" w:space="0" w:color="auto"/>
              <w:right w:val="nil"/>
            </w:tcBorders>
            <w:noWrap/>
            <w:vAlign w:val="bottom"/>
            <w:hideMark/>
          </w:tcPr>
          <w:p w14:paraId="62266C3A"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160" w:type="dxa"/>
            <w:tcBorders>
              <w:top w:val="single" w:sz="8" w:space="0" w:color="auto"/>
              <w:left w:val="nil"/>
              <w:bottom w:val="thickThinLargeGap" w:sz="24" w:space="0" w:color="auto"/>
              <w:right w:val="nil"/>
            </w:tcBorders>
            <w:noWrap/>
            <w:vAlign w:val="bottom"/>
            <w:hideMark/>
          </w:tcPr>
          <w:p w14:paraId="7712E088"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c>
          <w:tcPr>
            <w:tcW w:w="162" w:type="dxa"/>
            <w:tcBorders>
              <w:top w:val="single" w:sz="8" w:space="0" w:color="auto"/>
              <w:left w:val="nil"/>
              <w:bottom w:val="thickThinLargeGap" w:sz="24" w:space="0" w:color="auto"/>
              <w:right w:val="thickThinLargeGap" w:sz="24" w:space="0" w:color="auto"/>
            </w:tcBorders>
            <w:noWrap/>
            <w:vAlign w:val="bottom"/>
            <w:hideMark/>
          </w:tcPr>
          <w:p w14:paraId="2A3CBE17" w14:textId="77777777" w:rsidR="00096EBA" w:rsidRPr="00085FBA" w:rsidRDefault="00096EBA" w:rsidP="0036552E">
            <w:pPr>
              <w:autoSpaceDN w:val="0"/>
              <w:jc w:val="center"/>
              <w:rPr>
                <w:rFonts w:ascii="Arial" w:hAnsi="Arial" w:cs="Arial"/>
                <w:b/>
                <w:bCs/>
              </w:rPr>
            </w:pPr>
            <w:r w:rsidRPr="00085FBA">
              <w:rPr>
                <w:rFonts w:ascii="Arial" w:hAnsi="Arial" w:cs="Arial"/>
                <w:b/>
                <w:bCs/>
              </w:rPr>
              <w:t> </w:t>
            </w:r>
          </w:p>
        </w:tc>
      </w:tr>
    </w:tbl>
    <w:p w14:paraId="1AEF4B80" w14:textId="77777777" w:rsidR="00096EBA" w:rsidRPr="00085FBA" w:rsidRDefault="00096EBA" w:rsidP="00096EBA">
      <w:pPr>
        <w:rPr>
          <w:rFonts w:ascii="Arial" w:hAnsi="Arial" w:cs="Arial"/>
          <w:b/>
        </w:rPr>
      </w:pPr>
    </w:p>
    <w:p w14:paraId="69302A44" w14:textId="77777777" w:rsidR="00096EBA" w:rsidRPr="00085FBA" w:rsidRDefault="00096EBA" w:rsidP="00096EBA">
      <w:pPr>
        <w:rPr>
          <w:rFonts w:ascii="Arial" w:hAnsi="Arial" w:cs="Arial"/>
        </w:rPr>
      </w:pPr>
      <w:r w:rsidRPr="00085FBA">
        <w:rPr>
          <w:rFonts w:ascii="Arial" w:hAnsi="Arial" w:cs="Arial"/>
          <w:b/>
        </w:rPr>
        <w:t>Vo. Bo. PROVEEDOR _________________________________    Vo. Bo. INE_______________________________</w:t>
      </w:r>
      <w:r w:rsidRPr="00085FBA">
        <w:rPr>
          <w:rFonts w:ascii="Arial" w:hAnsi="Arial" w:cs="Arial"/>
        </w:rPr>
        <w:t>__________</w:t>
      </w:r>
    </w:p>
    <w:p w14:paraId="77D25874" w14:textId="77777777" w:rsidR="00096EBA" w:rsidRPr="00085FBA" w:rsidRDefault="00096EBA" w:rsidP="00096EBA">
      <w:pPr>
        <w:jc w:val="both"/>
        <w:rPr>
          <w:rFonts w:ascii="Arial" w:hAnsi="Arial" w:cs="Arial"/>
        </w:rPr>
      </w:pPr>
    </w:p>
    <w:p w14:paraId="5B984D9B" w14:textId="77777777" w:rsidR="00096EBA" w:rsidRPr="00085FBA" w:rsidRDefault="00096EBA" w:rsidP="00096EBA">
      <w:pPr>
        <w:jc w:val="both"/>
        <w:rPr>
          <w:rFonts w:ascii="Arial" w:hAnsi="Arial" w:cs="Arial"/>
        </w:rPr>
      </w:pPr>
    </w:p>
    <w:p w14:paraId="7CE609B3" w14:textId="77777777" w:rsidR="00096EBA" w:rsidRPr="00085FBA" w:rsidRDefault="00096EBA" w:rsidP="00096EBA">
      <w:pPr>
        <w:jc w:val="both"/>
        <w:rPr>
          <w:rFonts w:ascii="Arial" w:hAnsi="Arial" w:cs="Arial"/>
        </w:rPr>
      </w:pPr>
    </w:p>
    <w:p w14:paraId="200F026E" w14:textId="77777777" w:rsidR="00096EBA" w:rsidRPr="00085FBA" w:rsidRDefault="00096EBA" w:rsidP="00096EBA">
      <w:pPr>
        <w:jc w:val="both"/>
        <w:rPr>
          <w:rFonts w:ascii="Arial" w:hAnsi="Arial" w:cs="Arial"/>
        </w:rPr>
      </w:pPr>
    </w:p>
    <w:p w14:paraId="7ADCE6BC" w14:textId="77777777" w:rsidR="00096EBA" w:rsidRPr="00085FBA" w:rsidRDefault="00096EBA" w:rsidP="00096EBA">
      <w:pPr>
        <w:jc w:val="both"/>
        <w:rPr>
          <w:rFonts w:ascii="Arial" w:hAnsi="Arial" w:cs="Arial"/>
        </w:rPr>
      </w:pPr>
    </w:p>
    <w:p w14:paraId="078CC405" w14:textId="77777777" w:rsidR="00096EBA" w:rsidRPr="00085FBA" w:rsidRDefault="00096EBA" w:rsidP="00096EBA">
      <w:pPr>
        <w:jc w:val="both"/>
        <w:rPr>
          <w:rFonts w:ascii="Arial" w:hAnsi="Arial" w:cs="Arial"/>
        </w:rPr>
      </w:pPr>
    </w:p>
    <w:p w14:paraId="3E48A1E6" w14:textId="77777777" w:rsidR="00096EBA" w:rsidRPr="00085FBA" w:rsidRDefault="00096EBA" w:rsidP="00096EBA">
      <w:pPr>
        <w:jc w:val="both"/>
        <w:rPr>
          <w:rFonts w:ascii="Arial" w:hAnsi="Arial" w:cs="Arial"/>
        </w:rPr>
      </w:pPr>
    </w:p>
    <w:p w14:paraId="0377C33C" w14:textId="77777777" w:rsidR="00096EBA" w:rsidRPr="00085FBA" w:rsidRDefault="00096EBA" w:rsidP="00096EBA">
      <w:pPr>
        <w:jc w:val="both"/>
        <w:rPr>
          <w:rFonts w:ascii="Arial" w:hAnsi="Arial" w:cs="Arial"/>
        </w:rPr>
      </w:pPr>
    </w:p>
    <w:p w14:paraId="24897DA3" w14:textId="77777777" w:rsidR="00096EBA" w:rsidRPr="00085FBA" w:rsidRDefault="00096EBA" w:rsidP="00096EBA">
      <w:pPr>
        <w:jc w:val="both"/>
        <w:rPr>
          <w:rFonts w:ascii="Arial" w:hAnsi="Arial" w:cs="Arial"/>
        </w:rPr>
      </w:pPr>
    </w:p>
    <w:p w14:paraId="49A58977" w14:textId="77777777" w:rsidR="00096EBA" w:rsidRPr="00085FBA" w:rsidRDefault="00096EBA" w:rsidP="00096EBA">
      <w:pPr>
        <w:jc w:val="both"/>
        <w:rPr>
          <w:rFonts w:ascii="Arial" w:hAnsi="Arial" w:cs="Arial"/>
        </w:rPr>
      </w:pPr>
    </w:p>
    <w:p w14:paraId="6E977D5C" w14:textId="77777777" w:rsidR="00096EBA" w:rsidRPr="00085FBA" w:rsidRDefault="00096EBA" w:rsidP="00096EBA">
      <w:pPr>
        <w:jc w:val="both"/>
        <w:rPr>
          <w:rFonts w:ascii="Arial" w:hAnsi="Arial" w:cs="Arial"/>
        </w:rPr>
      </w:pPr>
    </w:p>
    <w:p w14:paraId="44B1182D" w14:textId="77777777" w:rsidR="00096EBA" w:rsidRPr="00085FBA" w:rsidRDefault="00096EBA" w:rsidP="00096EBA">
      <w:pPr>
        <w:jc w:val="both"/>
        <w:rPr>
          <w:rFonts w:ascii="Arial" w:hAnsi="Arial" w:cs="Arial"/>
        </w:rPr>
      </w:pPr>
    </w:p>
    <w:p w14:paraId="58F94399" w14:textId="77777777" w:rsidR="00096EBA" w:rsidRPr="00085FBA" w:rsidRDefault="00096EBA" w:rsidP="00096EBA">
      <w:pPr>
        <w:jc w:val="both"/>
        <w:rPr>
          <w:rFonts w:ascii="Arial" w:hAnsi="Arial" w:cs="Arial"/>
        </w:rPr>
      </w:pPr>
    </w:p>
    <w:p w14:paraId="6DA328D5" w14:textId="77777777" w:rsidR="00096EBA" w:rsidRPr="00085FBA" w:rsidRDefault="00096EBA" w:rsidP="00096EBA">
      <w:pPr>
        <w:jc w:val="both"/>
        <w:rPr>
          <w:rFonts w:ascii="Arial" w:hAnsi="Arial" w:cs="Arial"/>
        </w:rPr>
      </w:pPr>
    </w:p>
    <w:p w14:paraId="276274EF" w14:textId="77777777" w:rsidR="00096EBA" w:rsidRPr="00085FBA" w:rsidRDefault="00096EBA" w:rsidP="00096EBA">
      <w:pPr>
        <w:jc w:val="both"/>
        <w:rPr>
          <w:rFonts w:ascii="Arial" w:hAnsi="Arial" w:cs="Arial"/>
        </w:rPr>
      </w:pPr>
    </w:p>
    <w:p w14:paraId="072CAA8D" w14:textId="77777777" w:rsidR="00096EBA" w:rsidRPr="00085FBA" w:rsidRDefault="00096EBA" w:rsidP="00096EBA">
      <w:pPr>
        <w:jc w:val="both"/>
        <w:rPr>
          <w:rFonts w:ascii="Arial" w:hAnsi="Arial" w:cs="Arial"/>
        </w:rPr>
      </w:pPr>
    </w:p>
    <w:p w14:paraId="57979FC3" w14:textId="77777777" w:rsidR="00096EBA" w:rsidRPr="00085FBA" w:rsidRDefault="00096EBA" w:rsidP="00096EBA">
      <w:pPr>
        <w:jc w:val="both"/>
        <w:rPr>
          <w:rFonts w:ascii="Arial" w:hAnsi="Arial" w:cs="Arial"/>
        </w:rPr>
      </w:pPr>
    </w:p>
    <w:p w14:paraId="6ED8F30C" w14:textId="77777777" w:rsidR="00096EBA" w:rsidRPr="00085FBA" w:rsidRDefault="00096EBA" w:rsidP="00096EBA">
      <w:pPr>
        <w:jc w:val="both"/>
        <w:rPr>
          <w:rFonts w:ascii="Arial" w:hAnsi="Arial" w:cs="Arial"/>
        </w:rPr>
      </w:pPr>
    </w:p>
    <w:p w14:paraId="13F11331" w14:textId="77777777" w:rsidR="00096EBA" w:rsidRPr="00085FBA" w:rsidRDefault="00096EBA" w:rsidP="00096EBA">
      <w:pPr>
        <w:shd w:val="clear" w:color="auto" w:fill="D9D9D9"/>
        <w:jc w:val="center"/>
        <w:rPr>
          <w:rFonts w:ascii="Arial" w:hAnsi="Arial" w:cs="Arial"/>
          <w:b/>
          <w:u w:val="single"/>
        </w:rPr>
      </w:pPr>
      <w:r w:rsidRPr="00085FBA">
        <w:rPr>
          <w:rFonts w:ascii="Arial" w:hAnsi="Arial" w:cs="Arial"/>
          <w:b/>
          <w:u w:val="single"/>
        </w:rPr>
        <w:t>Apéndice H</w:t>
      </w:r>
    </w:p>
    <w:p w14:paraId="2279EDC8" w14:textId="77777777" w:rsidR="00096EBA" w:rsidRPr="00085FBA" w:rsidRDefault="00096EBA" w:rsidP="00096EBA">
      <w:pPr>
        <w:pStyle w:val="Ttulo1"/>
        <w:rPr>
          <w:rFonts w:cs="Arial"/>
          <w:sz w:val="20"/>
        </w:rPr>
      </w:pPr>
      <w:bookmarkStart w:id="917" w:name="_Toc339023980"/>
      <w:bookmarkStart w:id="918" w:name="_Toc311830139"/>
      <w:bookmarkStart w:id="919" w:name="_Toc311623237"/>
      <w:bookmarkStart w:id="920" w:name="_Toc311549143"/>
      <w:bookmarkStart w:id="921" w:name="_Toc410061604"/>
      <w:bookmarkStart w:id="922" w:name="_Toc410219894"/>
    </w:p>
    <w:p w14:paraId="3AA3E73A" w14:textId="77777777" w:rsidR="00096EBA" w:rsidRPr="00085FBA" w:rsidRDefault="00096EBA" w:rsidP="00096EBA">
      <w:pPr>
        <w:pStyle w:val="Ttulo1"/>
        <w:rPr>
          <w:rFonts w:cs="Arial"/>
          <w:sz w:val="20"/>
        </w:rPr>
      </w:pPr>
      <w:r w:rsidRPr="00085FBA">
        <w:rPr>
          <w:rFonts w:cs="Arial"/>
          <w:sz w:val="20"/>
        </w:rPr>
        <w:t>Plantilla mínima de personal por comedor</w:t>
      </w:r>
      <w:bookmarkEnd w:id="917"/>
      <w:bookmarkEnd w:id="918"/>
      <w:bookmarkEnd w:id="919"/>
      <w:bookmarkEnd w:id="920"/>
      <w:bookmarkEnd w:id="921"/>
      <w:r w:rsidRPr="00085FBA">
        <w:rPr>
          <w:rFonts w:cs="Arial"/>
          <w:sz w:val="20"/>
        </w:rPr>
        <w:t xml:space="preserve"> </w:t>
      </w:r>
      <w:bookmarkEnd w:id="922"/>
    </w:p>
    <w:p w14:paraId="0678A2D3" w14:textId="78D25A97" w:rsidR="00096EBA" w:rsidRPr="00085FBA" w:rsidRDefault="00096EBA" w:rsidP="00096EBA">
      <w:pPr>
        <w:rPr>
          <w:rFonts w:ascii="Arial" w:hAnsi="Arial" w:cs="Arial"/>
        </w:rPr>
      </w:pPr>
    </w:p>
    <w:tbl>
      <w:tblPr>
        <w:tblW w:w="7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57"/>
        <w:gridCol w:w="1701"/>
      </w:tblGrid>
      <w:tr w:rsidR="00096EBA" w:rsidRPr="00085FBA" w14:paraId="389B57EA" w14:textId="77777777" w:rsidTr="00096EBA">
        <w:trPr>
          <w:trHeight w:val="694"/>
          <w:jc w:val="center"/>
        </w:trPr>
        <w:tc>
          <w:tcPr>
            <w:tcW w:w="5457" w:type="dxa"/>
            <w:shd w:val="clear" w:color="auto" w:fill="D9D9D9"/>
            <w:vAlign w:val="center"/>
            <w:hideMark/>
          </w:tcPr>
          <w:p w14:paraId="5D0B3185" w14:textId="77777777" w:rsidR="00096EBA" w:rsidRPr="00085FBA" w:rsidRDefault="00096EBA" w:rsidP="00096EBA">
            <w:pPr>
              <w:autoSpaceDN w:val="0"/>
              <w:jc w:val="center"/>
              <w:rPr>
                <w:rFonts w:ascii="Arial" w:hAnsi="Arial" w:cs="Arial"/>
                <w:b/>
              </w:rPr>
            </w:pPr>
            <w:r w:rsidRPr="00085FBA">
              <w:rPr>
                <w:rFonts w:ascii="Arial" w:hAnsi="Arial" w:cs="Arial"/>
                <w:b/>
              </w:rPr>
              <w:t xml:space="preserve">Puesto </w:t>
            </w:r>
          </w:p>
        </w:tc>
        <w:tc>
          <w:tcPr>
            <w:tcW w:w="1701" w:type="dxa"/>
            <w:tcBorders>
              <w:left w:val="single" w:sz="4" w:space="0" w:color="auto"/>
            </w:tcBorders>
            <w:shd w:val="clear" w:color="auto" w:fill="D9D9D9"/>
            <w:vAlign w:val="center"/>
          </w:tcPr>
          <w:p w14:paraId="1177B65A" w14:textId="77777777" w:rsidR="00096EBA" w:rsidRPr="00085FBA" w:rsidRDefault="00096EBA" w:rsidP="00096EBA">
            <w:pPr>
              <w:autoSpaceDN w:val="0"/>
              <w:jc w:val="center"/>
              <w:rPr>
                <w:rFonts w:ascii="Arial" w:hAnsi="Arial" w:cs="Arial"/>
                <w:b/>
              </w:rPr>
            </w:pPr>
            <w:r w:rsidRPr="00085FBA">
              <w:rPr>
                <w:rFonts w:ascii="Arial" w:hAnsi="Arial" w:cs="Arial"/>
                <w:b/>
              </w:rPr>
              <w:t>Total de personal por puesto</w:t>
            </w:r>
          </w:p>
        </w:tc>
      </w:tr>
      <w:tr w:rsidR="00096EBA" w:rsidRPr="00085FBA" w14:paraId="714CDCD1" w14:textId="77777777" w:rsidTr="00096EBA">
        <w:trPr>
          <w:trHeight w:val="246"/>
          <w:jc w:val="center"/>
        </w:trPr>
        <w:tc>
          <w:tcPr>
            <w:tcW w:w="5457" w:type="dxa"/>
            <w:shd w:val="clear" w:color="auto" w:fill="auto"/>
            <w:vAlign w:val="center"/>
          </w:tcPr>
          <w:p w14:paraId="3A886ED8" w14:textId="77777777" w:rsidR="00096EBA" w:rsidRPr="00085FBA" w:rsidRDefault="00096EBA" w:rsidP="00096EBA">
            <w:pPr>
              <w:autoSpaceDN w:val="0"/>
              <w:jc w:val="both"/>
              <w:rPr>
                <w:rFonts w:ascii="Arial" w:hAnsi="Arial" w:cs="Arial"/>
              </w:rPr>
            </w:pPr>
            <w:r w:rsidRPr="00085FBA">
              <w:rPr>
                <w:rFonts w:ascii="Arial" w:hAnsi="Arial" w:cs="Arial"/>
              </w:rPr>
              <w:t>Supervisor general de operaciones de servicio Preparación de Alimentos</w:t>
            </w:r>
          </w:p>
        </w:tc>
        <w:tc>
          <w:tcPr>
            <w:tcW w:w="1701" w:type="dxa"/>
            <w:tcBorders>
              <w:left w:val="single" w:sz="4" w:space="0" w:color="auto"/>
            </w:tcBorders>
            <w:shd w:val="clear" w:color="auto" w:fill="auto"/>
            <w:vAlign w:val="center"/>
          </w:tcPr>
          <w:p w14:paraId="1F112F36" w14:textId="77777777" w:rsidR="00096EBA" w:rsidRPr="00085FBA" w:rsidRDefault="00096EBA" w:rsidP="00096EBA">
            <w:pPr>
              <w:autoSpaceDN w:val="0"/>
              <w:jc w:val="center"/>
              <w:rPr>
                <w:rFonts w:ascii="Arial" w:hAnsi="Arial" w:cs="Arial"/>
                <w:b/>
              </w:rPr>
            </w:pPr>
            <w:r w:rsidRPr="00085FBA">
              <w:rPr>
                <w:rFonts w:ascii="Arial" w:hAnsi="Arial" w:cs="Arial"/>
                <w:b/>
              </w:rPr>
              <w:t>1</w:t>
            </w:r>
          </w:p>
        </w:tc>
      </w:tr>
      <w:tr w:rsidR="00096EBA" w:rsidRPr="00085FBA" w14:paraId="0FE9DE7F" w14:textId="77777777" w:rsidTr="00096EBA">
        <w:trPr>
          <w:trHeight w:val="550"/>
          <w:jc w:val="center"/>
        </w:trPr>
        <w:tc>
          <w:tcPr>
            <w:tcW w:w="5457" w:type="dxa"/>
            <w:shd w:val="clear" w:color="auto" w:fill="auto"/>
            <w:vAlign w:val="center"/>
            <w:hideMark/>
          </w:tcPr>
          <w:p w14:paraId="2CC03297" w14:textId="77777777" w:rsidR="00096EBA" w:rsidRPr="00085FBA" w:rsidRDefault="00096EBA" w:rsidP="00096EBA">
            <w:pPr>
              <w:autoSpaceDN w:val="0"/>
              <w:jc w:val="both"/>
              <w:rPr>
                <w:rFonts w:ascii="Arial" w:hAnsi="Arial" w:cs="Arial"/>
              </w:rPr>
            </w:pPr>
            <w:r w:rsidRPr="00085FBA">
              <w:rPr>
                <w:rFonts w:ascii="Arial" w:hAnsi="Arial" w:cs="Arial"/>
              </w:rPr>
              <w:t xml:space="preserve">Supervisor auxiliar de operaciones </w:t>
            </w:r>
          </w:p>
        </w:tc>
        <w:tc>
          <w:tcPr>
            <w:tcW w:w="1701" w:type="dxa"/>
            <w:tcBorders>
              <w:left w:val="single" w:sz="4" w:space="0" w:color="auto"/>
            </w:tcBorders>
            <w:shd w:val="clear" w:color="auto" w:fill="auto"/>
            <w:vAlign w:val="center"/>
          </w:tcPr>
          <w:p w14:paraId="64619DA6" w14:textId="77777777" w:rsidR="00096EBA" w:rsidRPr="00085FBA" w:rsidRDefault="00096EBA" w:rsidP="00096EBA">
            <w:pPr>
              <w:autoSpaceDN w:val="0"/>
              <w:jc w:val="center"/>
              <w:rPr>
                <w:rFonts w:ascii="Arial" w:hAnsi="Arial" w:cs="Arial"/>
                <w:b/>
              </w:rPr>
            </w:pPr>
            <w:r w:rsidRPr="00085FBA">
              <w:rPr>
                <w:rFonts w:ascii="Arial" w:hAnsi="Arial" w:cs="Arial"/>
                <w:b/>
              </w:rPr>
              <w:t>1</w:t>
            </w:r>
          </w:p>
        </w:tc>
      </w:tr>
      <w:tr w:rsidR="00096EBA" w:rsidRPr="00085FBA" w14:paraId="0D804D56" w14:textId="77777777" w:rsidTr="00096EBA">
        <w:trPr>
          <w:trHeight w:val="300"/>
          <w:jc w:val="center"/>
        </w:trPr>
        <w:tc>
          <w:tcPr>
            <w:tcW w:w="5457" w:type="dxa"/>
            <w:shd w:val="clear" w:color="auto" w:fill="auto"/>
            <w:vAlign w:val="center"/>
            <w:hideMark/>
          </w:tcPr>
          <w:p w14:paraId="1A0964E9" w14:textId="77777777" w:rsidR="00096EBA" w:rsidRPr="00085FBA" w:rsidRDefault="00096EBA" w:rsidP="00096EBA">
            <w:pPr>
              <w:autoSpaceDN w:val="0"/>
              <w:jc w:val="both"/>
              <w:rPr>
                <w:rFonts w:ascii="Arial" w:hAnsi="Arial" w:cs="Arial"/>
              </w:rPr>
            </w:pPr>
            <w:r w:rsidRPr="00085FBA">
              <w:rPr>
                <w:rFonts w:ascii="Arial" w:hAnsi="Arial" w:cs="Arial"/>
              </w:rPr>
              <w:t>Chef</w:t>
            </w:r>
          </w:p>
        </w:tc>
        <w:tc>
          <w:tcPr>
            <w:tcW w:w="1701" w:type="dxa"/>
            <w:tcBorders>
              <w:left w:val="single" w:sz="4" w:space="0" w:color="auto"/>
            </w:tcBorders>
            <w:shd w:val="clear" w:color="auto" w:fill="auto"/>
            <w:vAlign w:val="center"/>
          </w:tcPr>
          <w:p w14:paraId="75711004" w14:textId="77777777" w:rsidR="00096EBA" w:rsidRPr="00085FBA" w:rsidRDefault="00096EBA" w:rsidP="00096EBA">
            <w:pPr>
              <w:autoSpaceDN w:val="0"/>
              <w:jc w:val="center"/>
              <w:rPr>
                <w:rFonts w:ascii="Arial" w:hAnsi="Arial" w:cs="Arial"/>
                <w:b/>
              </w:rPr>
            </w:pPr>
            <w:r w:rsidRPr="00085FBA">
              <w:rPr>
                <w:rFonts w:ascii="Arial" w:hAnsi="Arial" w:cs="Arial"/>
                <w:b/>
              </w:rPr>
              <w:t>1</w:t>
            </w:r>
          </w:p>
        </w:tc>
      </w:tr>
      <w:tr w:rsidR="00096EBA" w:rsidRPr="00085FBA" w14:paraId="714A8920" w14:textId="77777777" w:rsidTr="00096EBA">
        <w:trPr>
          <w:trHeight w:val="300"/>
          <w:jc w:val="center"/>
        </w:trPr>
        <w:tc>
          <w:tcPr>
            <w:tcW w:w="5457" w:type="dxa"/>
            <w:shd w:val="clear" w:color="auto" w:fill="auto"/>
            <w:vAlign w:val="center"/>
            <w:hideMark/>
          </w:tcPr>
          <w:p w14:paraId="0E2394AB" w14:textId="77777777" w:rsidR="00096EBA" w:rsidRPr="00085FBA" w:rsidRDefault="00096EBA" w:rsidP="00096EBA">
            <w:pPr>
              <w:autoSpaceDN w:val="0"/>
              <w:jc w:val="both"/>
              <w:rPr>
                <w:rFonts w:ascii="Arial" w:hAnsi="Arial" w:cs="Arial"/>
              </w:rPr>
            </w:pPr>
            <w:r w:rsidRPr="00085FBA">
              <w:rPr>
                <w:rFonts w:ascii="Arial" w:hAnsi="Arial" w:cs="Arial"/>
              </w:rPr>
              <w:t>Ayudante de cocina</w:t>
            </w:r>
          </w:p>
        </w:tc>
        <w:tc>
          <w:tcPr>
            <w:tcW w:w="1701" w:type="dxa"/>
            <w:tcBorders>
              <w:left w:val="single" w:sz="4" w:space="0" w:color="auto"/>
            </w:tcBorders>
            <w:shd w:val="clear" w:color="auto" w:fill="auto"/>
            <w:vAlign w:val="center"/>
          </w:tcPr>
          <w:p w14:paraId="060B0EFC" w14:textId="77777777" w:rsidR="00096EBA" w:rsidRPr="00085FBA" w:rsidRDefault="00096EBA" w:rsidP="00096EBA">
            <w:pPr>
              <w:autoSpaceDN w:val="0"/>
              <w:jc w:val="center"/>
              <w:rPr>
                <w:rFonts w:ascii="Arial" w:hAnsi="Arial" w:cs="Arial"/>
                <w:b/>
              </w:rPr>
            </w:pPr>
            <w:r w:rsidRPr="00085FBA">
              <w:rPr>
                <w:rFonts w:ascii="Arial" w:hAnsi="Arial" w:cs="Arial"/>
                <w:b/>
              </w:rPr>
              <w:t>5</w:t>
            </w:r>
          </w:p>
        </w:tc>
      </w:tr>
      <w:tr w:rsidR="00096EBA" w:rsidRPr="00085FBA" w14:paraId="234621EB" w14:textId="77777777" w:rsidTr="00096EBA">
        <w:trPr>
          <w:trHeight w:val="267"/>
          <w:jc w:val="center"/>
        </w:trPr>
        <w:tc>
          <w:tcPr>
            <w:tcW w:w="5457" w:type="dxa"/>
            <w:shd w:val="clear" w:color="auto" w:fill="auto"/>
            <w:vAlign w:val="center"/>
            <w:hideMark/>
          </w:tcPr>
          <w:p w14:paraId="537B7793" w14:textId="77777777" w:rsidR="00096EBA" w:rsidRPr="00085FBA" w:rsidRDefault="00096EBA" w:rsidP="00096EBA">
            <w:pPr>
              <w:autoSpaceDN w:val="0"/>
              <w:jc w:val="both"/>
              <w:rPr>
                <w:rFonts w:ascii="Arial" w:hAnsi="Arial" w:cs="Arial"/>
              </w:rPr>
            </w:pPr>
            <w:r w:rsidRPr="00085FBA">
              <w:rPr>
                <w:rFonts w:ascii="Arial" w:hAnsi="Arial" w:cs="Arial"/>
              </w:rPr>
              <w:t>Cajero (a)</w:t>
            </w:r>
          </w:p>
        </w:tc>
        <w:tc>
          <w:tcPr>
            <w:tcW w:w="1701" w:type="dxa"/>
            <w:tcBorders>
              <w:left w:val="single" w:sz="4" w:space="0" w:color="auto"/>
            </w:tcBorders>
            <w:shd w:val="clear" w:color="auto" w:fill="auto"/>
            <w:vAlign w:val="center"/>
          </w:tcPr>
          <w:p w14:paraId="42A7326C" w14:textId="77777777" w:rsidR="00096EBA" w:rsidRPr="00085FBA" w:rsidRDefault="00096EBA" w:rsidP="00096EBA">
            <w:pPr>
              <w:autoSpaceDN w:val="0"/>
              <w:jc w:val="center"/>
              <w:rPr>
                <w:rFonts w:ascii="Arial" w:hAnsi="Arial" w:cs="Arial"/>
                <w:b/>
              </w:rPr>
            </w:pPr>
            <w:r w:rsidRPr="00085FBA">
              <w:rPr>
                <w:rFonts w:ascii="Arial" w:hAnsi="Arial" w:cs="Arial"/>
                <w:b/>
              </w:rPr>
              <w:t>1</w:t>
            </w:r>
          </w:p>
        </w:tc>
      </w:tr>
      <w:tr w:rsidR="00096EBA" w:rsidRPr="00085FBA" w14:paraId="67D85489" w14:textId="77777777" w:rsidTr="00096EBA">
        <w:trPr>
          <w:trHeight w:val="300"/>
          <w:jc w:val="center"/>
        </w:trPr>
        <w:tc>
          <w:tcPr>
            <w:tcW w:w="5457" w:type="dxa"/>
            <w:shd w:val="clear" w:color="auto" w:fill="auto"/>
            <w:vAlign w:val="center"/>
            <w:hideMark/>
          </w:tcPr>
          <w:p w14:paraId="548FEF30" w14:textId="77777777" w:rsidR="00096EBA" w:rsidRPr="00085FBA" w:rsidRDefault="00096EBA" w:rsidP="00096EBA">
            <w:pPr>
              <w:autoSpaceDN w:val="0"/>
              <w:jc w:val="both"/>
              <w:rPr>
                <w:rFonts w:ascii="Arial" w:hAnsi="Arial" w:cs="Arial"/>
              </w:rPr>
            </w:pPr>
            <w:r w:rsidRPr="00085FBA">
              <w:rPr>
                <w:rFonts w:ascii="Arial" w:hAnsi="Arial" w:cs="Arial"/>
              </w:rPr>
              <w:t>Almacenista</w:t>
            </w:r>
          </w:p>
        </w:tc>
        <w:tc>
          <w:tcPr>
            <w:tcW w:w="1701" w:type="dxa"/>
            <w:tcBorders>
              <w:left w:val="single" w:sz="4" w:space="0" w:color="auto"/>
            </w:tcBorders>
            <w:shd w:val="clear" w:color="auto" w:fill="auto"/>
            <w:vAlign w:val="center"/>
          </w:tcPr>
          <w:p w14:paraId="30D7F4D5" w14:textId="77777777" w:rsidR="00096EBA" w:rsidRPr="00085FBA" w:rsidRDefault="00096EBA" w:rsidP="00096EBA">
            <w:pPr>
              <w:autoSpaceDN w:val="0"/>
              <w:jc w:val="center"/>
              <w:rPr>
                <w:rFonts w:ascii="Arial" w:hAnsi="Arial" w:cs="Arial"/>
                <w:b/>
              </w:rPr>
            </w:pPr>
            <w:r w:rsidRPr="00085FBA">
              <w:rPr>
                <w:rFonts w:ascii="Arial" w:hAnsi="Arial" w:cs="Arial"/>
                <w:b/>
              </w:rPr>
              <w:t>1</w:t>
            </w:r>
          </w:p>
        </w:tc>
      </w:tr>
      <w:tr w:rsidR="00096EBA" w:rsidRPr="00085FBA" w14:paraId="3A7C91CE" w14:textId="77777777" w:rsidTr="00096EBA">
        <w:trPr>
          <w:trHeight w:val="300"/>
          <w:jc w:val="center"/>
        </w:trPr>
        <w:tc>
          <w:tcPr>
            <w:tcW w:w="5457" w:type="dxa"/>
            <w:shd w:val="clear" w:color="auto" w:fill="auto"/>
            <w:vAlign w:val="center"/>
            <w:hideMark/>
          </w:tcPr>
          <w:p w14:paraId="712FFEB5" w14:textId="77777777" w:rsidR="00096EBA" w:rsidRPr="00085FBA" w:rsidRDefault="00096EBA" w:rsidP="00096EBA">
            <w:pPr>
              <w:autoSpaceDN w:val="0"/>
              <w:jc w:val="both"/>
              <w:rPr>
                <w:rFonts w:ascii="Arial" w:hAnsi="Arial" w:cs="Arial"/>
              </w:rPr>
            </w:pPr>
            <w:r w:rsidRPr="00085FBA">
              <w:rPr>
                <w:rFonts w:ascii="Arial" w:hAnsi="Arial" w:cs="Arial"/>
              </w:rPr>
              <w:t>Meseros</w:t>
            </w:r>
          </w:p>
        </w:tc>
        <w:tc>
          <w:tcPr>
            <w:tcW w:w="1701" w:type="dxa"/>
            <w:tcBorders>
              <w:left w:val="single" w:sz="4" w:space="0" w:color="auto"/>
            </w:tcBorders>
            <w:shd w:val="clear" w:color="auto" w:fill="auto"/>
            <w:vAlign w:val="center"/>
          </w:tcPr>
          <w:p w14:paraId="594B5805" w14:textId="77777777" w:rsidR="00096EBA" w:rsidRPr="00085FBA" w:rsidRDefault="00096EBA" w:rsidP="00096EBA">
            <w:pPr>
              <w:autoSpaceDN w:val="0"/>
              <w:jc w:val="center"/>
              <w:rPr>
                <w:rFonts w:ascii="Arial" w:hAnsi="Arial" w:cs="Arial"/>
                <w:b/>
              </w:rPr>
            </w:pPr>
            <w:r w:rsidRPr="00085FBA">
              <w:rPr>
                <w:rFonts w:ascii="Arial" w:hAnsi="Arial" w:cs="Arial"/>
                <w:b/>
              </w:rPr>
              <w:t>20</w:t>
            </w:r>
          </w:p>
        </w:tc>
      </w:tr>
      <w:tr w:rsidR="00096EBA" w:rsidRPr="00085FBA" w14:paraId="4077F44A" w14:textId="77777777" w:rsidTr="00096EBA">
        <w:trPr>
          <w:trHeight w:val="356"/>
          <w:jc w:val="center"/>
        </w:trPr>
        <w:tc>
          <w:tcPr>
            <w:tcW w:w="5457" w:type="dxa"/>
            <w:shd w:val="clear" w:color="auto" w:fill="auto"/>
            <w:vAlign w:val="center"/>
            <w:hideMark/>
          </w:tcPr>
          <w:p w14:paraId="57F26B71" w14:textId="77777777" w:rsidR="00096EBA" w:rsidRPr="00085FBA" w:rsidRDefault="00096EBA" w:rsidP="00096EBA">
            <w:pPr>
              <w:autoSpaceDN w:val="0"/>
              <w:jc w:val="both"/>
              <w:rPr>
                <w:rFonts w:ascii="Arial" w:hAnsi="Arial" w:cs="Arial"/>
              </w:rPr>
            </w:pPr>
            <w:r w:rsidRPr="00085FBA">
              <w:rPr>
                <w:rFonts w:ascii="Arial" w:hAnsi="Arial" w:cs="Arial"/>
              </w:rPr>
              <w:t>Ayudante general</w:t>
            </w:r>
          </w:p>
        </w:tc>
        <w:tc>
          <w:tcPr>
            <w:tcW w:w="1701" w:type="dxa"/>
            <w:tcBorders>
              <w:left w:val="single" w:sz="4" w:space="0" w:color="auto"/>
            </w:tcBorders>
            <w:shd w:val="clear" w:color="auto" w:fill="auto"/>
            <w:vAlign w:val="center"/>
          </w:tcPr>
          <w:p w14:paraId="0A10C591" w14:textId="77777777" w:rsidR="00096EBA" w:rsidRPr="00085FBA" w:rsidRDefault="00096EBA" w:rsidP="00096EBA">
            <w:pPr>
              <w:autoSpaceDN w:val="0"/>
              <w:jc w:val="center"/>
              <w:rPr>
                <w:rFonts w:ascii="Arial" w:hAnsi="Arial" w:cs="Arial"/>
                <w:b/>
              </w:rPr>
            </w:pPr>
            <w:r w:rsidRPr="00085FBA">
              <w:rPr>
                <w:rFonts w:ascii="Arial" w:hAnsi="Arial" w:cs="Arial"/>
                <w:b/>
              </w:rPr>
              <w:t>5</w:t>
            </w:r>
          </w:p>
        </w:tc>
      </w:tr>
      <w:tr w:rsidR="00096EBA" w:rsidRPr="00085FBA" w14:paraId="1AC741F7" w14:textId="77777777" w:rsidTr="00096EBA">
        <w:trPr>
          <w:trHeight w:val="288"/>
          <w:jc w:val="center"/>
        </w:trPr>
        <w:tc>
          <w:tcPr>
            <w:tcW w:w="5457" w:type="dxa"/>
            <w:shd w:val="clear" w:color="auto" w:fill="auto"/>
            <w:vAlign w:val="center"/>
            <w:hideMark/>
          </w:tcPr>
          <w:p w14:paraId="54E37F97" w14:textId="77777777" w:rsidR="00096EBA" w:rsidRPr="00085FBA" w:rsidRDefault="00096EBA" w:rsidP="00096EBA">
            <w:pPr>
              <w:autoSpaceDN w:val="0"/>
              <w:jc w:val="both"/>
              <w:rPr>
                <w:rFonts w:ascii="Arial" w:hAnsi="Arial" w:cs="Arial"/>
              </w:rPr>
            </w:pPr>
            <w:r w:rsidRPr="00085FBA">
              <w:rPr>
                <w:rFonts w:ascii="Arial" w:hAnsi="Arial" w:cs="Arial"/>
              </w:rPr>
              <w:t>Personal de servicio en línea</w:t>
            </w:r>
          </w:p>
        </w:tc>
        <w:tc>
          <w:tcPr>
            <w:tcW w:w="1701" w:type="dxa"/>
            <w:tcBorders>
              <w:left w:val="single" w:sz="4" w:space="0" w:color="auto"/>
            </w:tcBorders>
            <w:shd w:val="clear" w:color="auto" w:fill="auto"/>
            <w:vAlign w:val="center"/>
          </w:tcPr>
          <w:p w14:paraId="36A2B35A" w14:textId="77777777" w:rsidR="00096EBA" w:rsidRPr="00085FBA" w:rsidRDefault="00096EBA" w:rsidP="00096EBA">
            <w:pPr>
              <w:autoSpaceDN w:val="0"/>
              <w:jc w:val="center"/>
              <w:rPr>
                <w:rFonts w:ascii="Arial" w:hAnsi="Arial" w:cs="Arial"/>
                <w:b/>
              </w:rPr>
            </w:pPr>
            <w:r w:rsidRPr="00085FBA">
              <w:rPr>
                <w:rFonts w:ascii="Arial" w:hAnsi="Arial" w:cs="Arial"/>
                <w:b/>
              </w:rPr>
              <w:t>8</w:t>
            </w:r>
          </w:p>
        </w:tc>
      </w:tr>
      <w:tr w:rsidR="00096EBA" w:rsidRPr="00085FBA" w14:paraId="635CCCA8" w14:textId="77777777" w:rsidTr="00096EBA">
        <w:trPr>
          <w:trHeight w:val="315"/>
          <w:jc w:val="center"/>
        </w:trPr>
        <w:tc>
          <w:tcPr>
            <w:tcW w:w="5457" w:type="dxa"/>
            <w:shd w:val="clear" w:color="auto" w:fill="auto"/>
            <w:vAlign w:val="center"/>
            <w:hideMark/>
          </w:tcPr>
          <w:p w14:paraId="693A5208" w14:textId="77777777" w:rsidR="00096EBA" w:rsidRPr="00085FBA" w:rsidRDefault="00096EBA" w:rsidP="00096EBA">
            <w:pPr>
              <w:autoSpaceDN w:val="0"/>
              <w:jc w:val="both"/>
              <w:rPr>
                <w:rFonts w:ascii="Arial" w:hAnsi="Arial" w:cs="Arial"/>
                <w:b/>
                <w:bCs/>
              </w:rPr>
            </w:pPr>
            <w:r w:rsidRPr="00085FBA">
              <w:rPr>
                <w:rFonts w:ascii="Arial" w:hAnsi="Arial" w:cs="Arial"/>
                <w:b/>
                <w:bCs/>
              </w:rPr>
              <w:t>Total de personal para el comedor</w:t>
            </w:r>
          </w:p>
        </w:tc>
        <w:tc>
          <w:tcPr>
            <w:tcW w:w="1701" w:type="dxa"/>
            <w:tcBorders>
              <w:left w:val="single" w:sz="4" w:space="0" w:color="auto"/>
            </w:tcBorders>
            <w:shd w:val="clear" w:color="auto" w:fill="auto"/>
            <w:vAlign w:val="center"/>
          </w:tcPr>
          <w:p w14:paraId="7D69EAAC" w14:textId="77777777" w:rsidR="00096EBA" w:rsidRPr="00085FBA" w:rsidRDefault="00096EBA" w:rsidP="00096EBA">
            <w:pPr>
              <w:autoSpaceDN w:val="0"/>
              <w:jc w:val="center"/>
              <w:rPr>
                <w:rFonts w:ascii="Arial" w:hAnsi="Arial" w:cs="Arial"/>
                <w:b/>
                <w:bCs/>
              </w:rPr>
            </w:pPr>
            <w:r w:rsidRPr="00085FBA">
              <w:rPr>
                <w:rFonts w:ascii="Arial" w:hAnsi="Arial" w:cs="Arial"/>
                <w:b/>
                <w:bCs/>
              </w:rPr>
              <w:t>43</w:t>
            </w:r>
          </w:p>
        </w:tc>
      </w:tr>
    </w:tbl>
    <w:p w14:paraId="6EFBADC3" w14:textId="77777777" w:rsidR="00096EBA" w:rsidRPr="00085FBA" w:rsidRDefault="00096EBA" w:rsidP="00096EBA">
      <w:pPr>
        <w:rPr>
          <w:rFonts w:ascii="Arial" w:hAnsi="Arial" w:cs="Arial"/>
        </w:rPr>
      </w:pPr>
    </w:p>
    <w:p w14:paraId="48460A06" w14:textId="77777777" w:rsidR="00096EBA" w:rsidRPr="00085FBA" w:rsidRDefault="00096EBA" w:rsidP="00096EBA">
      <w:pPr>
        <w:rPr>
          <w:rFonts w:ascii="Arial" w:hAnsi="Arial" w:cs="Arial"/>
        </w:rPr>
      </w:pPr>
    </w:p>
    <w:p w14:paraId="555AC458" w14:textId="77777777" w:rsidR="00096EBA" w:rsidRPr="00085FBA" w:rsidRDefault="00096EBA" w:rsidP="00096EBA">
      <w:pPr>
        <w:rPr>
          <w:rFonts w:ascii="Arial" w:hAnsi="Arial" w:cs="Arial"/>
        </w:rPr>
      </w:pPr>
    </w:p>
    <w:p w14:paraId="162B35B8" w14:textId="77777777" w:rsidR="00096EBA" w:rsidRPr="00085FBA" w:rsidRDefault="00096EBA" w:rsidP="00096EBA">
      <w:pPr>
        <w:shd w:val="clear" w:color="auto" w:fill="D9D9D9"/>
        <w:ind w:left="708"/>
        <w:jc w:val="center"/>
        <w:rPr>
          <w:rFonts w:ascii="Arial" w:hAnsi="Arial" w:cs="Arial"/>
          <w:b/>
          <w:u w:val="single"/>
        </w:rPr>
      </w:pPr>
      <w:r w:rsidRPr="00085FBA">
        <w:rPr>
          <w:rFonts w:ascii="Arial" w:hAnsi="Arial" w:cs="Arial"/>
          <w:b/>
          <w:u w:val="single"/>
        </w:rPr>
        <w:t>Apéndice I</w:t>
      </w:r>
    </w:p>
    <w:p w14:paraId="12B88DD7" w14:textId="77777777" w:rsidR="00096EBA" w:rsidRPr="00085FBA" w:rsidRDefault="00096EBA" w:rsidP="00096EBA">
      <w:pPr>
        <w:shd w:val="clear" w:color="auto" w:fill="D9D9D9"/>
        <w:ind w:left="708"/>
        <w:jc w:val="center"/>
        <w:rPr>
          <w:rFonts w:ascii="Arial" w:hAnsi="Arial" w:cs="Arial"/>
          <w:b/>
          <w:u w:val="single"/>
        </w:rPr>
      </w:pPr>
      <w:r w:rsidRPr="00085FBA">
        <w:rPr>
          <w:rFonts w:ascii="Arial" w:hAnsi="Arial" w:cs="Arial"/>
          <w:b/>
          <w:u w:val="single"/>
        </w:rPr>
        <w:t xml:space="preserve">Cedula de visita a las instalaciones del “LICITANTE” </w:t>
      </w:r>
    </w:p>
    <w:tbl>
      <w:tblPr>
        <w:tblW w:w="8662" w:type="dxa"/>
        <w:jc w:val="center"/>
        <w:tblCellMar>
          <w:left w:w="70" w:type="dxa"/>
          <w:right w:w="70" w:type="dxa"/>
        </w:tblCellMar>
        <w:tblLook w:val="04A0" w:firstRow="1" w:lastRow="0" w:firstColumn="1" w:lastColumn="0" w:noHBand="0" w:noVBand="1"/>
      </w:tblPr>
      <w:tblGrid>
        <w:gridCol w:w="8662"/>
      </w:tblGrid>
      <w:tr w:rsidR="00096EBA" w:rsidRPr="00085FBA" w14:paraId="62CEB884" w14:textId="77777777" w:rsidTr="0036552E">
        <w:trPr>
          <w:trHeight w:val="300"/>
          <w:jc w:val="center"/>
        </w:trPr>
        <w:tc>
          <w:tcPr>
            <w:tcW w:w="8662" w:type="dxa"/>
            <w:shd w:val="clear" w:color="auto" w:fill="auto"/>
            <w:noWrap/>
            <w:vAlign w:val="bottom"/>
            <w:hideMark/>
          </w:tcPr>
          <w:p w14:paraId="4D263B36" w14:textId="77777777" w:rsidR="00096EBA" w:rsidRPr="00085FBA" w:rsidRDefault="00096EBA" w:rsidP="0036552E">
            <w:pPr>
              <w:autoSpaceDN w:val="0"/>
              <w:jc w:val="center"/>
              <w:rPr>
                <w:rFonts w:ascii="Arial" w:hAnsi="Arial" w:cs="Arial"/>
                <w:b/>
                <w:bCs/>
                <w:lang w:eastAsia="es-MX"/>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0066"/>
              <w:tblLook w:val="04A0" w:firstRow="1" w:lastRow="0" w:firstColumn="1" w:lastColumn="0" w:noHBand="0" w:noVBand="1"/>
            </w:tblPr>
            <w:tblGrid>
              <w:gridCol w:w="1946"/>
              <w:gridCol w:w="1909"/>
              <w:gridCol w:w="610"/>
              <w:gridCol w:w="657"/>
              <w:gridCol w:w="412"/>
              <w:gridCol w:w="2959"/>
              <w:gridCol w:w="19"/>
            </w:tblGrid>
            <w:tr w:rsidR="00096EBA" w:rsidRPr="00085FBA" w14:paraId="5D0531D7" w14:textId="77777777" w:rsidTr="0036552E">
              <w:trPr>
                <w:gridAfter w:val="1"/>
                <w:wAfter w:w="19" w:type="dxa"/>
              </w:trPr>
              <w:tc>
                <w:tcPr>
                  <w:tcW w:w="8493" w:type="dxa"/>
                  <w:gridSpan w:val="6"/>
                  <w:shd w:val="clear" w:color="auto" w:fill="D9D9D9"/>
                </w:tcPr>
                <w:p w14:paraId="4EBA52BE" w14:textId="77777777" w:rsidR="00096EBA" w:rsidRPr="00085FBA" w:rsidRDefault="00096EBA" w:rsidP="0036552E">
                  <w:pPr>
                    <w:rPr>
                      <w:rFonts w:ascii="Arial" w:hAnsi="Arial" w:cs="Arial"/>
                      <w:b/>
                    </w:rPr>
                  </w:pPr>
                  <w:r w:rsidRPr="00085FBA">
                    <w:rPr>
                      <w:rFonts w:ascii="Arial" w:hAnsi="Arial" w:cs="Arial"/>
                      <w:b/>
                    </w:rPr>
                    <w:t xml:space="preserve">“LICITANTE”: </w:t>
                  </w:r>
                </w:p>
              </w:tc>
            </w:tr>
            <w:tr w:rsidR="00096EBA" w:rsidRPr="00085FBA" w14:paraId="22499514" w14:textId="77777777" w:rsidTr="0036552E">
              <w:tblPrEx>
                <w:shd w:val="clear" w:color="auto" w:fill="auto"/>
              </w:tblPrEx>
              <w:trPr>
                <w:gridAfter w:val="1"/>
                <w:wAfter w:w="19" w:type="dxa"/>
              </w:trPr>
              <w:tc>
                <w:tcPr>
                  <w:tcW w:w="3855" w:type="dxa"/>
                  <w:gridSpan w:val="2"/>
                  <w:shd w:val="clear" w:color="auto" w:fill="D9D9D9"/>
                </w:tcPr>
                <w:p w14:paraId="2B55F7BF" w14:textId="77777777" w:rsidR="00096EBA" w:rsidRPr="00085FBA" w:rsidRDefault="00096EBA" w:rsidP="0036552E">
                  <w:pPr>
                    <w:jc w:val="center"/>
                    <w:rPr>
                      <w:rFonts w:ascii="Arial" w:hAnsi="Arial" w:cs="Arial"/>
                      <w:b/>
                    </w:rPr>
                  </w:pPr>
                  <w:r w:rsidRPr="00085FBA">
                    <w:rPr>
                      <w:rFonts w:ascii="Arial" w:hAnsi="Arial" w:cs="Arial"/>
                      <w:b/>
                    </w:rPr>
                    <w:t>ASPECTO A EVALUAR</w:t>
                  </w:r>
                </w:p>
                <w:p w14:paraId="1C0E30C8" w14:textId="77777777" w:rsidR="00096EBA" w:rsidRPr="00085FBA" w:rsidRDefault="00096EBA" w:rsidP="0036552E">
                  <w:pPr>
                    <w:jc w:val="center"/>
                    <w:rPr>
                      <w:rFonts w:ascii="Arial" w:hAnsi="Arial" w:cs="Arial"/>
                      <w:b/>
                    </w:rPr>
                  </w:pPr>
                </w:p>
              </w:tc>
              <w:tc>
                <w:tcPr>
                  <w:tcW w:w="610" w:type="dxa"/>
                  <w:shd w:val="clear" w:color="auto" w:fill="D9D9D9"/>
                </w:tcPr>
                <w:p w14:paraId="67722CB0" w14:textId="77777777" w:rsidR="00096EBA" w:rsidRPr="00085FBA" w:rsidRDefault="00096EBA" w:rsidP="0036552E">
                  <w:pPr>
                    <w:jc w:val="center"/>
                    <w:rPr>
                      <w:rFonts w:ascii="Arial" w:hAnsi="Arial" w:cs="Arial"/>
                      <w:b/>
                    </w:rPr>
                  </w:pPr>
                  <w:r w:rsidRPr="00085FBA">
                    <w:rPr>
                      <w:rFonts w:ascii="Arial" w:hAnsi="Arial" w:cs="Arial"/>
                      <w:b/>
                    </w:rPr>
                    <w:t>SÍ</w:t>
                  </w:r>
                </w:p>
              </w:tc>
              <w:tc>
                <w:tcPr>
                  <w:tcW w:w="657" w:type="dxa"/>
                  <w:shd w:val="clear" w:color="auto" w:fill="D9D9D9"/>
                </w:tcPr>
                <w:p w14:paraId="22295972" w14:textId="77777777" w:rsidR="00096EBA" w:rsidRPr="00085FBA" w:rsidRDefault="00096EBA" w:rsidP="0036552E">
                  <w:pPr>
                    <w:jc w:val="center"/>
                    <w:rPr>
                      <w:rFonts w:ascii="Arial" w:hAnsi="Arial" w:cs="Arial"/>
                      <w:b/>
                    </w:rPr>
                  </w:pPr>
                  <w:r w:rsidRPr="00085FBA">
                    <w:rPr>
                      <w:rFonts w:ascii="Arial" w:hAnsi="Arial" w:cs="Arial"/>
                      <w:b/>
                    </w:rPr>
                    <w:t>NO</w:t>
                  </w:r>
                </w:p>
              </w:tc>
              <w:tc>
                <w:tcPr>
                  <w:tcW w:w="3371" w:type="dxa"/>
                  <w:gridSpan w:val="2"/>
                  <w:shd w:val="clear" w:color="auto" w:fill="D9D9D9"/>
                </w:tcPr>
                <w:p w14:paraId="27592768" w14:textId="77777777" w:rsidR="00096EBA" w:rsidRPr="00085FBA" w:rsidRDefault="00096EBA" w:rsidP="0036552E">
                  <w:pPr>
                    <w:jc w:val="center"/>
                    <w:rPr>
                      <w:rFonts w:ascii="Arial" w:hAnsi="Arial" w:cs="Arial"/>
                      <w:b/>
                    </w:rPr>
                  </w:pPr>
                  <w:r w:rsidRPr="00085FBA">
                    <w:rPr>
                      <w:rFonts w:ascii="Arial" w:hAnsi="Arial" w:cs="Arial"/>
                      <w:b/>
                    </w:rPr>
                    <w:t>OBSERVACIONES</w:t>
                  </w:r>
                </w:p>
              </w:tc>
            </w:tr>
            <w:tr w:rsidR="00096EBA" w:rsidRPr="00085FBA" w14:paraId="20D5F12C" w14:textId="77777777" w:rsidTr="0036552E">
              <w:tblPrEx>
                <w:shd w:val="clear" w:color="auto" w:fill="auto"/>
              </w:tblPrEx>
              <w:tc>
                <w:tcPr>
                  <w:tcW w:w="3855" w:type="dxa"/>
                  <w:gridSpan w:val="2"/>
                  <w:shd w:val="clear" w:color="auto" w:fill="auto"/>
                </w:tcPr>
                <w:p w14:paraId="7BE8E100" w14:textId="77777777" w:rsidR="00096EBA" w:rsidRPr="00085FBA" w:rsidRDefault="00096EBA" w:rsidP="0036552E">
                  <w:pPr>
                    <w:rPr>
                      <w:rFonts w:ascii="Arial" w:hAnsi="Arial" w:cs="Arial"/>
                    </w:rPr>
                  </w:pPr>
                  <w:r w:rsidRPr="00085FBA">
                    <w:rPr>
                      <w:rFonts w:ascii="Arial" w:hAnsi="Arial" w:cs="Arial"/>
                    </w:rPr>
                    <w:t>Cuenta con cocina:</w:t>
                  </w:r>
                </w:p>
              </w:tc>
              <w:tc>
                <w:tcPr>
                  <w:tcW w:w="610" w:type="dxa"/>
                  <w:shd w:val="clear" w:color="auto" w:fill="auto"/>
                </w:tcPr>
                <w:p w14:paraId="300CBACE" w14:textId="77777777" w:rsidR="00096EBA" w:rsidRPr="00085FBA" w:rsidRDefault="00096EBA" w:rsidP="0036552E">
                  <w:pPr>
                    <w:rPr>
                      <w:rFonts w:ascii="Arial" w:hAnsi="Arial" w:cs="Arial"/>
                    </w:rPr>
                  </w:pPr>
                </w:p>
              </w:tc>
              <w:tc>
                <w:tcPr>
                  <w:tcW w:w="657" w:type="dxa"/>
                  <w:shd w:val="clear" w:color="auto" w:fill="auto"/>
                </w:tcPr>
                <w:p w14:paraId="736749C6" w14:textId="77777777" w:rsidR="00096EBA" w:rsidRPr="00085FBA" w:rsidRDefault="00096EBA" w:rsidP="0036552E">
                  <w:pPr>
                    <w:rPr>
                      <w:rFonts w:ascii="Arial" w:hAnsi="Arial" w:cs="Arial"/>
                    </w:rPr>
                  </w:pPr>
                </w:p>
              </w:tc>
              <w:tc>
                <w:tcPr>
                  <w:tcW w:w="3390" w:type="dxa"/>
                  <w:gridSpan w:val="3"/>
                  <w:shd w:val="clear" w:color="auto" w:fill="auto"/>
                </w:tcPr>
                <w:p w14:paraId="5C862212" w14:textId="77777777" w:rsidR="00096EBA" w:rsidRPr="00085FBA" w:rsidRDefault="00096EBA" w:rsidP="0036552E">
                  <w:pPr>
                    <w:rPr>
                      <w:rFonts w:ascii="Arial" w:hAnsi="Arial" w:cs="Arial"/>
                    </w:rPr>
                  </w:pPr>
                </w:p>
              </w:tc>
            </w:tr>
            <w:tr w:rsidR="00096EBA" w:rsidRPr="00085FBA" w14:paraId="57D69C4A" w14:textId="77777777" w:rsidTr="0036552E">
              <w:tblPrEx>
                <w:shd w:val="clear" w:color="auto" w:fill="auto"/>
              </w:tblPrEx>
              <w:tc>
                <w:tcPr>
                  <w:tcW w:w="8512" w:type="dxa"/>
                  <w:gridSpan w:val="7"/>
                  <w:shd w:val="clear" w:color="auto" w:fill="auto"/>
                </w:tcPr>
                <w:p w14:paraId="4A91D649" w14:textId="77777777" w:rsidR="00096EBA" w:rsidRPr="00085FBA" w:rsidRDefault="00096EBA" w:rsidP="0036552E">
                  <w:pPr>
                    <w:rPr>
                      <w:rFonts w:ascii="Arial" w:hAnsi="Arial" w:cs="Arial"/>
                    </w:rPr>
                  </w:pPr>
                  <w:r w:rsidRPr="00085FBA">
                    <w:rPr>
                      <w:rFonts w:ascii="Arial" w:hAnsi="Arial" w:cs="Arial"/>
                    </w:rPr>
                    <w:t>El equipamiento de la cocina deberá contener por lo menos el siguiente equipo instalado y en funcionamiento:</w:t>
                  </w:r>
                </w:p>
              </w:tc>
            </w:tr>
            <w:tr w:rsidR="00096EBA" w:rsidRPr="00085FBA" w14:paraId="2AE76E93" w14:textId="77777777" w:rsidTr="0036552E">
              <w:tblPrEx>
                <w:shd w:val="clear" w:color="auto" w:fill="auto"/>
              </w:tblPrEx>
              <w:tc>
                <w:tcPr>
                  <w:tcW w:w="1946" w:type="dxa"/>
                  <w:shd w:val="clear" w:color="auto" w:fill="D9D9D9"/>
                </w:tcPr>
                <w:p w14:paraId="5F36A0B1" w14:textId="77777777" w:rsidR="00096EBA" w:rsidRPr="00085FBA" w:rsidRDefault="00096EBA" w:rsidP="0036552E">
                  <w:pPr>
                    <w:jc w:val="center"/>
                    <w:rPr>
                      <w:rFonts w:ascii="Arial" w:hAnsi="Arial" w:cs="Arial"/>
                      <w:b/>
                    </w:rPr>
                  </w:pPr>
                  <w:r w:rsidRPr="00085FBA">
                    <w:rPr>
                      <w:rFonts w:ascii="Arial" w:hAnsi="Arial" w:cs="Arial"/>
                      <w:b/>
                    </w:rPr>
                    <w:t>ASPECTO A EVALUAR</w:t>
                  </w:r>
                </w:p>
              </w:tc>
              <w:tc>
                <w:tcPr>
                  <w:tcW w:w="1909" w:type="dxa"/>
                  <w:shd w:val="clear" w:color="auto" w:fill="D9D9D9"/>
                </w:tcPr>
                <w:p w14:paraId="4DBF9006" w14:textId="77777777" w:rsidR="00096EBA" w:rsidRPr="00085FBA" w:rsidRDefault="00096EBA" w:rsidP="0036552E">
                  <w:pPr>
                    <w:jc w:val="center"/>
                    <w:rPr>
                      <w:rFonts w:ascii="Arial" w:hAnsi="Arial" w:cs="Arial"/>
                      <w:b/>
                    </w:rPr>
                  </w:pPr>
                  <w:r w:rsidRPr="00085FBA">
                    <w:rPr>
                      <w:rFonts w:ascii="Arial" w:hAnsi="Arial" w:cs="Arial"/>
                      <w:b/>
                    </w:rPr>
                    <w:t>CANTIDAD MINIMA</w:t>
                  </w:r>
                </w:p>
                <w:p w14:paraId="49051B55" w14:textId="77777777" w:rsidR="00096EBA" w:rsidRPr="00085FBA" w:rsidRDefault="00096EBA" w:rsidP="0036552E">
                  <w:pPr>
                    <w:jc w:val="center"/>
                    <w:rPr>
                      <w:rFonts w:ascii="Arial" w:hAnsi="Arial" w:cs="Arial"/>
                      <w:b/>
                    </w:rPr>
                  </w:pPr>
                </w:p>
              </w:tc>
              <w:tc>
                <w:tcPr>
                  <w:tcW w:w="610" w:type="dxa"/>
                  <w:shd w:val="clear" w:color="auto" w:fill="D9D9D9"/>
                </w:tcPr>
                <w:p w14:paraId="63F66DF5" w14:textId="77777777" w:rsidR="00096EBA" w:rsidRPr="00085FBA" w:rsidRDefault="00096EBA" w:rsidP="0036552E">
                  <w:pPr>
                    <w:jc w:val="center"/>
                    <w:rPr>
                      <w:rFonts w:ascii="Arial" w:hAnsi="Arial" w:cs="Arial"/>
                      <w:b/>
                    </w:rPr>
                  </w:pPr>
                  <w:r w:rsidRPr="00085FBA">
                    <w:rPr>
                      <w:rFonts w:ascii="Arial" w:hAnsi="Arial" w:cs="Arial"/>
                      <w:b/>
                    </w:rPr>
                    <w:t>SÍ</w:t>
                  </w:r>
                </w:p>
              </w:tc>
              <w:tc>
                <w:tcPr>
                  <w:tcW w:w="657" w:type="dxa"/>
                  <w:shd w:val="clear" w:color="auto" w:fill="D9D9D9"/>
                </w:tcPr>
                <w:p w14:paraId="7FE54749" w14:textId="77777777" w:rsidR="00096EBA" w:rsidRPr="00085FBA" w:rsidRDefault="00096EBA" w:rsidP="0036552E">
                  <w:pPr>
                    <w:jc w:val="center"/>
                    <w:rPr>
                      <w:rFonts w:ascii="Arial" w:hAnsi="Arial" w:cs="Arial"/>
                      <w:b/>
                    </w:rPr>
                  </w:pPr>
                  <w:r w:rsidRPr="00085FBA">
                    <w:rPr>
                      <w:rFonts w:ascii="Arial" w:hAnsi="Arial" w:cs="Arial"/>
                      <w:b/>
                    </w:rPr>
                    <w:t>NO</w:t>
                  </w:r>
                </w:p>
              </w:tc>
              <w:tc>
                <w:tcPr>
                  <w:tcW w:w="3390" w:type="dxa"/>
                  <w:gridSpan w:val="3"/>
                  <w:shd w:val="clear" w:color="auto" w:fill="D9D9D9"/>
                </w:tcPr>
                <w:p w14:paraId="19ECC251" w14:textId="77777777" w:rsidR="00096EBA" w:rsidRPr="00085FBA" w:rsidRDefault="00096EBA" w:rsidP="0036552E">
                  <w:pPr>
                    <w:jc w:val="center"/>
                    <w:rPr>
                      <w:rFonts w:ascii="Arial" w:hAnsi="Arial" w:cs="Arial"/>
                    </w:rPr>
                  </w:pPr>
                  <w:r w:rsidRPr="00085FBA">
                    <w:rPr>
                      <w:rFonts w:ascii="Arial" w:hAnsi="Arial" w:cs="Arial"/>
                      <w:b/>
                    </w:rPr>
                    <w:t>OBSERVACIONES</w:t>
                  </w:r>
                </w:p>
              </w:tc>
            </w:tr>
            <w:tr w:rsidR="00096EBA" w:rsidRPr="00085FBA" w14:paraId="407269F3" w14:textId="77777777" w:rsidTr="0036552E">
              <w:tblPrEx>
                <w:shd w:val="clear" w:color="auto" w:fill="auto"/>
              </w:tblPrEx>
              <w:tc>
                <w:tcPr>
                  <w:tcW w:w="8512" w:type="dxa"/>
                  <w:gridSpan w:val="7"/>
                  <w:shd w:val="clear" w:color="auto" w:fill="D9D9D9"/>
                </w:tcPr>
                <w:p w14:paraId="0B89CC61" w14:textId="77777777" w:rsidR="00096EBA" w:rsidRPr="00085FBA" w:rsidRDefault="00096EBA" w:rsidP="0036552E">
                  <w:pPr>
                    <w:rPr>
                      <w:rFonts w:ascii="Arial" w:hAnsi="Arial" w:cs="Arial"/>
                      <w:b/>
                    </w:rPr>
                  </w:pPr>
                  <w:r w:rsidRPr="00085FBA">
                    <w:rPr>
                      <w:rFonts w:ascii="Arial" w:hAnsi="Arial" w:cs="Arial"/>
                      <w:b/>
                    </w:rPr>
                    <w:t>EQUIPO</w:t>
                  </w:r>
                </w:p>
              </w:tc>
            </w:tr>
            <w:tr w:rsidR="00096EBA" w:rsidRPr="00085FBA" w14:paraId="139970A7" w14:textId="77777777" w:rsidTr="0036552E">
              <w:tblPrEx>
                <w:shd w:val="clear" w:color="auto" w:fill="auto"/>
              </w:tblPrEx>
              <w:tc>
                <w:tcPr>
                  <w:tcW w:w="1946" w:type="dxa"/>
                  <w:shd w:val="clear" w:color="auto" w:fill="auto"/>
                </w:tcPr>
                <w:p w14:paraId="00575869" w14:textId="77777777" w:rsidR="00096EBA" w:rsidRPr="00085FBA" w:rsidRDefault="00096EBA" w:rsidP="0036552E">
                  <w:pPr>
                    <w:jc w:val="both"/>
                    <w:rPr>
                      <w:rFonts w:ascii="Arial" w:hAnsi="Arial" w:cs="Arial"/>
                    </w:rPr>
                  </w:pPr>
                  <w:r w:rsidRPr="00085FBA">
                    <w:rPr>
                      <w:rFonts w:ascii="Arial" w:hAnsi="Arial" w:cs="Arial"/>
                    </w:rPr>
                    <w:t>EQUIPO  DE ABATIMIENTO DE TEMPERATURA -18  A -30°C (CAMARA Y/O EQUIPO DE ABATIMIENTO INDUSTRIAL)</w:t>
                  </w:r>
                </w:p>
              </w:tc>
              <w:tc>
                <w:tcPr>
                  <w:tcW w:w="1909" w:type="dxa"/>
                  <w:shd w:val="clear" w:color="auto" w:fill="auto"/>
                </w:tcPr>
                <w:p w14:paraId="31E77269" w14:textId="77777777" w:rsidR="00096EBA" w:rsidRPr="00085FBA" w:rsidRDefault="00096EBA" w:rsidP="0036552E">
                  <w:pPr>
                    <w:jc w:val="center"/>
                    <w:rPr>
                      <w:rFonts w:ascii="Arial" w:hAnsi="Arial" w:cs="Arial"/>
                      <w:b/>
                    </w:rPr>
                  </w:pPr>
                  <w:r w:rsidRPr="00085FBA">
                    <w:rPr>
                      <w:rFonts w:ascii="Arial" w:hAnsi="Arial" w:cs="Arial"/>
                      <w:b/>
                    </w:rPr>
                    <w:t>1</w:t>
                  </w:r>
                </w:p>
              </w:tc>
              <w:tc>
                <w:tcPr>
                  <w:tcW w:w="610" w:type="dxa"/>
                  <w:shd w:val="clear" w:color="auto" w:fill="auto"/>
                </w:tcPr>
                <w:p w14:paraId="171CFDD1" w14:textId="77777777" w:rsidR="00096EBA" w:rsidRPr="00085FBA" w:rsidRDefault="00096EBA" w:rsidP="0036552E">
                  <w:pPr>
                    <w:jc w:val="center"/>
                    <w:rPr>
                      <w:rFonts w:ascii="Arial" w:hAnsi="Arial" w:cs="Arial"/>
                      <w:b/>
                    </w:rPr>
                  </w:pPr>
                </w:p>
              </w:tc>
              <w:tc>
                <w:tcPr>
                  <w:tcW w:w="657" w:type="dxa"/>
                  <w:shd w:val="clear" w:color="auto" w:fill="auto"/>
                </w:tcPr>
                <w:p w14:paraId="4E41EA5B" w14:textId="77777777" w:rsidR="00096EBA" w:rsidRPr="00085FBA" w:rsidRDefault="00096EBA" w:rsidP="0036552E">
                  <w:pPr>
                    <w:jc w:val="center"/>
                    <w:rPr>
                      <w:rFonts w:ascii="Arial" w:hAnsi="Arial" w:cs="Arial"/>
                      <w:b/>
                    </w:rPr>
                  </w:pPr>
                </w:p>
              </w:tc>
              <w:tc>
                <w:tcPr>
                  <w:tcW w:w="3390" w:type="dxa"/>
                  <w:gridSpan w:val="3"/>
                  <w:shd w:val="clear" w:color="auto" w:fill="auto"/>
                </w:tcPr>
                <w:p w14:paraId="51C87E13" w14:textId="77777777" w:rsidR="00096EBA" w:rsidRPr="00085FBA" w:rsidRDefault="00096EBA" w:rsidP="0036552E">
                  <w:pPr>
                    <w:jc w:val="center"/>
                    <w:rPr>
                      <w:rFonts w:ascii="Arial" w:hAnsi="Arial" w:cs="Arial"/>
                    </w:rPr>
                  </w:pPr>
                </w:p>
              </w:tc>
            </w:tr>
            <w:tr w:rsidR="00096EBA" w:rsidRPr="00085FBA" w14:paraId="65F46B63" w14:textId="77777777" w:rsidTr="0036552E">
              <w:tblPrEx>
                <w:shd w:val="clear" w:color="auto" w:fill="auto"/>
              </w:tblPrEx>
              <w:tc>
                <w:tcPr>
                  <w:tcW w:w="1946" w:type="dxa"/>
                  <w:shd w:val="clear" w:color="auto" w:fill="auto"/>
                </w:tcPr>
                <w:p w14:paraId="008370AB" w14:textId="77777777" w:rsidR="00096EBA" w:rsidRPr="00085FBA" w:rsidRDefault="00096EBA" w:rsidP="0036552E">
                  <w:pPr>
                    <w:jc w:val="both"/>
                    <w:rPr>
                      <w:rFonts w:ascii="Arial" w:hAnsi="Arial" w:cs="Arial"/>
                    </w:rPr>
                  </w:pPr>
                  <w:r w:rsidRPr="00085FBA">
                    <w:rPr>
                      <w:rFonts w:ascii="Arial" w:hAnsi="Arial" w:cs="Arial"/>
                    </w:rPr>
                    <w:t xml:space="preserve">EQUIPO DE COCCION  INDUSTRIAL (SARTENETAS, MARMITAS, ESTUFONES DE 2 </w:t>
                  </w:r>
                  <w:r w:rsidRPr="00085FBA">
                    <w:rPr>
                      <w:rFonts w:ascii="Arial" w:hAnsi="Arial" w:cs="Arial"/>
                    </w:rPr>
                    <w:lastRenderedPageBreak/>
                    <w:t>O 3 QUEMADORES)</w:t>
                  </w:r>
                </w:p>
              </w:tc>
              <w:tc>
                <w:tcPr>
                  <w:tcW w:w="1909" w:type="dxa"/>
                  <w:shd w:val="clear" w:color="auto" w:fill="auto"/>
                </w:tcPr>
                <w:p w14:paraId="4D85F3DD" w14:textId="77777777" w:rsidR="00096EBA" w:rsidRPr="00085FBA" w:rsidRDefault="00096EBA" w:rsidP="0036552E">
                  <w:pPr>
                    <w:jc w:val="center"/>
                    <w:rPr>
                      <w:rFonts w:ascii="Arial" w:hAnsi="Arial" w:cs="Arial"/>
                      <w:b/>
                    </w:rPr>
                  </w:pPr>
                  <w:r w:rsidRPr="00085FBA">
                    <w:rPr>
                      <w:rFonts w:ascii="Arial" w:hAnsi="Arial" w:cs="Arial"/>
                      <w:b/>
                    </w:rPr>
                    <w:lastRenderedPageBreak/>
                    <w:t>1</w:t>
                  </w:r>
                </w:p>
              </w:tc>
              <w:tc>
                <w:tcPr>
                  <w:tcW w:w="610" w:type="dxa"/>
                  <w:shd w:val="clear" w:color="auto" w:fill="auto"/>
                </w:tcPr>
                <w:p w14:paraId="26E9316A" w14:textId="77777777" w:rsidR="00096EBA" w:rsidRPr="00085FBA" w:rsidRDefault="00096EBA" w:rsidP="0036552E">
                  <w:pPr>
                    <w:jc w:val="center"/>
                    <w:rPr>
                      <w:rFonts w:ascii="Arial" w:hAnsi="Arial" w:cs="Arial"/>
                      <w:b/>
                    </w:rPr>
                  </w:pPr>
                </w:p>
              </w:tc>
              <w:tc>
                <w:tcPr>
                  <w:tcW w:w="657" w:type="dxa"/>
                  <w:shd w:val="clear" w:color="auto" w:fill="auto"/>
                </w:tcPr>
                <w:p w14:paraId="5B19836D" w14:textId="77777777" w:rsidR="00096EBA" w:rsidRPr="00085FBA" w:rsidRDefault="00096EBA" w:rsidP="0036552E">
                  <w:pPr>
                    <w:jc w:val="center"/>
                    <w:rPr>
                      <w:rFonts w:ascii="Arial" w:hAnsi="Arial" w:cs="Arial"/>
                      <w:b/>
                    </w:rPr>
                  </w:pPr>
                </w:p>
              </w:tc>
              <w:tc>
                <w:tcPr>
                  <w:tcW w:w="3390" w:type="dxa"/>
                  <w:gridSpan w:val="3"/>
                  <w:shd w:val="clear" w:color="auto" w:fill="auto"/>
                </w:tcPr>
                <w:p w14:paraId="7CD3D738" w14:textId="77777777" w:rsidR="00096EBA" w:rsidRPr="00085FBA" w:rsidRDefault="00096EBA" w:rsidP="0036552E">
                  <w:pPr>
                    <w:jc w:val="center"/>
                    <w:rPr>
                      <w:rFonts w:ascii="Arial" w:hAnsi="Arial" w:cs="Arial"/>
                    </w:rPr>
                  </w:pPr>
                </w:p>
              </w:tc>
            </w:tr>
            <w:tr w:rsidR="00096EBA" w:rsidRPr="00085FBA" w14:paraId="5EAE3954" w14:textId="77777777" w:rsidTr="0036552E">
              <w:tblPrEx>
                <w:shd w:val="clear" w:color="auto" w:fill="auto"/>
              </w:tblPrEx>
              <w:tc>
                <w:tcPr>
                  <w:tcW w:w="1946" w:type="dxa"/>
                  <w:shd w:val="clear" w:color="auto" w:fill="auto"/>
                </w:tcPr>
                <w:p w14:paraId="6CC8B278" w14:textId="77777777" w:rsidR="00096EBA" w:rsidRPr="00085FBA" w:rsidRDefault="00096EBA" w:rsidP="0036552E">
                  <w:pPr>
                    <w:jc w:val="both"/>
                    <w:rPr>
                      <w:rFonts w:ascii="Arial" w:hAnsi="Arial" w:cs="Arial"/>
                    </w:rPr>
                  </w:pPr>
                  <w:r w:rsidRPr="00085FBA">
                    <w:rPr>
                      <w:rFonts w:ascii="Arial" w:hAnsi="Arial" w:cs="Arial"/>
                    </w:rPr>
                    <w:lastRenderedPageBreak/>
                    <w:t>HORNO TIPO  RATIONAL INDUSTRIAL A VAPOR Y CONVENCI ONAL</w:t>
                  </w:r>
                </w:p>
              </w:tc>
              <w:tc>
                <w:tcPr>
                  <w:tcW w:w="1909" w:type="dxa"/>
                  <w:shd w:val="clear" w:color="auto" w:fill="auto"/>
                </w:tcPr>
                <w:p w14:paraId="6A7388F2" w14:textId="77777777" w:rsidR="00096EBA" w:rsidRPr="00085FBA" w:rsidRDefault="00096EBA" w:rsidP="0036552E">
                  <w:pPr>
                    <w:jc w:val="center"/>
                    <w:rPr>
                      <w:rFonts w:ascii="Arial" w:hAnsi="Arial" w:cs="Arial"/>
                      <w:b/>
                    </w:rPr>
                  </w:pPr>
                  <w:r w:rsidRPr="00085FBA">
                    <w:rPr>
                      <w:rFonts w:ascii="Arial" w:hAnsi="Arial" w:cs="Arial"/>
                      <w:b/>
                    </w:rPr>
                    <w:t>1</w:t>
                  </w:r>
                </w:p>
              </w:tc>
              <w:tc>
                <w:tcPr>
                  <w:tcW w:w="610" w:type="dxa"/>
                  <w:shd w:val="clear" w:color="auto" w:fill="auto"/>
                </w:tcPr>
                <w:p w14:paraId="6D59A6B8" w14:textId="77777777" w:rsidR="00096EBA" w:rsidRPr="00085FBA" w:rsidRDefault="00096EBA" w:rsidP="0036552E">
                  <w:pPr>
                    <w:jc w:val="center"/>
                    <w:rPr>
                      <w:rFonts w:ascii="Arial" w:hAnsi="Arial" w:cs="Arial"/>
                      <w:b/>
                    </w:rPr>
                  </w:pPr>
                </w:p>
              </w:tc>
              <w:tc>
                <w:tcPr>
                  <w:tcW w:w="657" w:type="dxa"/>
                  <w:shd w:val="clear" w:color="auto" w:fill="auto"/>
                </w:tcPr>
                <w:p w14:paraId="235DD5E2" w14:textId="77777777" w:rsidR="00096EBA" w:rsidRPr="00085FBA" w:rsidRDefault="00096EBA" w:rsidP="0036552E">
                  <w:pPr>
                    <w:jc w:val="center"/>
                    <w:rPr>
                      <w:rFonts w:ascii="Arial" w:hAnsi="Arial" w:cs="Arial"/>
                      <w:b/>
                    </w:rPr>
                  </w:pPr>
                </w:p>
              </w:tc>
              <w:tc>
                <w:tcPr>
                  <w:tcW w:w="3390" w:type="dxa"/>
                  <w:gridSpan w:val="3"/>
                  <w:shd w:val="clear" w:color="auto" w:fill="auto"/>
                </w:tcPr>
                <w:p w14:paraId="61E30E73" w14:textId="77777777" w:rsidR="00096EBA" w:rsidRPr="00085FBA" w:rsidRDefault="00096EBA" w:rsidP="0036552E">
                  <w:pPr>
                    <w:jc w:val="center"/>
                    <w:rPr>
                      <w:rFonts w:ascii="Arial" w:hAnsi="Arial" w:cs="Arial"/>
                    </w:rPr>
                  </w:pPr>
                </w:p>
              </w:tc>
            </w:tr>
            <w:tr w:rsidR="00096EBA" w:rsidRPr="00085FBA" w14:paraId="7B36C6AE" w14:textId="77777777" w:rsidTr="0036552E">
              <w:tblPrEx>
                <w:shd w:val="clear" w:color="auto" w:fill="auto"/>
              </w:tblPrEx>
              <w:tc>
                <w:tcPr>
                  <w:tcW w:w="1946" w:type="dxa"/>
                  <w:shd w:val="clear" w:color="auto" w:fill="auto"/>
                </w:tcPr>
                <w:p w14:paraId="5CDA2667" w14:textId="77777777" w:rsidR="00096EBA" w:rsidRPr="00085FBA" w:rsidRDefault="00096EBA" w:rsidP="0036552E">
                  <w:pPr>
                    <w:jc w:val="both"/>
                    <w:rPr>
                      <w:rFonts w:ascii="Arial" w:hAnsi="Arial" w:cs="Arial"/>
                    </w:rPr>
                  </w:pPr>
                  <w:r w:rsidRPr="00085FBA">
                    <w:rPr>
                      <w:rFonts w:ascii="Arial" w:hAnsi="Arial" w:cs="Arial"/>
                    </w:rPr>
                    <w:t>CAMARAS DE CONSERVACION,  REFRIGERACION Y CONGELACION</w:t>
                  </w:r>
                </w:p>
              </w:tc>
              <w:tc>
                <w:tcPr>
                  <w:tcW w:w="1909" w:type="dxa"/>
                  <w:shd w:val="clear" w:color="auto" w:fill="auto"/>
                </w:tcPr>
                <w:p w14:paraId="380023EC" w14:textId="77777777" w:rsidR="00096EBA" w:rsidRPr="00085FBA" w:rsidRDefault="00096EBA" w:rsidP="0036552E">
                  <w:pPr>
                    <w:jc w:val="center"/>
                    <w:rPr>
                      <w:rFonts w:ascii="Arial" w:hAnsi="Arial" w:cs="Arial"/>
                      <w:b/>
                    </w:rPr>
                  </w:pPr>
                  <w:r w:rsidRPr="00085FBA">
                    <w:rPr>
                      <w:rFonts w:ascii="Arial" w:hAnsi="Arial" w:cs="Arial"/>
                      <w:b/>
                    </w:rPr>
                    <w:t>1</w:t>
                  </w:r>
                </w:p>
              </w:tc>
              <w:tc>
                <w:tcPr>
                  <w:tcW w:w="610" w:type="dxa"/>
                  <w:shd w:val="clear" w:color="auto" w:fill="auto"/>
                </w:tcPr>
                <w:p w14:paraId="786EDACA" w14:textId="77777777" w:rsidR="00096EBA" w:rsidRPr="00085FBA" w:rsidRDefault="00096EBA" w:rsidP="0036552E">
                  <w:pPr>
                    <w:jc w:val="center"/>
                    <w:rPr>
                      <w:rFonts w:ascii="Arial" w:hAnsi="Arial" w:cs="Arial"/>
                      <w:b/>
                    </w:rPr>
                  </w:pPr>
                </w:p>
              </w:tc>
              <w:tc>
                <w:tcPr>
                  <w:tcW w:w="657" w:type="dxa"/>
                  <w:shd w:val="clear" w:color="auto" w:fill="auto"/>
                </w:tcPr>
                <w:p w14:paraId="4FCC7137" w14:textId="77777777" w:rsidR="00096EBA" w:rsidRPr="00085FBA" w:rsidRDefault="00096EBA" w:rsidP="0036552E">
                  <w:pPr>
                    <w:jc w:val="center"/>
                    <w:rPr>
                      <w:rFonts w:ascii="Arial" w:hAnsi="Arial" w:cs="Arial"/>
                      <w:b/>
                    </w:rPr>
                  </w:pPr>
                </w:p>
              </w:tc>
              <w:tc>
                <w:tcPr>
                  <w:tcW w:w="3390" w:type="dxa"/>
                  <w:gridSpan w:val="3"/>
                  <w:shd w:val="clear" w:color="auto" w:fill="auto"/>
                </w:tcPr>
                <w:p w14:paraId="7120324E" w14:textId="77777777" w:rsidR="00096EBA" w:rsidRPr="00085FBA" w:rsidRDefault="00096EBA" w:rsidP="0036552E">
                  <w:pPr>
                    <w:jc w:val="center"/>
                    <w:rPr>
                      <w:rFonts w:ascii="Arial" w:hAnsi="Arial" w:cs="Arial"/>
                    </w:rPr>
                  </w:pPr>
                </w:p>
              </w:tc>
            </w:tr>
            <w:tr w:rsidR="00096EBA" w:rsidRPr="00085FBA" w14:paraId="79AF442C" w14:textId="77777777" w:rsidTr="0036552E">
              <w:tblPrEx>
                <w:shd w:val="clear" w:color="auto" w:fill="auto"/>
              </w:tblPrEx>
              <w:tc>
                <w:tcPr>
                  <w:tcW w:w="1946" w:type="dxa"/>
                  <w:shd w:val="clear" w:color="auto" w:fill="auto"/>
                </w:tcPr>
                <w:p w14:paraId="7F70F439" w14:textId="77777777" w:rsidR="00096EBA" w:rsidRPr="00085FBA" w:rsidRDefault="00096EBA" w:rsidP="0036552E">
                  <w:pPr>
                    <w:jc w:val="both"/>
                    <w:rPr>
                      <w:rFonts w:ascii="Arial" w:hAnsi="Arial" w:cs="Arial"/>
                    </w:rPr>
                  </w:pPr>
                  <w:r w:rsidRPr="00085FBA">
                    <w:rPr>
                      <w:rFonts w:ascii="Arial" w:hAnsi="Arial" w:cs="Arial"/>
                    </w:rPr>
                    <w:t>EQUIPO INDUSTRIAL PARA CARNICERI A (REBANADORAS, SIERRA, CUCHILLOS ETC)</w:t>
                  </w:r>
                </w:p>
              </w:tc>
              <w:tc>
                <w:tcPr>
                  <w:tcW w:w="1909" w:type="dxa"/>
                  <w:shd w:val="clear" w:color="auto" w:fill="auto"/>
                </w:tcPr>
                <w:p w14:paraId="2B562804" w14:textId="77777777" w:rsidR="00096EBA" w:rsidRPr="00085FBA" w:rsidRDefault="00096EBA" w:rsidP="0036552E">
                  <w:pPr>
                    <w:jc w:val="center"/>
                    <w:rPr>
                      <w:rFonts w:ascii="Arial" w:hAnsi="Arial" w:cs="Arial"/>
                      <w:b/>
                    </w:rPr>
                  </w:pPr>
                  <w:r w:rsidRPr="00085FBA">
                    <w:rPr>
                      <w:rFonts w:ascii="Arial" w:hAnsi="Arial" w:cs="Arial"/>
                      <w:b/>
                    </w:rPr>
                    <w:t>1</w:t>
                  </w:r>
                </w:p>
              </w:tc>
              <w:tc>
                <w:tcPr>
                  <w:tcW w:w="610" w:type="dxa"/>
                  <w:shd w:val="clear" w:color="auto" w:fill="auto"/>
                </w:tcPr>
                <w:p w14:paraId="2349FE4B" w14:textId="77777777" w:rsidR="00096EBA" w:rsidRPr="00085FBA" w:rsidRDefault="00096EBA" w:rsidP="0036552E">
                  <w:pPr>
                    <w:jc w:val="center"/>
                    <w:rPr>
                      <w:rFonts w:ascii="Arial" w:hAnsi="Arial" w:cs="Arial"/>
                      <w:b/>
                    </w:rPr>
                  </w:pPr>
                </w:p>
              </w:tc>
              <w:tc>
                <w:tcPr>
                  <w:tcW w:w="657" w:type="dxa"/>
                  <w:shd w:val="clear" w:color="auto" w:fill="auto"/>
                </w:tcPr>
                <w:p w14:paraId="68AD38BE" w14:textId="77777777" w:rsidR="00096EBA" w:rsidRPr="00085FBA" w:rsidRDefault="00096EBA" w:rsidP="0036552E">
                  <w:pPr>
                    <w:jc w:val="center"/>
                    <w:rPr>
                      <w:rFonts w:ascii="Arial" w:hAnsi="Arial" w:cs="Arial"/>
                      <w:b/>
                    </w:rPr>
                  </w:pPr>
                </w:p>
              </w:tc>
              <w:tc>
                <w:tcPr>
                  <w:tcW w:w="3390" w:type="dxa"/>
                  <w:gridSpan w:val="3"/>
                  <w:shd w:val="clear" w:color="auto" w:fill="auto"/>
                </w:tcPr>
                <w:p w14:paraId="5866C563" w14:textId="77777777" w:rsidR="00096EBA" w:rsidRPr="00085FBA" w:rsidRDefault="00096EBA" w:rsidP="0036552E">
                  <w:pPr>
                    <w:jc w:val="center"/>
                    <w:rPr>
                      <w:rFonts w:ascii="Arial" w:hAnsi="Arial" w:cs="Arial"/>
                    </w:rPr>
                  </w:pPr>
                </w:p>
              </w:tc>
            </w:tr>
            <w:tr w:rsidR="00096EBA" w:rsidRPr="00085FBA" w14:paraId="6EE45AAE" w14:textId="77777777" w:rsidTr="0036552E">
              <w:tblPrEx>
                <w:shd w:val="clear" w:color="auto" w:fill="auto"/>
              </w:tblPrEx>
              <w:tc>
                <w:tcPr>
                  <w:tcW w:w="1946" w:type="dxa"/>
                  <w:shd w:val="clear" w:color="auto" w:fill="auto"/>
                </w:tcPr>
                <w:p w14:paraId="53D74AB0" w14:textId="77777777" w:rsidR="00096EBA" w:rsidRPr="00085FBA" w:rsidRDefault="00096EBA" w:rsidP="0036552E">
                  <w:pPr>
                    <w:jc w:val="both"/>
                    <w:rPr>
                      <w:rFonts w:ascii="Arial" w:hAnsi="Arial" w:cs="Arial"/>
                    </w:rPr>
                  </w:pPr>
                  <w:r w:rsidRPr="00085FBA">
                    <w:rPr>
                      <w:rFonts w:ascii="Arial" w:hAnsi="Arial" w:cs="Arial"/>
                    </w:rPr>
                    <w:t>ALMACEN DE SECOS</w:t>
                  </w:r>
                </w:p>
              </w:tc>
              <w:tc>
                <w:tcPr>
                  <w:tcW w:w="1909" w:type="dxa"/>
                  <w:shd w:val="clear" w:color="auto" w:fill="auto"/>
                </w:tcPr>
                <w:p w14:paraId="055921C6" w14:textId="77777777" w:rsidR="00096EBA" w:rsidRPr="00085FBA" w:rsidRDefault="00096EBA" w:rsidP="0036552E">
                  <w:pPr>
                    <w:jc w:val="center"/>
                    <w:rPr>
                      <w:rFonts w:ascii="Arial" w:hAnsi="Arial" w:cs="Arial"/>
                      <w:b/>
                    </w:rPr>
                  </w:pPr>
                  <w:r w:rsidRPr="00085FBA">
                    <w:rPr>
                      <w:rFonts w:ascii="Arial" w:hAnsi="Arial" w:cs="Arial"/>
                      <w:b/>
                    </w:rPr>
                    <w:t>1</w:t>
                  </w:r>
                </w:p>
              </w:tc>
              <w:tc>
                <w:tcPr>
                  <w:tcW w:w="610" w:type="dxa"/>
                  <w:shd w:val="clear" w:color="auto" w:fill="auto"/>
                </w:tcPr>
                <w:p w14:paraId="4771689E" w14:textId="77777777" w:rsidR="00096EBA" w:rsidRPr="00085FBA" w:rsidRDefault="00096EBA" w:rsidP="0036552E">
                  <w:pPr>
                    <w:jc w:val="center"/>
                    <w:rPr>
                      <w:rFonts w:ascii="Arial" w:hAnsi="Arial" w:cs="Arial"/>
                      <w:b/>
                    </w:rPr>
                  </w:pPr>
                </w:p>
              </w:tc>
              <w:tc>
                <w:tcPr>
                  <w:tcW w:w="657" w:type="dxa"/>
                  <w:shd w:val="clear" w:color="auto" w:fill="auto"/>
                </w:tcPr>
                <w:p w14:paraId="64C75E5F" w14:textId="77777777" w:rsidR="00096EBA" w:rsidRPr="00085FBA" w:rsidRDefault="00096EBA" w:rsidP="0036552E">
                  <w:pPr>
                    <w:jc w:val="center"/>
                    <w:rPr>
                      <w:rFonts w:ascii="Arial" w:hAnsi="Arial" w:cs="Arial"/>
                      <w:b/>
                    </w:rPr>
                  </w:pPr>
                </w:p>
              </w:tc>
              <w:tc>
                <w:tcPr>
                  <w:tcW w:w="3390" w:type="dxa"/>
                  <w:gridSpan w:val="3"/>
                  <w:shd w:val="clear" w:color="auto" w:fill="auto"/>
                </w:tcPr>
                <w:p w14:paraId="4F7C4EB5" w14:textId="77777777" w:rsidR="00096EBA" w:rsidRPr="00085FBA" w:rsidRDefault="00096EBA" w:rsidP="0036552E">
                  <w:pPr>
                    <w:jc w:val="center"/>
                    <w:rPr>
                      <w:rFonts w:ascii="Arial" w:hAnsi="Arial" w:cs="Arial"/>
                    </w:rPr>
                  </w:pPr>
                </w:p>
              </w:tc>
            </w:tr>
            <w:tr w:rsidR="00096EBA" w:rsidRPr="00085FBA" w14:paraId="30031F31" w14:textId="77777777" w:rsidTr="0036552E">
              <w:tblPrEx>
                <w:shd w:val="clear" w:color="auto" w:fill="auto"/>
              </w:tblPrEx>
              <w:tc>
                <w:tcPr>
                  <w:tcW w:w="1946" w:type="dxa"/>
                  <w:shd w:val="clear" w:color="auto" w:fill="auto"/>
                </w:tcPr>
                <w:p w14:paraId="4977B8C0" w14:textId="77777777" w:rsidR="00096EBA" w:rsidRPr="00085FBA" w:rsidRDefault="00096EBA" w:rsidP="0036552E">
                  <w:pPr>
                    <w:jc w:val="both"/>
                    <w:rPr>
                      <w:rFonts w:ascii="Arial" w:hAnsi="Arial" w:cs="Arial"/>
                    </w:rPr>
                  </w:pPr>
                  <w:r w:rsidRPr="00085FBA">
                    <w:rPr>
                      <w:rFonts w:ascii="Arial" w:hAnsi="Arial" w:cs="Arial"/>
                    </w:rPr>
                    <w:t>ALMACEN DE PRODUCTOS QUIMICOS  DE LIMPI EZA</w:t>
                  </w:r>
                </w:p>
              </w:tc>
              <w:tc>
                <w:tcPr>
                  <w:tcW w:w="1909" w:type="dxa"/>
                  <w:shd w:val="clear" w:color="auto" w:fill="auto"/>
                </w:tcPr>
                <w:p w14:paraId="10F77B30" w14:textId="77777777" w:rsidR="00096EBA" w:rsidRPr="00085FBA" w:rsidRDefault="00096EBA" w:rsidP="0036552E">
                  <w:pPr>
                    <w:jc w:val="center"/>
                    <w:rPr>
                      <w:rFonts w:ascii="Arial" w:hAnsi="Arial" w:cs="Arial"/>
                      <w:b/>
                    </w:rPr>
                  </w:pPr>
                  <w:r w:rsidRPr="00085FBA">
                    <w:rPr>
                      <w:rFonts w:ascii="Arial" w:hAnsi="Arial" w:cs="Arial"/>
                      <w:b/>
                    </w:rPr>
                    <w:t>1</w:t>
                  </w:r>
                </w:p>
              </w:tc>
              <w:tc>
                <w:tcPr>
                  <w:tcW w:w="610" w:type="dxa"/>
                  <w:shd w:val="clear" w:color="auto" w:fill="auto"/>
                </w:tcPr>
                <w:p w14:paraId="013DA753" w14:textId="77777777" w:rsidR="00096EBA" w:rsidRPr="00085FBA" w:rsidRDefault="00096EBA" w:rsidP="0036552E">
                  <w:pPr>
                    <w:jc w:val="center"/>
                    <w:rPr>
                      <w:rFonts w:ascii="Arial" w:hAnsi="Arial" w:cs="Arial"/>
                      <w:b/>
                    </w:rPr>
                  </w:pPr>
                </w:p>
              </w:tc>
              <w:tc>
                <w:tcPr>
                  <w:tcW w:w="657" w:type="dxa"/>
                  <w:shd w:val="clear" w:color="auto" w:fill="auto"/>
                </w:tcPr>
                <w:p w14:paraId="3548C82F" w14:textId="77777777" w:rsidR="00096EBA" w:rsidRPr="00085FBA" w:rsidRDefault="00096EBA" w:rsidP="0036552E">
                  <w:pPr>
                    <w:jc w:val="center"/>
                    <w:rPr>
                      <w:rFonts w:ascii="Arial" w:hAnsi="Arial" w:cs="Arial"/>
                      <w:b/>
                    </w:rPr>
                  </w:pPr>
                </w:p>
              </w:tc>
              <w:tc>
                <w:tcPr>
                  <w:tcW w:w="3390" w:type="dxa"/>
                  <w:gridSpan w:val="3"/>
                  <w:shd w:val="clear" w:color="auto" w:fill="auto"/>
                </w:tcPr>
                <w:p w14:paraId="44349349" w14:textId="77777777" w:rsidR="00096EBA" w:rsidRPr="00085FBA" w:rsidRDefault="00096EBA" w:rsidP="0036552E">
                  <w:pPr>
                    <w:jc w:val="center"/>
                    <w:rPr>
                      <w:rFonts w:ascii="Arial" w:hAnsi="Arial" w:cs="Arial"/>
                    </w:rPr>
                  </w:pPr>
                </w:p>
              </w:tc>
            </w:tr>
            <w:tr w:rsidR="00096EBA" w:rsidRPr="00085FBA" w14:paraId="3485B2A9" w14:textId="77777777" w:rsidTr="0036552E">
              <w:tblPrEx>
                <w:shd w:val="clear" w:color="auto" w:fill="auto"/>
              </w:tblPrEx>
              <w:tc>
                <w:tcPr>
                  <w:tcW w:w="1946" w:type="dxa"/>
                  <w:shd w:val="clear" w:color="auto" w:fill="auto"/>
                </w:tcPr>
                <w:p w14:paraId="02D0577F" w14:textId="77777777" w:rsidR="00096EBA" w:rsidRPr="00085FBA" w:rsidRDefault="00096EBA" w:rsidP="0036552E">
                  <w:pPr>
                    <w:jc w:val="both"/>
                    <w:rPr>
                      <w:rFonts w:ascii="Arial" w:hAnsi="Arial" w:cs="Arial"/>
                    </w:rPr>
                  </w:pPr>
                  <w:r w:rsidRPr="00085FBA">
                    <w:rPr>
                      <w:rFonts w:ascii="Arial" w:hAnsi="Arial" w:cs="Arial"/>
                    </w:rPr>
                    <w:t>MAQUINAS  DE ENVASADO AL VACIO Y ATMOSFERA MODIFI CADA</w:t>
                  </w:r>
                </w:p>
              </w:tc>
              <w:tc>
                <w:tcPr>
                  <w:tcW w:w="1909" w:type="dxa"/>
                  <w:shd w:val="clear" w:color="auto" w:fill="auto"/>
                </w:tcPr>
                <w:p w14:paraId="0DB95B90" w14:textId="77777777" w:rsidR="00096EBA" w:rsidRPr="00085FBA" w:rsidRDefault="00096EBA" w:rsidP="0036552E">
                  <w:pPr>
                    <w:jc w:val="center"/>
                    <w:rPr>
                      <w:rFonts w:ascii="Arial" w:hAnsi="Arial" w:cs="Arial"/>
                      <w:b/>
                    </w:rPr>
                  </w:pPr>
                  <w:r w:rsidRPr="00085FBA">
                    <w:rPr>
                      <w:rFonts w:ascii="Arial" w:hAnsi="Arial" w:cs="Arial"/>
                      <w:b/>
                    </w:rPr>
                    <w:t>2</w:t>
                  </w:r>
                </w:p>
              </w:tc>
              <w:tc>
                <w:tcPr>
                  <w:tcW w:w="610" w:type="dxa"/>
                  <w:shd w:val="clear" w:color="auto" w:fill="auto"/>
                </w:tcPr>
                <w:p w14:paraId="1AFA4E2D" w14:textId="77777777" w:rsidR="00096EBA" w:rsidRPr="00085FBA" w:rsidRDefault="00096EBA" w:rsidP="0036552E">
                  <w:pPr>
                    <w:jc w:val="center"/>
                    <w:rPr>
                      <w:rFonts w:ascii="Arial" w:hAnsi="Arial" w:cs="Arial"/>
                      <w:b/>
                    </w:rPr>
                  </w:pPr>
                </w:p>
              </w:tc>
              <w:tc>
                <w:tcPr>
                  <w:tcW w:w="657" w:type="dxa"/>
                  <w:shd w:val="clear" w:color="auto" w:fill="auto"/>
                </w:tcPr>
                <w:p w14:paraId="0F95DAEF" w14:textId="77777777" w:rsidR="00096EBA" w:rsidRPr="00085FBA" w:rsidRDefault="00096EBA" w:rsidP="0036552E">
                  <w:pPr>
                    <w:jc w:val="center"/>
                    <w:rPr>
                      <w:rFonts w:ascii="Arial" w:hAnsi="Arial" w:cs="Arial"/>
                      <w:b/>
                    </w:rPr>
                  </w:pPr>
                </w:p>
              </w:tc>
              <w:tc>
                <w:tcPr>
                  <w:tcW w:w="3390" w:type="dxa"/>
                  <w:gridSpan w:val="3"/>
                  <w:shd w:val="clear" w:color="auto" w:fill="auto"/>
                </w:tcPr>
                <w:p w14:paraId="02FCBA5A" w14:textId="77777777" w:rsidR="00096EBA" w:rsidRPr="00085FBA" w:rsidRDefault="00096EBA" w:rsidP="0036552E">
                  <w:pPr>
                    <w:jc w:val="center"/>
                    <w:rPr>
                      <w:rFonts w:ascii="Arial" w:hAnsi="Arial" w:cs="Arial"/>
                    </w:rPr>
                  </w:pPr>
                </w:p>
              </w:tc>
            </w:tr>
            <w:tr w:rsidR="00096EBA" w:rsidRPr="00085FBA" w14:paraId="589DA4DA" w14:textId="77777777" w:rsidTr="0036552E">
              <w:tblPrEx>
                <w:shd w:val="clear" w:color="auto" w:fill="auto"/>
              </w:tblPrEx>
              <w:tc>
                <w:tcPr>
                  <w:tcW w:w="1946" w:type="dxa"/>
                  <w:shd w:val="clear" w:color="auto" w:fill="auto"/>
                </w:tcPr>
                <w:p w14:paraId="0823DE6F" w14:textId="77777777" w:rsidR="00096EBA" w:rsidRPr="00085FBA" w:rsidRDefault="00096EBA" w:rsidP="0036552E">
                  <w:pPr>
                    <w:rPr>
                      <w:rFonts w:ascii="Arial" w:hAnsi="Arial" w:cs="Arial"/>
                    </w:rPr>
                  </w:pPr>
                  <w:r w:rsidRPr="00085FBA">
                    <w:rPr>
                      <w:rFonts w:ascii="Arial" w:hAnsi="Arial" w:cs="Arial"/>
                    </w:rPr>
                    <w:t>Certificado del Distintivo H del periodo 2017</w:t>
                  </w:r>
                </w:p>
              </w:tc>
              <w:tc>
                <w:tcPr>
                  <w:tcW w:w="1909" w:type="dxa"/>
                  <w:shd w:val="clear" w:color="auto" w:fill="auto"/>
                </w:tcPr>
                <w:p w14:paraId="6318F50E" w14:textId="77777777" w:rsidR="00096EBA" w:rsidRPr="00085FBA" w:rsidRDefault="00096EBA" w:rsidP="0036552E">
                  <w:pPr>
                    <w:jc w:val="center"/>
                    <w:rPr>
                      <w:rFonts w:ascii="Arial" w:hAnsi="Arial" w:cs="Arial"/>
                      <w:b/>
                    </w:rPr>
                  </w:pPr>
                  <w:r w:rsidRPr="00085FBA">
                    <w:rPr>
                      <w:rFonts w:ascii="Arial" w:hAnsi="Arial" w:cs="Arial"/>
                      <w:b/>
                    </w:rPr>
                    <w:t>1 por periodo</w:t>
                  </w:r>
                </w:p>
              </w:tc>
              <w:tc>
                <w:tcPr>
                  <w:tcW w:w="610" w:type="dxa"/>
                  <w:shd w:val="clear" w:color="auto" w:fill="auto"/>
                </w:tcPr>
                <w:p w14:paraId="4F7E04C9" w14:textId="77777777" w:rsidR="00096EBA" w:rsidRPr="00085FBA" w:rsidRDefault="00096EBA" w:rsidP="0036552E">
                  <w:pPr>
                    <w:jc w:val="center"/>
                    <w:rPr>
                      <w:rFonts w:ascii="Arial" w:hAnsi="Arial" w:cs="Arial"/>
                      <w:b/>
                    </w:rPr>
                  </w:pPr>
                </w:p>
              </w:tc>
              <w:tc>
                <w:tcPr>
                  <w:tcW w:w="657" w:type="dxa"/>
                  <w:shd w:val="clear" w:color="auto" w:fill="auto"/>
                </w:tcPr>
                <w:p w14:paraId="308A5FAC" w14:textId="77777777" w:rsidR="00096EBA" w:rsidRPr="00085FBA" w:rsidRDefault="00096EBA" w:rsidP="0036552E">
                  <w:pPr>
                    <w:jc w:val="center"/>
                    <w:rPr>
                      <w:rFonts w:ascii="Arial" w:hAnsi="Arial" w:cs="Arial"/>
                      <w:b/>
                    </w:rPr>
                  </w:pPr>
                </w:p>
              </w:tc>
              <w:tc>
                <w:tcPr>
                  <w:tcW w:w="3390" w:type="dxa"/>
                  <w:gridSpan w:val="3"/>
                  <w:shd w:val="clear" w:color="auto" w:fill="auto"/>
                </w:tcPr>
                <w:p w14:paraId="47851C5B" w14:textId="77777777" w:rsidR="00096EBA" w:rsidRPr="00085FBA" w:rsidRDefault="00096EBA" w:rsidP="0036552E">
                  <w:pPr>
                    <w:jc w:val="center"/>
                    <w:rPr>
                      <w:rFonts w:ascii="Arial" w:hAnsi="Arial" w:cs="Arial"/>
                    </w:rPr>
                  </w:pPr>
                </w:p>
              </w:tc>
            </w:tr>
            <w:tr w:rsidR="00096EBA" w:rsidRPr="00085FBA" w14:paraId="7D90DE5D" w14:textId="77777777" w:rsidTr="0036552E">
              <w:tblPrEx>
                <w:shd w:val="clear" w:color="auto" w:fill="auto"/>
              </w:tblPrEx>
              <w:tc>
                <w:tcPr>
                  <w:tcW w:w="1946" w:type="dxa"/>
                  <w:shd w:val="clear" w:color="auto" w:fill="auto"/>
                </w:tcPr>
                <w:p w14:paraId="32CA1836" w14:textId="77777777" w:rsidR="00096EBA" w:rsidRPr="00085FBA" w:rsidRDefault="00096EBA" w:rsidP="0036552E">
                  <w:pPr>
                    <w:rPr>
                      <w:rFonts w:ascii="Arial" w:hAnsi="Arial" w:cs="Arial"/>
                    </w:rPr>
                  </w:pPr>
                  <w:r w:rsidRPr="00085FBA">
                    <w:rPr>
                      <w:rFonts w:ascii="Arial" w:hAnsi="Arial" w:cs="Arial"/>
                    </w:rPr>
                    <w:t>Tipo de procedimiento para el traslado de alimentos.</w:t>
                  </w:r>
                </w:p>
              </w:tc>
              <w:tc>
                <w:tcPr>
                  <w:tcW w:w="1909" w:type="dxa"/>
                  <w:shd w:val="clear" w:color="auto" w:fill="auto"/>
                </w:tcPr>
                <w:p w14:paraId="0E0FA15E" w14:textId="77777777" w:rsidR="00096EBA" w:rsidRPr="00085FBA" w:rsidRDefault="00096EBA" w:rsidP="0036552E">
                  <w:pPr>
                    <w:jc w:val="center"/>
                    <w:rPr>
                      <w:rFonts w:ascii="Arial" w:hAnsi="Arial" w:cs="Arial"/>
                      <w:b/>
                    </w:rPr>
                  </w:pPr>
                  <w:r w:rsidRPr="00085FBA">
                    <w:rPr>
                      <w:rFonts w:ascii="Arial" w:hAnsi="Arial" w:cs="Arial"/>
                      <w:b/>
                    </w:rPr>
                    <w:t>1</w:t>
                  </w:r>
                </w:p>
              </w:tc>
              <w:tc>
                <w:tcPr>
                  <w:tcW w:w="610" w:type="dxa"/>
                  <w:shd w:val="clear" w:color="auto" w:fill="auto"/>
                </w:tcPr>
                <w:p w14:paraId="08AE4D26" w14:textId="77777777" w:rsidR="00096EBA" w:rsidRPr="00085FBA" w:rsidRDefault="00096EBA" w:rsidP="0036552E">
                  <w:pPr>
                    <w:jc w:val="center"/>
                    <w:rPr>
                      <w:rFonts w:ascii="Arial" w:hAnsi="Arial" w:cs="Arial"/>
                      <w:b/>
                    </w:rPr>
                  </w:pPr>
                  <w:r w:rsidRPr="00085FBA">
                    <w:rPr>
                      <w:rFonts w:ascii="Arial" w:hAnsi="Arial" w:cs="Arial"/>
                      <w:b/>
                    </w:rPr>
                    <w:t xml:space="preserve"> </w:t>
                  </w:r>
                </w:p>
              </w:tc>
              <w:tc>
                <w:tcPr>
                  <w:tcW w:w="657" w:type="dxa"/>
                  <w:shd w:val="clear" w:color="auto" w:fill="auto"/>
                </w:tcPr>
                <w:p w14:paraId="21D24E8C" w14:textId="77777777" w:rsidR="00096EBA" w:rsidRPr="00085FBA" w:rsidRDefault="00096EBA" w:rsidP="0036552E">
                  <w:pPr>
                    <w:jc w:val="center"/>
                    <w:rPr>
                      <w:rFonts w:ascii="Arial" w:hAnsi="Arial" w:cs="Arial"/>
                      <w:b/>
                    </w:rPr>
                  </w:pPr>
                </w:p>
              </w:tc>
              <w:tc>
                <w:tcPr>
                  <w:tcW w:w="3390" w:type="dxa"/>
                  <w:gridSpan w:val="3"/>
                  <w:shd w:val="clear" w:color="auto" w:fill="auto"/>
                </w:tcPr>
                <w:p w14:paraId="1C1C1CFD" w14:textId="77777777" w:rsidR="00096EBA" w:rsidRPr="00085FBA" w:rsidRDefault="00096EBA" w:rsidP="0036552E">
                  <w:pPr>
                    <w:jc w:val="center"/>
                    <w:rPr>
                      <w:rFonts w:ascii="Arial" w:hAnsi="Arial" w:cs="Arial"/>
                    </w:rPr>
                  </w:pPr>
                </w:p>
              </w:tc>
            </w:tr>
            <w:tr w:rsidR="00096EBA" w:rsidRPr="00085FBA" w14:paraId="1E119424" w14:textId="77777777" w:rsidTr="0036552E">
              <w:tblPrEx>
                <w:shd w:val="clear" w:color="auto" w:fill="auto"/>
              </w:tblPrEx>
              <w:tc>
                <w:tcPr>
                  <w:tcW w:w="8512" w:type="dxa"/>
                  <w:gridSpan w:val="7"/>
                  <w:shd w:val="clear" w:color="auto" w:fill="D9D9D9"/>
                </w:tcPr>
                <w:p w14:paraId="39AF886D" w14:textId="77777777" w:rsidR="00096EBA" w:rsidRPr="00085FBA" w:rsidRDefault="00096EBA" w:rsidP="0036552E">
                  <w:pPr>
                    <w:rPr>
                      <w:rFonts w:ascii="Arial" w:hAnsi="Arial" w:cs="Arial"/>
                      <w:b/>
                      <w:color w:val="FFFFFF"/>
                    </w:rPr>
                  </w:pPr>
                  <w:r w:rsidRPr="00085FBA">
                    <w:rPr>
                      <w:rFonts w:ascii="Arial" w:hAnsi="Arial" w:cs="Arial"/>
                      <w:b/>
                    </w:rPr>
                    <w:t>TRANSPORTE</w:t>
                  </w:r>
                </w:p>
              </w:tc>
            </w:tr>
            <w:tr w:rsidR="00096EBA" w:rsidRPr="00085FBA" w14:paraId="26E7F0A0" w14:textId="77777777" w:rsidTr="0036552E">
              <w:tblPrEx>
                <w:shd w:val="clear" w:color="auto" w:fill="auto"/>
              </w:tblPrEx>
              <w:tc>
                <w:tcPr>
                  <w:tcW w:w="8512" w:type="dxa"/>
                  <w:gridSpan w:val="7"/>
                  <w:shd w:val="clear" w:color="auto" w:fill="auto"/>
                </w:tcPr>
                <w:p w14:paraId="236CFB0D" w14:textId="77777777" w:rsidR="00096EBA" w:rsidRPr="00085FBA" w:rsidRDefault="00096EBA" w:rsidP="0036552E">
                  <w:pPr>
                    <w:rPr>
                      <w:rFonts w:ascii="Arial" w:hAnsi="Arial" w:cs="Arial"/>
                    </w:rPr>
                  </w:pPr>
                  <w:r w:rsidRPr="00085FBA">
                    <w:rPr>
                      <w:rFonts w:ascii="Arial" w:hAnsi="Arial" w:cs="Arial"/>
                    </w:rPr>
                    <w:t>TRANSPORTE Especializado para alimentos preparados.se requiere vehículos con características de conformidad a lo siguiente:</w:t>
                  </w:r>
                </w:p>
              </w:tc>
            </w:tr>
            <w:tr w:rsidR="00096EBA" w:rsidRPr="00085FBA" w14:paraId="2AA8A173" w14:textId="77777777" w:rsidTr="0036552E">
              <w:tblPrEx>
                <w:shd w:val="clear" w:color="auto" w:fill="auto"/>
              </w:tblPrEx>
              <w:tc>
                <w:tcPr>
                  <w:tcW w:w="1946" w:type="dxa"/>
                  <w:shd w:val="clear" w:color="auto" w:fill="auto"/>
                </w:tcPr>
                <w:p w14:paraId="2B06E7DE" w14:textId="77777777" w:rsidR="00096EBA" w:rsidRPr="00085FBA" w:rsidRDefault="00096EBA" w:rsidP="0036552E">
                  <w:pPr>
                    <w:jc w:val="both"/>
                    <w:rPr>
                      <w:rFonts w:ascii="Arial" w:hAnsi="Arial" w:cs="Arial"/>
                    </w:rPr>
                  </w:pPr>
                  <w:r w:rsidRPr="00085FBA">
                    <w:rPr>
                      <w:rFonts w:ascii="Arial" w:hAnsi="Arial" w:cs="Arial"/>
                    </w:rPr>
                    <w:t>Para el traslado de los alimentos al “comedor principal” y “comedor anexo”. Vehículo con caja refrigerada, de preferencia para una capacidad de carga de 1 a 5 toneladas.</w:t>
                  </w:r>
                </w:p>
                <w:p w14:paraId="42F9FCE6" w14:textId="77777777" w:rsidR="00096EBA" w:rsidRPr="00085FBA" w:rsidRDefault="00096EBA" w:rsidP="0036552E">
                  <w:pPr>
                    <w:jc w:val="both"/>
                    <w:rPr>
                      <w:rFonts w:ascii="Arial" w:hAnsi="Arial" w:cs="Arial"/>
                    </w:rPr>
                  </w:pPr>
                  <w:r w:rsidRPr="00085FBA">
                    <w:rPr>
                      <w:rFonts w:ascii="Arial" w:hAnsi="Arial" w:cs="Arial"/>
                    </w:rPr>
                    <w:t xml:space="preserve">Totalmente cerrada, que cuente con caja de refrigeración o congelación; o en su caso, dos cajas, </w:t>
                  </w:r>
                  <w:r w:rsidRPr="00085FBA">
                    <w:rPr>
                      <w:rFonts w:ascii="Arial" w:hAnsi="Arial" w:cs="Arial"/>
                    </w:rPr>
                    <w:lastRenderedPageBreak/>
                    <w:t>una seca para alimentos calientes y otra de refrigeración</w:t>
                  </w:r>
                </w:p>
              </w:tc>
              <w:tc>
                <w:tcPr>
                  <w:tcW w:w="1909" w:type="dxa"/>
                  <w:shd w:val="clear" w:color="auto" w:fill="auto"/>
                </w:tcPr>
                <w:p w14:paraId="0B67E7D0" w14:textId="77777777" w:rsidR="00096EBA" w:rsidRPr="00085FBA" w:rsidRDefault="00096EBA" w:rsidP="0036552E">
                  <w:pPr>
                    <w:jc w:val="center"/>
                    <w:rPr>
                      <w:rFonts w:ascii="Arial" w:hAnsi="Arial" w:cs="Arial"/>
                    </w:rPr>
                  </w:pPr>
                  <w:r w:rsidRPr="00085FBA">
                    <w:rPr>
                      <w:rFonts w:ascii="Arial" w:hAnsi="Arial" w:cs="Arial"/>
                    </w:rPr>
                    <w:lastRenderedPageBreak/>
                    <w:t>4</w:t>
                  </w:r>
                </w:p>
              </w:tc>
              <w:tc>
                <w:tcPr>
                  <w:tcW w:w="610" w:type="dxa"/>
                  <w:shd w:val="clear" w:color="auto" w:fill="auto"/>
                </w:tcPr>
                <w:p w14:paraId="2C34CB63" w14:textId="77777777" w:rsidR="00096EBA" w:rsidRPr="00085FBA" w:rsidRDefault="00096EBA" w:rsidP="0036552E">
                  <w:pPr>
                    <w:jc w:val="center"/>
                    <w:rPr>
                      <w:rFonts w:ascii="Arial" w:hAnsi="Arial" w:cs="Arial"/>
                    </w:rPr>
                  </w:pPr>
                </w:p>
              </w:tc>
              <w:tc>
                <w:tcPr>
                  <w:tcW w:w="657" w:type="dxa"/>
                  <w:shd w:val="clear" w:color="auto" w:fill="auto"/>
                </w:tcPr>
                <w:p w14:paraId="006B70FB" w14:textId="77777777" w:rsidR="00096EBA" w:rsidRPr="00085FBA" w:rsidRDefault="00096EBA" w:rsidP="0036552E">
                  <w:pPr>
                    <w:jc w:val="center"/>
                    <w:rPr>
                      <w:rFonts w:ascii="Arial" w:hAnsi="Arial" w:cs="Arial"/>
                    </w:rPr>
                  </w:pPr>
                </w:p>
              </w:tc>
              <w:tc>
                <w:tcPr>
                  <w:tcW w:w="3390" w:type="dxa"/>
                  <w:gridSpan w:val="3"/>
                  <w:shd w:val="clear" w:color="auto" w:fill="auto"/>
                </w:tcPr>
                <w:p w14:paraId="34DA02C2" w14:textId="77777777" w:rsidR="00096EBA" w:rsidRPr="00085FBA" w:rsidRDefault="00096EBA" w:rsidP="0036552E">
                  <w:pPr>
                    <w:jc w:val="center"/>
                    <w:rPr>
                      <w:rFonts w:ascii="Arial" w:hAnsi="Arial" w:cs="Arial"/>
                    </w:rPr>
                  </w:pPr>
                </w:p>
              </w:tc>
            </w:tr>
            <w:tr w:rsidR="00096EBA" w:rsidRPr="00085FBA" w14:paraId="045048BB" w14:textId="77777777" w:rsidTr="0036552E">
              <w:tblPrEx>
                <w:shd w:val="clear" w:color="auto" w:fill="auto"/>
              </w:tblPrEx>
              <w:tc>
                <w:tcPr>
                  <w:tcW w:w="8512" w:type="dxa"/>
                  <w:gridSpan w:val="7"/>
                  <w:shd w:val="clear" w:color="auto" w:fill="auto"/>
                </w:tcPr>
                <w:p w14:paraId="22467702" w14:textId="77777777" w:rsidR="00096EBA" w:rsidRPr="00085FBA" w:rsidRDefault="00096EBA" w:rsidP="0036552E">
                  <w:pPr>
                    <w:jc w:val="both"/>
                    <w:rPr>
                      <w:rFonts w:ascii="Arial" w:hAnsi="Arial" w:cs="Arial"/>
                      <w:lang w:eastAsia="es-MX"/>
                    </w:rPr>
                  </w:pPr>
                  <w:r w:rsidRPr="00085FBA">
                    <w:rPr>
                      <w:rFonts w:ascii="Arial" w:hAnsi="Arial" w:cs="Arial"/>
                      <w:color w:val="000000"/>
                      <w:lang w:eastAsia="es-MX"/>
                    </w:rPr>
                    <w:lastRenderedPageBreak/>
                    <w:t>Deben de contar con el logotipo de la empresa</w:t>
                  </w:r>
                </w:p>
              </w:tc>
            </w:tr>
            <w:tr w:rsidR="00096EBA" w:rsidRPr="00085FBA" w14:paraId="64FA15F7" w14:textId="77777777" w:rsidTr="0036552E">
              <w:tblPrEx>
                <w:shd w:val="clear" w:color="auto" w:fill="auto"/>
              </w:tblPrEx>
              <w:tc>
                <w:tcPr>
                  <w:tcW w:w="8512" w:type="dxa"/>
                  <w:gridSpan w:val="7"/>
                  <w:shd w:val="clear" w:color="auto" w:fill="D9D9D9"/>
                </w:tcPr>
                <w:p w14:paraId="1702E439" w14:textId="77777777" w:rsidR="00096EBA" w:rsidRPr="00085FBA" w:rsidRDefault="00096EBA" w:rsidP="0036552E">
                  <w:pPr>
                    <w:rPr>
                      <w:rFonts w:ascii="Arial" w:hAnsi="Arial" w:cs="Arial"/>
                      <w:b/>
                      <w:color w:val="FFFFFF"/>
                    </w:rPr>
                  </w:pPr>
                  <w:r w:rsidRPr="00085FBA">
                    <w:rPr>
                      <w:rFonts w:ascii="Arial" w:hAnsi="Arial" w:cs="Arial"/>
                      <w:b/>
                    </w:rPr>
                    <w:t>OTROS</w:t>
                  </w:r>
                </w:p>
              </w:tc>
            </w:tr>
            <w:tr w:rsidR="00096EBA" w:rsidRPr="00085FBA" w14:paraId="569EBC5C" w14:textId="77777777" w:rsidTr="0036552E">
              <w:tblPrEx>
                <w:shd w:val="clear" w:color="auto" w:fill="auto"/>
              </w:tblPrEx>
              <w:tc>
                <w:tcPr>
                  <w:tcW w:w="1946" w:type="dxa"/>
                  <w:shd w:val="clear" w:color="auto" w:fill="auto"/>
                </w:tcPr>
                <w:p w14:paraId="69299037" w14:textId="77777777" w:rsidR="00096EBA" w:rsidRPr="00085FBA" w:rsidRDefault="00096EBA" w:rsidP="0036552E">
                  <w:pPr>
                    <w:jc w:val="both"/>
                    <w:rPr>
                      <w:rFonts w:ascii="Arial" w:hAnsi="Arial" w:cs="Arial"/>
                    </w:rPr>
                  </w:pPr>
                  <w:r w:rsidRPr="00085FBA">
                    <w:rPr>
                      <w:rFonts w:ascii="Arial" w:hAnsi="Arial" w:cs="Arial"/>
                      <w:color w:val="000000"/>
                      <w:lang w:eastAsia="es-MX"/>
                    </w:rPr>
                    <w:t>Equipo especializado para empaque de alimentos, fríos o calientes, secos o caldosos</w:t>
                  </w:r>
                </w:p>
              </w:tc>
              <w:tc>
                <w:tcPr>
                  <w:tcW w:w="1909" w:type="dxa"/>
                  <w:shd w:val="clear" w:color="auto" w:fill="auto"/>
                </w:tcPr>
                <w:p w14:paraId="7A8E6A4A" w14:textId="77777777" w:rsidR="00096EBA" w:rsidRPr="00085FBA" w:rsidRDefault="00096EBA" w:rsidP="0036552E">
                  <w:pPr>
                    <w:jc w:val="center"/>
                    <w:rPr>
                      <w:rFonts w:ascii="Arial" w:hAnsi="Arial" w:cs="Arial"/>
                      <w:b/>
                    </w:rPr>
                  </w:pPr>
                  <w:r w:rsidRPr="00085FBA">
                    <w:rPr>
                      <w:rFonts w:ascii="Arial" w:hAnsi="Arial" w:cs="Arial"/>
                      <w:b/>
                    </w:rPr>
                    <w:t>1</w:t>
                  </w:r>
                </w:p>
              </w:tc>
              <w:tc>
                <w:tcPr>
                  <w:tcW w:w="610" w:type="dxa"/>
                  <w:shd w:val="clear" w:color="auto" w:fill="auto"/>
                </w:tcPr>
                <w:p w14:paraId="449090B1" w14:textId="77777777" w:rsidR="00096EBA" w:rsidRPr="00085FBA" w:rsidRDefault="00096EBA" w:rsidP="0036552E">
                  <w:pPr>
                    <w:jc w:val="center"/>
                    <w:rPr>
                      <w:rFonts w:ascii="Arial" w:hAnsi="Arial" w:cs="Arial"/>
                      <w:b/>
                    </w:rPr>
                  </w:pPr>
                </w:p>
              </w:tc>
              <w:tc>
                <w:tcPr>
                  <w:tcW w:w="657" w:type="dxa"/>
                  <w:shd w:val="clear" w:color="auto" w:fill="auto"/>
                </w:tcPr>
                <w:p w14:paraId="790BC138" w14:textId="77777777" w:rsidR="00096EBA" w:rsidRPr="00085FBA" w:rsidRDefault="00096EBA" w:rsidP="0036552E">
                  <w:pPr>
                    <w:jc w:val="center"/>
                    <w:rPr>
                      <w:rFonts w:ascii="Arial" w:hAnsi="Arial" w:cs="Arial"/>
                      <w:b/>
                    </w:rPr>
                  </w:pPr>
                </w:p>
              </w:tc>
              <w:tc>
                <w:tcPr>
                  <w:tcW w:w="3390" w:type="dxa"/>
                  <w:gridSpan w:val="3"/>
                  <w:shd w:val="clear" w:color="auto" w:fill="auto"/>
                </w:tcPr>
                <w:p w14:paraId="53008943" w14:textId="77777777" w:rsidR="00096EBA" w:rsidRPr="00085FBA" w:rsidRDefault="00096EBA" w:rsidP="0036552E">
                  <w:pPr>
                    <w:jc w:val="center"/>
                    <w:rPr>
                      <w:rFonts w:ascii="Arial" w:hAnsi="Arial" w:cs="Arial"/>
                    </w:rPr>
                  </w:pPr>
                </w:p>
              </w:tc>
            </w:tr>
            <w:tr w:rsidR="00096EBA" w:rsidRPr="00085FBA" w14:paraId="2C6D1548" w14:textId="77777777" w:rsidTr="0036552E">
              <w:tblPrEx>
                <w:shd w:val="clear" w:color="auto" w:fill="auto"/>
              </w:tblPrEx>
              <w:tc>
                <w:tcPr>
                  <w:tcW w:w="1946" w:type="dxa"/>
                  <w:shd w:val="clear" w:color="auto" w:fill="auto"/>
                </w:tcPr>
                <w:p w14:paraId="22ACFA47" w14:textId="77777777" w:rsidR="00096EBA" w:rsidRPr="00085FBA" w:rsidRDefault="00096EBA" w:rsidP="0036552E">
                  <w:pPr>
                    <w:jc w:val="both"/>
                    <w:rPr>
                      <w:rFonts w:ascii="Arial" w:hAnsi="Arial" w:cs="Arial"/>
                    </w:rPr>
                  </w:pPr>
                  <w:r w:rsidRPr="00085FBA">
                    <w:rPr>
                      <w:rFonts w:ascii="Arial" w:hAnsi="Arial" w:cs="Arial"/>
                      <w:color w:val="000000"/>
                      <w:lang w:eastAsia="es-MX"/>
                    </w:rPr>
                    <w:t>Equipo especializado para abatimiento de temperatura en alimentos preparados</w:t>
                  </w:r>
                </w:p>
              </w:tc>
              <w:tc>
                <w:tcPr>
                  <w:tcW w:w="1909" w:type="dxa"/>
                  <w:shd w:val="clear" w:color="auto" w:fill="auto"/>
                </w:tcPr>
                <w:p w14:paraId="610A3C00" w14:textId="77777777" w:rsidR="00096EBA" w:rsidRPr="00085FBA" w:rsidRDefault="00096EBA" w:rsidP="0036552E">
                  <w:pPr>
                    <w:jc w:val="center"/>
                    <w:rPr>
                      <w:rFonts w:ascii="Arial" w:hAnsi="Arial" w:cs="Arial"/>
                      <w:b/>
                    </w:rPr>
                  </w:pPr>
                  <w:r w:rsidRPr="00085FBA">
                    <w:rPr>
                      <w:rFonts w:ascii="Arial" w:hAnsi="Arial" w:cs="Arial"/>
                      <w:b/>
                    </w:rPr>
                    <w:t>1</w:t>
                  </w:r>
                </w:p>
              </w:tc>
              <w:tc>
                <w:tcPr>
                  <w:tcW w:w="610" w:type="dxa"/>
                  <w:shd w:val="clear" w:color="auto" w:fill="auto"/>
                </w:tcPr>
                <w:p w14:paraId="60ACAD68" w14:textId="77777777" w:rsidR="00096EBA" w:rsidRPr="00085FBA" w:rsidRDefault="00096EBA" w:rsidP="0036552E">
                  <w:pPr>
                    <w:jc w:val="center"/>
                    <w:rPr>
                      <w:rFonts w:ascii="Arial" w:hAnsi="Arial" w:cs="Arial"/>
                      <w:b/>
                    </w:rPr>
                  </w:pPr>
                </w:p>
              </w:tc>
              <w:tc>
                <w:tcPr>
                  <w:tcW w:w="657" w:type="dxa"/>
                  <w:shd w:val="clear" w:color="auto" w:fill="auto"/>
                </w:tcPr>
                <w:p w14:paraId="5B854DB7" w14:textId="77777777" w:rsidR="00096EBA" w:rsidRPr="00085FBA" w:rsidRDefault="00096EBA" w:rsidP="0036552E">
                  <w:pPr>
                    <w:jc w:val="center"/>
                    <w:rPr>
                      <w:rFonts w:ascii="Arial" w:hAnsi="Arial" w:cs="Arial"/>
                      <w:b/>
                    </w:rPr>
                  </w:pPr>
                </w:p>
              </w:tc>
              <w:tc>
                <w:tcPr>
                  <w:tcW w:w="3390" w:type="dxa"/>
                  <w:gridSpan w:val="3"/>
                  <w:shd w:val="clear" w:color="auto" w:fill="auto"/>
                </w:tcPr>
                <w:p w14:paraId="240344A4" w14:textId="77777777" w:rsidR="00096EBA" w:rsidRPr="00085FBA" w:rsidRDefault="00096EBA" w:rsidP="0036552E">
                  <w:pPr>
                    <w:jc w:val="center"/>
                    <w:rPr>
                      <w:rFonts w:ascii="Arial" w:hAnsi="Arial" w:cs="Arial"/>
                    </w:rPr>
                  </w:pPr>
                </w:p>
              </w:tc>
            </w:tr>
            <w:tr w:rsidR="00096EBA" w:rsidRPr="00085FBA" w14:paraId="67F62DCA" w14:textId="77777777" w:rsidTr="0036552E">
              <w:tblPrEx>
                <w:shd w:val="clear" w:color="auto" w:fill="auto"/>
              </w:tblPrEx>
              <w:tc>
                <w:tcPr>
                  <w:tcW w:w="1946" w:type="dxa"/>
                  <w:shd w:val="clear" w:color="auto" w:fill="auto"/>
                </w:tcPr>
                <w:p w14:paraId="6FD62C7E" w14:textId="77777777" w:rsidR="00096EBA" w:rsidRPr="00085FBA" w:rsidRDefault="00096EBA" w:rsidP="0036552E">
                  <w:pPr>
                    <w:autoSpaceDN w:val="0"/>
                    <w:jc w:val="both"/>
                    <w:rPr>
                      <w:rFonts w:ascii="Arial" w:hAnsi="Arial" w:cs="Arial"/>
                      <w:color w:val="000000"/>
                      <w:lang w:eastAsia="es-MX"/>
                    </w:rPr>
                  </w:pPr>
                  <w:r w:rsidRPr="00085FBA">
                    <w:rPr>
                      <w:rFonts w:ascii="Arial" w:hAnsi="Arial" w:cs="Arial"/>
                      <w:color w:val="000000"/>
                      <w:lang w:eastAsia="es-MX"/>
                    </w:rPr>
                    <w:t>Equipo para traslado de alimentos:</w:t>
                  </w:r>
                </w:p>
                <w:p w14:paraId="0675C69A" w14:textId="77777777" w:rsidR="00096EBA" w:rsidRPr="00085FBA" w:rsidRDefault="00096EBA" w:rsidP="0036552E">
                  <w:pPr>
                    <w:jc w:val="both"/>
                    <w:rPr>
                      <w:rFonts w:ascii="Arial" w:hAnsi="Arial" w:cs="Arial"/>
                    </w:rPr>
                  </w:pPr>
                  <w:r w:rsidRPr="00085FBA">
                    <w:rPr>
                      <w:rFonts w:ascii="Arial" w:hAnsi="Arial" w:cs="Arial"/>
                      <w:color w:val="000000"/>
                      <w:lang w:eastAsia="es-MX"/>
                    </w:rPr>
                    <w:t>Carros transportadores para insertos</w:t>
                  </w:r>
                </w:p>
              </w:tc>
              <w:tc>
                <w:tcPr>
                  <w:tcW w:w="1909" w:type="dxa"/>
                  <w:shd w:val="clear" w:color="auto" w:fill="auto"/>
                </w:tcPr>
                <w:p w14:paraId="6F50B9EA" w14:textId="77777777" w:rsidR="00096EBA" w:rsidRPr="00085FBA" w:rsidRDefault="00096EBA" w:rsidP="0036552E">
                  <w:pPr>
                    <w:jc w:val="center"/>
                    <w:rPr>
                      <w:rFonts w:ascii="Arial" w:hAnsi="Arial" w:cs="Arial"/>
                      <w:b/>
                    </w:rPr>
                  </w:pPr>
                  <w:r w:rsidRPr="00085FBA">
                    <w:rPr>
                      <w:rFonts w:ascii="Arial" w:hAnsi="Arial" w:cs="Arial"/>
                      <w:b/>
                    </w:rPr>
                    <w:t>4</w:t>
                  </w:r>
                </w:p>
              </w:tc>
              <w:tc>
                <w:tcPr>
                  <w:tcW w:w="610" w:type="dxa"/>
                  <w:shd w:val="clear" w:color="auto" w:fill="auto"/>
                </w:tcPr>
                <w:p w14:paraId="06F93A27" w14:textId="77777777" w:rsidR="00096EBA" w:rsidRPr="00085FBA" w:rsidRDefault="00096EBA" w:rsidP="0036552E">
                  <w:pPr>
                    <w:jc w:val="center"/>
                    <w:rPr>
                      <w:rFonts w:ascii="Arial" w:hAnsi="Arial" w:cs="Arial"/>
                      <w:b/>
                    </w:rPr>
                  </w:pPr>
                </w:p>
              </w:tc>
              <w:tc>
                <w:tcPr>
                  <w:tcW w:w="657" w:type="dxa"/>
                  <w:shd w:val="clear" w:color="auto" w:fill="auto"/>
                </w:tcPr>
                <w:p w14:paraId="22388C43" w14:textId="77777777" w:rsidR="00096EBA" w:rsidRPr="00085FBA" w:rsidRDefault="00096EBA" w:rsidP="0036552E">
                  <w:pPr>
                    <w:jc w:val="center"/>
                    <w:rPr>
                      <w:rFonts w:ascii="Arial" w:hAnsi="Arial" w:cs="Arial"/>
                      <w:b/>
                    </w:rPr>
                  </w:pPr>
                </w:p>
              </w:tc>
              <w:tc>
                <w:tcPr>
                  <w:tcW w:w="3390" w:type="dxa"/>
                  <w:gridSpan w:val="3"/>
                  <w:shd w:val="clear" w:color="auto" w:fill="auto"/>
                </w:tcPr>
                <w:p w14:paraId="6E69B29D" w14:textId="77777777" w:rsidR="00096EBA" w:rsidRPr="00085FBA" w:rsidRDefault="00096EBA" w:rsidP="0036552E">
                  <w:pPr>
                    <w:jc w:val="center"/>
                    <w:rPr>
                      <w:rFonts w:ascii="Arial" w:hAnsi="Arial" w:cs="Arial"/>
                    </w:rPr>
                  </w:pPr>
                </w:p>
              </w:tc>
            </w:tr>
            <w:tr w:rsidR="00096EBA" w:rsidRPr="00085FBA" w14:paraId="3641E2BF" w14:textId="77777777" w:rsidTr="0036552E">
              <w:tblPrEx>
                <w:shd w:val="clear" w:color="auto" w:fill="auto"/>
              </w:tblPrEx>
              <w:tc>
                <w:tcPr>
                  <w:tcW w:w="1946" w:type="dxa"/>
                  <w:shd w:val="clear" w:color="auto" w:fill="auto"/>
                </w:tcPr>
                <w:p w14:paraId="6A4788DB" w14:textId="77777777" w:rsidR="00096EBA" w:rsidRPr="00085FBA" w:rsidRDefault="00096EBA" w:rsidP="0036552E">
                  <w:pPr>
                    <w:jc w:val="both"/>
                    <w:rPr>
                      <w:rFonts w:ascii="Arial" w:hAnsi="Arial" w:cs="Arial"/>
                    </w:rPr>
                  </w:pPr>
                  <w:r w:rsidRPr="00085FBA">
                    <w:rPr>
                      <w:rFonts w:ascii="Arial" w:hAnsi="Arial" w:cs="Arial"/>
                      <w:color w:val="000000"/>
                      <w:lang w:eastAsia="es-MX"/>
                    </w:rPr>
                    <w:t>Cambros contenedores de acero inoxidable para alimentos (</w:t>
                  </w:r>
                  <w:r w:rsidRPr="00085FBA">
                    <w:rPr>
                      <w:rFonts w:ascii="Arial" w:hAnsi="Arial" w:cs="Arial"/>
                      <w:b/>
                      <w:color w:val="000000"/>
                      <w:lang w:eastAsia="es-MX"/>
                    </w:rPr>
                    <w:t>para el “PROVEEDOR” adjudicado)</w:t>
                  </w:r>
                </w:p>
              </w:tc>
              <w:tc>
                <w:tcPr>
                  <w:tcW w:w="1909" w:type="dxa"/>
                  <w:shd w:val="clear" w:color="auto" w:fill="auto"/>
                </w:tcPr>
                <w:p w14:paraId="555A17AB" w14:textId="77777777" w:rsidR="00096EBA" w:rsidRPr="00085FBA" w:rsidRDefault="00096EBA" w:rsidP="0036552E">
                  <w:pPr>
                    <w:jc w:val="center"/>
                    <w:rPr>
                      <w:rFonts w:ascii="Arial" w:hAnsi="Arial" w:cs="Arial"/>
                      <w:b/>
                    </w:rPr>
                  </w:pPr>
                  <w:r w:rsidRPr="00085FBA">
                    <w:rPr>
                      <w:rFonts w:ascii="Arial" w:hAnsi="Arial" w:cs="Arial"/>
                      <w:b/>
                    </w:rPr>
                    <w:t>10</w:t>
                  </w:r>
                </w:p>
              </w:tc>
              <w:tc>
                <w:tcPr>
                  <w:tcW w:w="610" w:type="dxa"/>
                  <w:shd w:val="clear" w:color="auto" w:fill="auto"/>
                </w:tcPr>
                <w:p w14:paraId="7C4ADA5A" w14:textId="77777777" w:rsidR="00096EBA" w:rsidRPr="00085FBA" w:rsidRDefault="00096EBA" w:rsidP="0036552E">
                  <w:pPr>
                    <w:jc w:val="center"/>
                    <w:rPr>
                      <w:rFonts w:ascii="Arial" w:hAnsi="Arial" w:cs="Arial"/>
                      <w:b/>
                    </w:rPr>
                  </w:pPr>
                </w:p>
              </w:tc>
              <w:tc>
                <w:tcPr>
                  <w:tcW w:w="657" w:type="dxa"/>
                  <w:shd w:val="clear" w:color="auto" w:fill="auto"/>
                </w:tcPr>
                <w:p w14:paraId="5EA7A9BA" w14:textId="77777777" w:rsidR="00096EBA" w:rsidRPr="00085FBA" w:rsidRDefault="00096EBA" w:rsidP="0036552E">
                  <w:pPr>
                    <w:jc w:val="center"/>
                    <w:rPr>
                      <w:rFonts w:ascii="Arial" w:hAnsi="Arial" w:cs="Arial"/>
                      <w:b/>
                    </w:rPr>
                  </w:pPr>
                </w:p>
              </w:tc>
              <w:tc>
                <w:tcPr>
                  <w:tcW w:w="3390" w:type="dxa"/>
                  <w:gridSpan w:val="3"/>
                  <w:shd w:val="clear" w:color="auto" w:fill="auto"/>
                </w:tcPr>
                <w:p w14:paraId="6127284C" w14:textId="77777777" w:rsidR="00096EBA" w:rsidRPr="00085FBA" w:rsidRDefault="00096EBA" w:rsidP="0036552E">
                  <w:pPr>
                    <w:jc w:val="center"/>
                    <w:rPr>
                      <w:rFonts w:ascii="Arial" w:hAnsi="Arial" w:cs="Arial"/>
                    </w:rPr>
                  </w:pPr>
                </w:p>
              </w:tc>
            </w:tr>
            <w:tr w:rsidR="00096EBA" w:rsidRPr="00085FBA" w14:paraId="0C6686A2" w14:textId="77777777" w:rsidTr="0036552E">
              <w:tblPrEx>
                <w:shd w:val="clear" w:color="auto" w:fill="auto"/>
              </w:tblPrEx>
              <w:tc>
                <w:tcPr>
                  <w:tcW w:w="1946" w:type="dxa"/>
                  <w:shd w:val="clear" w:color="auto" w:fill="auto"/>
                </w:tcPr>
                <w:p w14:paraId="18A48BE3" w14:textId="77777777" w:rsidR="00096EBA" w:rsidRPr="00085FBA" w:rsidRDefault="00096EBA" w:rsidP="0036552E">
                  <w:pPr>
                    <w:jc w:val="both"/>
                    <w:rPr>
                      <w:rFonts w:ascii="Arial" w:hAnsi="Arial" w:cs="Arial"/>
                    </w:rPr>
                  </w:pPr>
                  <w:r w:rsidRPr="00085FBA">
                    <w:rPr>
                      <w:rFonts w:ascii="Arial" w:hAnsi="Arial" w:cs="Arial"/>
                      <w:color w:val="000000"/>
                      <w:lang w:eastAsia="es-MX"/>
                    </w:rPr>
                    <w:t xml:space="preserve">Cambros contenedores de policarbonato </w:t>
                  </w:r>
                  <w:r w:rsidRPr="00085FBA">
                    <w:rPr>
                      <w:rFonts w:ascii="Arial" w:hAnsi="Arial" w:cs="Arial"/>
                      <w:b/>
                      <w:color w:val="000000"/>
                      <w:lang w:eastAsia="es-MX"/>
                    </w:rPr>
                    <w:t>(para el “PROVEEDOR” adjudicado)</w:t>
                  </w:r>
                </w:p>
              </w:tc>
              <w:tc>
                <w:tcPr>
                  <w:tcW w:w="1909" w:type="dxa"/>
                  <w:shd w:val="clear" w:color="auto" w:fill="auto"/>
                </w:tcPr>
                <w:p w14:paraId="7B97366A" w14:textId="77777777" w:rsidR="00096EBA" w:rsidRPr="00085FBA" w:rsidRDefault="00096EBA" w:rsidP="0036552E">
                  <w:pPr>
                    <w:jc w:val="center"/>
                    <w:rPr>
                      <w:rFonts w:ascii="Arial" w:hAnsi="Arial" w:cs="Arial"/>
                      <w:b/>
                    </w:rPr>
                  </w:pPr>
                  <w:r w:rsidRPr="00085FBA">
                    <w:rPr>
                      <w:rFonts w:ascii="Arial" w:hAnsi="Arial" w:cs="Arial"/>
                      <w:b/>
                    </w:rPr>
                    <w:t>10</w:t>
                  </w:r>
                </w:p>
              </w:tc>
              <w:tc>
                <w:tcPr>
                  <w:tcW w:w="610" w:type="dxa"/>
                  <w:shd w:val="clear" w:color="auto" w:fill="auto"/>
                </w:tcPr>
                <w:p w14:paraId="730F6E20" w14:textId="77777777" w:rsidR="00096EBA" w:rsidRPr="00085FBA" w:rsidRDefault="00096EBA" w:rsidP="0036552E">
                  <w:pPr>
                    <w:jc w:val="center"/>
                    <w:rPr>
                      <w:rFonts w:ascii="Arial" w:hAnsi="Arial" w:cs="Arial"/>
                      <w:b/>
                    </w:rPr>
                  </w:pPr>
                </w:p>
              </w:tc>
              <w:tc>
                <w:tcPr>
                  <w:tcW w:w="657" w:type="dxa"/>
                  <w:shd w:val="clear" w:color="auto" w:fill="auto"/>
                </w:tcPr>
                <w:p w14:paraId="3200B7F0" w14:textId="77777777" w:rsidR="00096EBA" w:rsidRPr="00085FBA" w:rsidRDefault="00096EBA" w:rsidP="0036552E">
                  <w:pPr>
                    <w:jc w:val="center"/>
                    <w:rPr>
                      <w:rFonts w:ascii="Arial" w:hAnsi="Arial" w:cs="Arial"/>
                      <w:b/>
                    </w:rPr>
                  </w:pPr>
                </w:p>
              </w:tc>
              <w:tc>
                <w:tcPr>
                  <w:tcW w:w="3390" w:type="dxa"/>
                  <w:gridSpan w:val="3"/>
                  <w:shd w:val="clear" w:color="auto" w:fill="auto"/>
                </w:tcPr>
                <w:p w14:paraId="609D44D5" w14:textId="77777777" w:rsidR="00096EBA" w:rsidRPr="00085FBA" w:rsidRDefault="00096EBA" w:rsidP="0036552E">
                  <w:pPr>
                    <w:jc w:val="center"/>
                    <w:rPr>
                      <w:rFonts w:ascii="Arial" w:hAnsi="Arial" w:cs="Arial"/>
                    </w:rPr>
                  </w:pPr>
                </w:p>
              </w:tc>
            </w:tr>
            <w:tr w:rsidR="00096EBA" w:rsidRPr="00085FBA" w14:paraId="5DCC1C45" w14:textId="77777777" w:rsidTr="0036552E">
              <w:tblPrEx>
                <w:shd w:val="clear" w:color="auto" w:fill="auto"/>
              </w:tblPrEx>
              <w:tc>
                <w:tcPr>
                  <w:tcW w:w="8512" w:type="dxa"/>
                  <w:gridSpan w:val="7"/>
                  <w:shd w:val="clear" w:color="auto" w:fill="D9D9D9"/>
                </w:tcPr>
                <w:p w14:paraId="5447B3DE" w14:textId="77777777" w:rsidR="00096EBA" w:rsidRPr="00085FBA" w:rsidRDefault="00096EBA" w:rsidP="0036552E">
                  <w:pPr>
                    <w:jc w:val="center"/>
                    <w:rPr>
                      <w:rFonts w:ascii="Arial" w:hAnsi="Arial" w:cs="Arial"/>
                      <w:b/>
                      <w:color w:val="FFFFFF"/>
                    </w:rPr>
                  </w:pPr>
                  <w:r w:rsidRPr="00085FBA">
                    <w:rPr>
                      <w:rFonts w:ascii="Arial" w:hAnsi="Arial" w:cs="Arial"/>
                      <w:b/>
                    </w:rPr>
                    <w:t>POR PARTE DE LA EMPRESA “LICITANTE”</w:t>
                  </w:r>
                </w:p>
              </w:tc>
            </w:tr>
            <w:tr w:rsidR="00096EBA" w:rsidRPr="00085FBA" w14:paraId="4DF27A1A" w14:textId="77777777" w:rsidTr="0036552E">
              <w:tblPrEx>
                <w:shd w:val="clear" w:color="auto" w:fill="auto"/>
              </w:tblPrEx>
              <w:trPr>
                <w:gridAfter w:val="1"/>
                <w:wAfter w:w="19" w:type="dxa"/>
                <w:trHeight w:val="483"/>
              </w:trPr>
              <w:tc>
                <w:tcPr>
                  <w:tcW w:w="5534" w:type="dxa"/>
                  <w:gridSpan w:val="5"/>
                  <w:shd w:val="clear" w:color="auto" w:fill="auto"/>
                </w:tcPr>
                <w:p w14:paraId="7A656DFC" w14:textId="77777777" w:rsidR="00096EBA" w:rsidRPr="00085FBA" w:rsidRDefault="00096EBA" w:rsidP="0036552E">
                  <w:pPr>
                    <w:rPr>
                      <w:rFonts w:ascii="Arial" w:hAnsi="Arial" w:cs="Arial"/>
                      <w:b/>
                    </w:rPr>
                  </w:pPr>
                  <w:r w:rsidRPr="00085FBA">
                    <w:rPr>
                      <w:rFonts w:ascii="Arial" w:hAnsi="Arial" w:cs="Arial"/>
                      <w:b/>
                    </w:rPr>
                    <w:t>FECHA</w:t>
                  </w:r>
                </w:p>
                <w:p w14:paraId="20396478" w14:textId="77777777" w:rsidR="00096EBA" w:rsidRPr="00085FBA" w:rsidRDefault="00096EBA" w:rsidP="0036552E">
                  <w:pPr>
                    <w:rPr>
                      <w:rFonts w:ascii="Arial" w:hAnsi="Arial" w:cs="Arial"/>
                      <w:b/>
                    </w:rPr>
                  </w:pPr>
                </w:p>
              </w:tc>
              <w:tc>
                <w:tcPr>
                  <w:tcW w:w="2959" w:type="dxa"/>
                  <w:shd w:val="clear" w:color="auto" w:fill="auto"/>
                </w:tcPr>
                <w:p w14:paraId="54D01640" w14:textId="77777777" w:rsidR="00096EBA" w:rsidRPr="00085FBA" w:rsidRDefault="00096EBA" w:rsidP="0036552E">
                  <w:pPr>
                    <w:rPr>
                      <w:rFonts w:ascii="Arial" w:hAnsi="Arial" w:cs="Arial"/>
                      <w:b/>
                    </w:rPr>
                  </w:pPr>
                  <w:r w:rsidRPr="00085FBA">
                    <w:rPr>
                      <w:rFonts w:ascii="Arial" w:hAnsi="Arial" w:cs="Arial"/>
                      <w:b/>
                    </w:rPr>
                    <w:t>TELEFONO</w:t>
                  </w:r>
                </w:p>
              </w:tc>
            </w:tr>
            <w:tr w:rsidR="00096EBA" w:rsidRPr="00085FBA" w14:paraId="4B7A6CDB" w14:textId="77777777" w:rsidTr="00096EBA">
              <w:tblPrEx>
                <w:shd w:val="clear" w:color="auto" w:fill="auto"/>
              </w:tblPrEx>
              <w:trPr>
                <w:gridAfter w:val="1"/>
                <w:wAfter w:w="19" w:type="dxa"/>
                <w:trHeight w:val="334"/>
              </w:trPr>
              <w:tc>
                <w:tcPr>
                  <w:tcW w:w="8493" w:type="dxa"/>
                  <w:gridSpan w:val="6"/>
                  <w:shd w:val="clear" w:color="auto" w:fill="auto"/>
                </w:tcPr>
                <w:p w14:paraId="6A432404" w14:textId="77777777" w:rsidR="00096EBA" w:rsidRPr="00085FBA" w:rsidRDefault="00096EBA" w:rsidP="0036552E">
                  <w:pPr>
                    <w:rPr>
                      <w:rFonts w:ascii="Arial" w:hAnsi="Arial" w:cs="Arial"/>
                      <w:b/>
                    </w:rPr>
                  </w:pPr>
                  <w:r w:rsidRPr="00085FBA">
                    <w:rPr>
                      <w:rFonts w:ascii="Arial" w:hAnsi="Arial" w:cs="Arial"/>
                      <w:b/>
                    </w:rPr>
                    <w:t>EMPRESA VISITADA:</w:t>
                  </w:r>
                </w:p>
                <w:p w14:paraId="2CC98EDD" w14:textId="77777777" w:rsidR="00096EBA" w:rsidRPr="00085FBA" w:rsidRDefault="00096EBA" w:rsidP="0036552E">
                  <w:pPr>
                    <w:rPr>
                      <w:rFonts w:ascii="Arial" w:hAnsi="Arial" w:cs="Arial"/>
                      <w:b/>
                    </w:rPr>
                  </w:pPr>
                </w:p>
              </w:tc>
            </w:tr>
            <w:tr w:rsidR="00096EBA" w:rsidRPr="00085FBA" w14:paraId="639BAEFD" w14:textId="77777777" w:rsidTr="0036552E">
              <w:tblPrEx>
                <w:shd w:val="clear" w:color="auto" w:fill="auto"/>
              </w:tblPrEx>
              <w:trPr>
                <w:gridAfter w:val="1"/>
                <w:wAfter w:w="19" w:type="dxa"/>
              </w:trPr>
              <w:tc>
                <w:tcPr>
                  <w:tcW w:w="8493" w:type="dxa"/>
                  <w:gridSpan w:val="6"/>
                  <w:shd w:val="clear" w:color="auto" w:fill="auto"/>
                </w:tcPr>
                <w:p w14:paraId="7A9FE832" w14:textId="12C5CCBE" w:rsidR="00096EBA" w:rsidRPr="00085FBA" w:rsidRDefault="00096EBA" w:rsidP="0036552E">
                  <w:pPr>
                    <w:rPr>
                      <w:rFonts w:ascii="Arial" w:hAnsi="Arial" w:cs="Arial"/>
                      <w:b/>
                    </w:rPr>
                  </w:pPr>
                  <w:r w:rsidRPr="00085FBA">
                    <w:rPr>
                      <w:rFonts w:ascii="Arial" w:hAnsi="Arial" w:cs="Arial"/>
                      <w:b/>
                    </w:rPr>
                    <w:t>REPRESENTANTE:</w:t>
                  </w:r>
                </w:p>
              </w:tc>
            </w:tr>
            <w:tr w:rsidR="00096EBA" w:rsidRPr="00085FBA" w14:paraId="4BF03610" w14:textId="77777777" w:rsidTr="0036552E">
              <w:tblPrEx>
                <w:shd w:val="clear" w:color="auto" w:fill="auto"/>
              </w:tblPrEx>
              <w:trPr>
                <w:gridAfter w:val="1"/>
                <w:wAfter w:w="19" w:type="dxa"/>
              </w:trPr>
              <w:tc>
                <w:tcPr>
                  <w:tcW w:w="8493" w:type="dxa"/>
                  <w:gridSpan w:val="6"/>
                  <w:shd w:val="clear" w:color="auto" w:fill="auto"/>
                </w:tcPr>
                <w:p w14:paraId="6694FE3E" w14:textId="77777777" w:rsidR="00096EBA" w:rsidRPr="00085FBA" w:rsidRDefault="00096EBA" w:rsidP="0036552E">
                  <w:pPr>
                    <w:rPr>
                      <w:rFonts w:ascii="Arial" w:hAnsi="Arial" w:cs="Arial"/>
                      <w:b/>
                    </w:rPr>
                  </w:pPr>
                  <w:r w:rsidRPr="00085FBA">
                    <w:rPr>
                      <w:rFonts w:ascii="Arial" w:hAnsi="Arial" w:cs="Arial"/>
                      <w:b/>
                    </w:rPr>
                    <w:t>FIRMA:</w:t>
                  </w:r>
                </w:p>
                <w:p w14:paraId="7CEA84A9" w14:textId="77777777" w:rsidR="00096EBA" w:rsidRPr="00085FBA" w:rsidRDefault="00096EBA" w:rsidP="0036552E">
                  <w:pPr>
                    <w:rPr>
                      <w:rFonts w:ascii="Arial" w:hAnsi="Arial" w:cs="Arial"/>
                      <w:b/>
                    </w:rPr>
                  </w:pPr>
                </w:p>
              </w:tc>
            </w:tr>
            <w:tr w:rsidR="00096EBA" w:rsidRPr="00085FBA" w14:paraId="7625CE75" w14:textId="77777777" w:rsidTr="0036552E">
              <w:tblPrEx>
                <w:shd w:val="clear" w:color="auto" w:fill="auto"/>
              </w:tblPrEx>
              <w:trPr>
                <w:gridAfter w:val="1"/>
                <w:wAfter w:w="19" w:type="dxa"/>
              </w:trPr>
              <w:tc>
                <w:tcPr>
                  <w:tcW w:w="8493" w:type="dxa"/>
                  <w:gridSpan w:val="6"/>
                  <w:shd w:val="clear" w:color="auto" w:fill="D9D9D9"/>
                </w:tcPr>
                <w:p w14:paraId="5956E897" w14:textId="77777777" w:rsidR="00096EBA" w:rsidRPr="00085FBA" w:rsidRDefault="00096EBA" w:rsidP="0036552E">
                  <w:pPr>
                    <w:jc w:val="center"/>
                    <w:rPr>
                      <w:rFonts w:ascii="Arial" w:hAnsi="Arial" w:cs="Arial"/>
                      <w:b/>
                      <w:color w:val="FFFFFF"/>
                    </w:rPr>
                  </w:pPr>
                  <w:r w:rsidRPr="00085FBA">
                    <w:rPr>
                      <w:rFonts w:ascii="Arial" w:hAnsi="Arial" w:cs="Arial"/>
                      <w:b/>
                    </w:rPr>
                    <w:t>POR PARTE DEL INSTITUTO NACIONAL ELECTORAL</w:t>
                  </w:r>
                </w:p>
              </w:tc>
            </w:tr>
            <w:tr w:rsidR="00096EBA" w:rsidRPr="00085FBA" w14:paraId="5834C58A" w14:textId="77777777" w:rsidTr="0036552E">
              <w:tblPrEx>
                <w:shd w:val="clear" w:color="auto" w:fill="auto"/>
              </w:tblPrEx>
              <w:trPr>
                <w:gridAfter w:val="1"/>
                <w:wAfter w:w="19" w:type="dxa"/>
                <w:trHeight w:val="557"/>
              </w:trPr>
              <w:tc>
                <w:tcPr>
                  <w:tcW w:w="8493" w:type="dxa"/>
                  <w:gridSpan w:val="6"/>
                  <w:shd w:val="clear" w:color="auto" w:fill="auto"/>
                </w:tcPr>
                <w:p w14:paraId="236E4409" w14:textId="77777777" w:rsidR="00096EBA" w:rsidRPr="00085FBA" w:rsidRDefault="00096EBA" w:rsidP="0036552E">
                  <w:pPr>
                    <w:rPr>
                      <w:rFonts w:ascii="Arial" w:hAnsi="Arial" w:cs="Arial"/>
                      <w:b/>
                    </w:rPr>
                  </w:pPr>
                  <w:r w:rsidRPr="00085FBA">
                    <w:rPr>
                      <w:rFonts w:ascii="Arial" w:hAnsi="Arial" w:cs="Arial"/>
                      <w:b/>
                    </w:rPr>
                    <w:t>NOMBRE DEL VISITADOR</w:t>
                  </w:r>
                </w:p>
              </w:tc>
            </w:tr>
            <w:tr w:rsidR="00096EBA" w:rsidRPr="00085FBA" w14:paraId="6A4B4461" w14:textId="77777777" w:rsidTr="0036552E">
              <w:tblPrEx>
                <w:shd w:val="clear" w:color="auto" w:fill="auto"/>
              </w:tblPrEx>
              <w:trPr>
                <w:gridAfter w:val="1"/>
                <w:wAfter w:w="19" w:type="dxa"/>
              </w:trPr>
              <w:tc>
                <w:tcPr>
                  <w:tcW w:w="8493" w:type="dxa"/>
                  <w:gridSpan w:val="6"/>
                  <w:shd w:val="clear" w:color="auto" w:fill="auto"/>
                </w:tcPr>
                <w:p w14:paraId="24A85ED8" w14:textId="01584239" w:rsidR="00096EBA" w:rsidRPr="00085FBA" w:rsidRDefault="00096EBA" w:rsidP="0036552E">
                  <w:pPr>
                    <w:rPr>
                      <w:rFonts w:ascii="Arial" w:hAnsi="Arial" w:cs="Arial"/>
                      <w:b/>
                    </w:rPr>
                  </w:pPr>
                  <w:r w:rsidRPr="00085FBA">
                    <w:rPr>
                      <w:rFonts w:ascii="Arial" w:hAnsi="Arial" w:cs="Arial"/>
                      <w:b/>
                    </w:rPr>
                    <w:t>FIRMA</w:t>
                  </w:r>
                </w:p>
              </w:tc>
            </w:tr>
            <w:tr w:rsidR="00096EBA" w:rsidRPr="00085FBA" w14:paraId="454C64FC" w14:textId="77777777" w:rsidTr="0036552E">
              <w:tblPrEx>
                <w:shd w:val="clear" w:color="auto" w:fill="auto"/>
              </w:tblPrEx>
              <w:trPr>
                <w:gridAfter w:val="1"/>
                <w:wAfter w:w="19" w:type="dxa"/>
              </w:trPr>
              <w:tc>
                <w:tcPr>
                  <w:tcW w:w="8493" w:type="dxa"/>
                  <w:gridSpan w:val="6"/>
                  <w:shd w:val="clear" w:color="auto" w:fill="auto"/>
                </w:tcPr>
                <w:p w14:paraId="4C67CDBB" w14:textId="3210EF97" w:rsidR="00096EBA" w:rsidRPr="00096EBA" w:rsidRDefault="00096EBA" w:rsidP="0036552E">
                  <w:pPr>
                    <w:rPr>
                      <w:rFonts w:ascii="Arial" w:hAnsi="Arial" w:cs="Arial"/>
                      <w:b/>
                    </w:rPr>
                  </w:pPr>
                  <w:r w:rsidRPr="00085FBA">
                    <w:rPr>
                      <w:rFonts w:ascii="Arial" w:hAnsi="Arial" w:cs="Arial"/>
                      <w:b/>
                    </w:rPr>
                    <w:t>OBSERVACIONES</w:t>
                  </w:r>
                </w:p>
              </w:tc>
            </w:tr>
          </w:tbl>
          <w:p w14:paraId="6CDFDA83" w14:textId="14D5E6AC" w:rsidR="00096EBA" w:rsidRPr="00085FBA" w:rsidRDefault="00096EBA" w:rsidP="00096EBA">
            <w:pPr>
              <w:autoSpaceDN w:val="0"/>
              <w:rPr>
                <w:rFonts w:ascii="Arial" w:hAnsi="Arial" w:cs="Arial"/>
                <w:b/>
                <w:bCs/>
                <w:lang w:eastAsia="es-MX"/>
              </w:rPr>
            </w:pPr>
          </w:p>
        </w:tc>
      </w:tr>
    </w:tbl>
    <w:p w14:paraId="7176B1D3" w14:textId="24209D5D" w:rsidR="00096EBA" w:rsidRDefault="00096EBA" w:rsidP="00096EBA">
      <w:pPr>
        <w:rPr>
          <w:rFonts w:ascii="Arial" w:hAnsi="Arial" w:cs="Arial"/>
        </w:rPr>
      </w:pPr>
    </w:p>
    <w:p w14:paraId="1241C2BE" w14:textId="06204F13" w:rsidR="00096EBA" w:rsidRDefault="00096EBA" w:rsidP="00096EBA">
      <w:pPr>
        <w:rPr>
          <w:rFonts w:ascii="Arial" w:hAnsi="Arial" w:cs="Arial"/>
        </w:rPr>
      </w:pPr>
    </w:p>
    <w:p w14:paraId="208647EC" w14:textId="38B43B43" w:rsidR="00096EBA" w:rsidRDefault="00096EBA" w:rsidP="00096EBA">
      <w:pPr>
        <w:rPr>
          <w:rFonts w:ascii="Arial" w:hAnsi="Arial" w:cs="Arial"/>
        </w:rPr>
      </w:pPr>
    </w:p>
    <w:p w14:paraId="75525C18" w14:textId="1293991E" w:rsidR="00096EBA" w:rsidRDefault="00096EBA" w:rsidP="00096EBA">
      <w:pPr>
        <w:rPr>
          <w:rFonts w:ascii="Arial" w:hAnsi="Arial" w:cs="Arial"/>
        </w:rPr>
      </w:pPr>
    </w:p>
    <w:p w14:paraId="4365CDF8" w14:textId="76679270" w:rsidR="00096EBA" w:rsidRDefault="00096EBA" w:rsidP="00096EBA">
      <w:pPr>
        <w:rPr>
          <w:rFonts w:ascii="Arial" w:hAnsi="Arial" w:cs="Arial"/>
        </w:rPr>
      </w:pPr>
    </w:p>
    <w:p w14:paraId="246DD07A" w14:textId="77777777" w:rsidR="00096EBA" w:rsidRPr="00085FBA" w:rsidRDefault="00096EBA" w:rsidP="00096EBA">
      <w:pPr>
        <w:shd w:val="clear" w:color="auto" w:fill="D9D9D9"/>
        <w:ind w:left="708"/>
        <w:jc w:val="center"/>
        <w:rPr>
          <w:rFonts w:ascii="Arial" w:hAnsi="Arial" w:cs="Arial"/>
          <w:b/>
          <w:u w:val="single"/>
        </w:rPr>
      </w:pPr>
      <w:r w:rsidRPr="00085FBA">
        <w:rPr>
          <w:rFonts w:ascii="Arial" w:hAnsi="Arial" w:cs="Arial"/>
          <w:b/>
          <w:u w:val="single"/>
        </w:rPr>
        <w:t>Apéndice “J”</w:t>
      </w:r>
    </w:p>
    <w:p w14:paraId="23E3A31A" w14:textId="77777777" w:rsidR="00096EBA" w:rsidRPr="00085FBA" w:rsidRDefault="00096EBA" w:rsidP="00096EBA">
      <w:pPr>
        <w:shd w:val="clear" w:color="auto" w:fill="D9D9D9"/>
        <w:ind w:left="708"/>
        <w:jc w:val="center"/>
        <w:rPr>
          <w:rFonts w:ascii="Arial" w:hAnsi="Arial" w:cs="Arial"/>
          <w:b/>
          <w:u w:val="single"/>
        </w:rPr>
      </w:pPr>
      <w:r w:rsidRPr="00085FBA">
        <w:rPr>
          <w:rFonts w:ascii="Arial" w:hAnsi="Arial" w:cs="Arial"/>
          <w:b/>
          <w:u w:val="single"/>
        </w:rPr>
        <w:t>Croquis del espacio en el que se llevará a cabo la prestación del servicio</w:t>
      </w:r>
    </w:p>
    <w:p w14:paraId="6EF4DA8F" w14:textId="77777777" w:rsidR="00096EBA" w:rsidRPr="00085FBA" w:rsidRDefault="00096EBA" w:rsidP="00096EBA">
      <w:pPr>
        <w:rPr>
          <w:rFonts w:ascii="Arial" w:hAnsi="Arial" w:cs="Arial"/>
        </w:rPr>
      </w:pPr>
    </w:p>
    <w:p w14:paraId="4271900B" w14:textId="77777777" w:rsidR="00096EBA" w:rsidRPr="00085FBA" w:rsidRDefault="00096EBA" w:rsidP="00096EBA">
      <w:pPr>
        <w:pStyle w:val="Ttulo1"/>
        <w:jc w:val="both"/>
        <w:rPr>
          <w:rFonts w:cs="Arial"/>
          <w:b w:val="0"/>
          <w:sz w:val="20"/>
          <w:lang w:val="es-ES_tradnl" w:eastAsia="x-none"/>
        </w:rPr>
      </w:pPr>
      <w:r w:rsidRPr="00085FBA">
        <w:rPr>
          <w:rFonts w:cs="Arial"/>
          <w:b w:val="0"/>
          <w:sz w:val="20"/>
          <w:lang w:val="es-ES_tradnl" w:eastAsia="x-none"/>
        </w:rPr>
        <w:t>SUMINISTRO Y COLOCACIÓN DE CARPA PARA COMEDOR DE MEDIDAS DE 40 X 10 METROS.</w:t>
      </w:r>
    </w:p>
    <w:p w14:paraId="19AFC5A6" w14:textId="77777777" w:rsidR="00096EBA" w:rsidRPr="00085FBA" w:rsidRDefault="00096EBA" w:rsidP="00096EBA">
      <w:pPr>
        <w:rPr>
          <w:rFonts w:ascii="Arial" w:hAnsi="Arial" w:cs="Arial"/>
          <w:lang w:val="es-ES"/>
        </w:rPr>
      </w:pPr>
    </w:p>
    <w:p w14:paraId="073E2802" w14:textId="77777777" w:rsidR="00096EBA" w:rsidRPr="00085FBA" w:rsidRDefault="00096EBA" w:rsidP="00096EBA">
      <w:pPr>
        <w:jc w:val="both"/>
        <w:rPr>
          <w:rFonts w:ascii="Arial" w:hAnsi="Arial" w:cs="Arial"/>
          <w:lang w:val="es-ES_tradnl" w:eastAsia="x-none"/>
        </w:rPr>
      </w:pPr>
      <w:r w:rsidRPr="00085FBA">
        <w:rPr>
          <w:rFonts w:ascii="Arial" w:hAnsi="Arial" w:cs="Arial"/>
          <w:lang w:val="es-ES_tradnl" w:eastAsia="x-none"/>
        </w:rPr>
        <w:t>SUMINISTRO Y COLOCACIÓN DE RAMPA DE ACCESO PARA COMEDOR CON MEDIDAS DE 10 X 3 METROS.</w:t>
      </w:r>
    </w:p>
    <w:p w14:paraId="769178C4" w14:textId="0FD638F4" w:rsidR="00096EBA" w:rsidRPr="00085FBA" w:rsidRDefault="00096EBA" w:rsidP="00096EBA">
      <w:pPr>
        <w:rPr>
          <w:rFonts w:ascii="Arial" w:hAnsi="Arial" w:cs="Arial"/>
          <w:lang w:val="es-ES"/>
        </w:rPr>
      </w:pPr>
    </w:p>
    <w:p w14:paraId="45D2DF34" w14:textId="2853A675" w:rsidR="00096EBA" w:rsidRPr="00085FBA" w:rsidRDefault="00096EBA" w:rsidP="00096EBA">
      <w:pPr>
        <w:rPr>
          <w:rFonts w:ascii="Arial" w:hAnsi="Arial" w:cs="Arial"/>
          <w:lang w:val="es-ES"/>
        </w:rPr>
      </w:pPr>
      <w:r w:rsidRPr="00085FBA">
        <w:rPr>
          <w:rFonts w:ascii="Arial" w:hAnsi="Arial" w:cs="Arial"/>
          <w:noProof/>
          <w:lang w:eastAsia="es-MX"/>
        </w:rPr>
        <w:drawing>
          <wp:anchor distT="0" distB="0" distL="114300" distR="114300" simplePos="0" relativeHeight="251666944" behindDoc="0" locked="0" layoutInCell="1" allowOverlap="1" wp14:anchorId="48C3D30F" wp14:editId="1AE48132">
            <wp:simplePos x="0" y="0"/>
            <wp:positionH relativeFrom="margin">
              <wp:posOffset>309245</wp:posOffset>
            </wp:positionH>
            <wp:positionV relativeFrom="paragraph">
              <wp:posOffset>33020</wp:posOffset>
            </wp:positionV>
            <wp:extent cx="4904105" cy="1856105"/>
            <wp:effectExtent l="0" t="0" r="0" b="0"/>
            <wp:wrapThrough wrapText="bothSides">
              <wp:wrapPolygon edited="0">
                <wp:start x="0" y="0"/>
                <wp:lineTo x="0" y="21282"/>
                <wp:lineTo x="21480" y="21282"/>
                <wp:lineTo x="21480" y="0"/>
                <wp:lineTo x="0" y="0"/>
              </wp:wrapPolygon>
            </wp:wrapThrough>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31">
                      <a:extLst>
                        <a:ext uri="{28A0092B-C50C-407E-A947-70E740481C1C}">
                          <a14:useLocalDpi xmlns:a14="http://schemas.microsoft.com/office/drawing/2010/main" val="0"/>
                        </a:ext>
                      </a:extLst>
                    </a:blip>
                    <a:srcRect l="18210" r="8818" b="83382"/>
                    <a:stretch>
                      <a:fillRect/>
                    </a:stretch>
                  </pic:blipFill>
                  <pic:spPr bwMode="auto">
                    <a:xfrm>
                      <a:off x="0" y="0"/>
                      <a:ext cx="4904105" cy="18561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C9AC3A" w14:textId="77777777" w:rsidR="00096EBA" w:rsidRPr="00085FBA" w:rsidRDefault="00096EBA" w:rsidP="00096EBA">
      <w:pPr>
        <w:rPr>
          <w:rFonts w:ascii="Arial" w:hAnsi="Arial" w:cs="Arial"/>
          <w:lang w:val="es-ES"/>
        </w:rPr>
      </w:pPr>
    </w:p>
    <w:p w14:paraId="64E0FAD8" w14:textId="77777777" w:rsidR="00096EBA" w:rsidRPr="00085FBA" w:rsidRDefault="00096EBA" w:rsidP="00096EBA">
      <w:pPr>
        <w:rPr>
          <w:rFonts w:ascii="Arial" w:hAnsi="Arial" w:cs="Arial"/>
          <w:lang w:val="es-ES"/>
        </w:rPr>
      </w:pPr>
    </w:p>
    <w:p w14:paraId="26041F24" w14:textId="77777777" w:rsidR="00096EBA" w:rsidRPr="00085FBA" w:rsidRDefault="00096EBA" w:rsidP="00096EBA">
      <w:pPr>
        <w:rPr>
          <w:rFonts w:ascii="Arial" w:hAnsi="Arial" w:cs="Arial"/>
          <w:lang w:val="es-ES"/>
        </w:rPr>
      </w:pPr>
    </w:p>
    <w:p w14:paraId="072B666C" w14:textId="77777777" w:rsidR="00096EBA" w:rsidRPr="00085FBA" w:rsidRDefault="00096EBA" w:rsidP="00096EBA">
      <w:pPr>
        <w:rPr>
          <w:rFonts w:ascii="Arial" w:hAnsi="Arial" w:cs="Arial"/>
          <w:lang w:val="es-ES"/>
        </w:rPr>
      </w:pPr>
    </w:p>
    <w:p w14:paraId="2704F582" w14:textId="77777777" w:rsidR="00096EBA" w:rsidRPr="00085FBA" w:rsidRDefault="00096EBA" w:rsidP="00096EBA">
      <w:pPr>
        <w:rPr>
          <w:rFonts w:ascii="Arial" w:hAnsi="Arial" w:cs="Arial"/>
          <w:lang w:val="es-ES"/>
        </w:rPr>
      </w:pPr>
    </w:p>
    <w:p w14:paraId="044B3F84" w14:textId="77777777" w:rsidR="00096EBA" w:rsidRPr="00085FBA" w:rsidRDefault="00096EBA" w:rsidP="00096EBA">
      <w:pPr>
        <w:rPr>
          <w:rFonts w:ascii="Arial" w:hAnsi="Arial" w:cs="Arial"/>
          <w:lang w:val="es-ES"/>
        </w:rPr>
      </w:pPr>
    </w:p>
    <w:p w14:paraId="55D062C6" w14:textId="77777777" w:rsidR="00096EBA" w:rsidRPr="00085FBA" w:rsidRDefault="00096EBA" w:rsidP="00096EBA">
      <w:pPr>
        <w:rPr>
          <w:rFonts w:ascii="Arial" w:hAnsi="Arial" w:cs="Arial"/>
          <w:lang w:val="es-ES"/>
        </w:rPr>
      </w:pPr>
    </w:p>
    <w:p w14:paraId="366A2C22" w14:textId="77777777" w:rsidR="00096EBA" w:rsidRPr="00085FBA" w:rsidRDefault="00096EBA" w:rsidP="00096EBA">
      <w:pPr>
        <w:rPr>
          <w:rFonts w:ascii="Arial" w:hAnsi="Arial" w:cs="Arial"/>
          <w:lang w:val="es-ES"/>
        </w:rPr>
      </w:pPr>
    </w:p>
    <w:p w14:paraId="222BE4E7" w14:textId="77777777" w:rsidR="00096EBA" w:rsidRPr="00085FBA" w:rsidRDefault="00096EBA" w:rsidP="00096EBA">
      <w:pPr>
        <w:rPr>
          <w:rFonts w:ascii="Arial" w:hAnsi="Arial" w:cs="Arial"/>
          <w:lang w:val="es-ES"/>
        </w:rPr>
      </w:pPr>
    </w:p>
    <w:p w14:paraId="08F92F83" w14:textId="77777777" w:rsidR="00096EBA" w:rsidRPr="00085FBA" w:rsidRDefault="00096EBA" w:rsidP="00096EBA">
      <w:pPr>
        <w:rPr>
          <w:rFonts w:ascii="Arial" w:hAnsi="Arial" w:cs="Arial"/>
          <w:lang w:val="es-ES"/>
        </w:rPr>
      </w:pPr>
    </w:p>
    <w:p w14:paraId="5AA073E7" w14:textId="77777777" w:rsidR="00096EBA" w:rsidRPr="00085FBA" w:rsidRDefault="00096EBA" w:rsidP="00096EBA">
      <w:pPr>
        <w:rPr>
          <w:rFonts w:ascii="Arial" w:hAnsi="Arial" w:cs="Arial"/>
          <w:lang w:val="es-ES"/>
        </w:rPr>
      </w:pPr>
    </w:p>
    <w:p w14:paraId="588B516A" w14:textId="77777777" w:rsidR="00096EBA" w:rsidRPr="00085FBA" w:rsidRDefault="00096EBA" w:rsidP="00096EBA">
      <w:pPr>
        <w:rPr>
          <w:rFonts w:ascii="Arial" w:hAnsi="Arial" w:cs="Arial"/>
          <w:lang w:val="es-ES"/>
        </w:rPr>
      </w:pPr>
    </w:p>
    <w:p w14:paraId="73BF29F2" w14:textId="49262519" w:rsidR="00096EBA" w:rsidRPr="00085FBA" w:rsidRDefault="00096EBA" w:rsidP="00096EBA">
      <w:pPr>
        <w:rPr>
          <w:rFonts w:ascii="Arial" w:hAnsi="Arial" w:cs="Arial"/>
          <w:lang w:val="es-ES"/>
        </w:rPr>
      </w:pPr>
      <w:r w:rsidRPr="00085FBA">
        <w:rPr>
          <w:rFonts w:ascii="Arial" w:hAnsi="Arial" w:cs="Arial"/>
          <w:noProof/>
          <w:lang w:eastAsia="es-MX"/>
        </w:rPr>
        <w:drawing>
          <wp:anchor distT="0" distB="0" distL="114300" distR="114300" simplePos="0" relativeHeight="251667968" behindDoc="0" locked="0" layoutInCell="1" allowOverlap="1" wp14:anchorId="1B84CB15" wp14:editId="544D2C10">
            <wp:simplePos x="0" y="0"/>
            <wp:positionH relativeFrom="page">
              <wp:align>center</wp:align>
            </wp:positionH>
            <wp:positionV relativeFrom="paragraph">
              <wp:posOffset>124509</wp:posOffset>
            </wp:positionV>
            <wp:extent cx="4986020" cy="4387850"/>
            <wp:effectExtent l="0" t="0" r="5080" b="0"/>
            <wp:wrapThrough wrapText="bothSides">
              <wp:wrapPolygon edited="0">
                <wp:start x="0" y="0"/>
                <wp:lineTo x="0" y="21475"/>
                <wp:lineTo x="21539" y="21475"/>
                <wp:lineTo x="21539" y="0"/>
                <wp:lineTo x="0"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31">
                      <a:extLst>
                        <a:ext uri="{28A0092B-C50C-407E-A947-70E740481C1C}">
                          <a14:useLocalDpi xmlns:a14="http://schemas.microsoft.com/office/drawing/2010/main" val="0"/>
                        </a:ext>
                      </a:extLst>
                    </a:blip>
                    <a:srcRect l="3253" t="1334" r="3859" b="5846"/>
                    <a:stretch>
                      <a:fillRect/>
                    </a:stretch>
                  </pic:blipFill>
                  <pic:spPr bwMode="auto">
                    <a:xfrm>
                      <a:off x="0" y="0"/>
                      <a:ext cx="4986020" cy="4387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B90BF9" w14:textId="77777777" w:rsidR="00096EBA" w:rsidRPr="00085FBA" w:rsidRDefault="00096EBA" w:rsidP="00096EBA">
      <w:pPr>
        <w:rPr>
          <w:rFonts w:ascii="Arial" w:hAnsi="Arial" w:cs="Arial"/>
          <w:lang w:val="es-ES"/>
        </w:rPr>
      </w:pPr>
    </w:p>
    <w:p w14:paraId="610D0807" w14:textId="297D5B59" w:rsidR="00096EBA" w:rsidRPr="00085FBA" w:rsidRDefault="00096EBA" w:rsidP="00096EBA">
      <w:pPr>
        <w:rPr>
          <w:rFonts w:ascii="Arial" w:hAnsi="Arial" w:cs="Arial"/>
          <w:lang w:val="es-ES"/>
        </w:rPr>
      </w:pPr>
    </w:p>
    <w:p w14:paraId="4BF9D3B4" w14:textId="77777777" w:rsidR="00096EBA" w:rsidRPr="00085FBA" w:rsidRDefault="00096EBA" w:rsidP="00096EBA">
      <w:pPr>
        <w:rPr>
          <w:rFonts w:ascii="Arial" w:hAnsi="Arial" w:cs="Arial"/>
          <w:lang w:val="es-ES"/>
        </w:rPr>
      </w:pPr>
    </w:p>
    <w:p w14:paraId="4A3B6E17" w14:textId="77777777" w:rsidR="00096EBA" w:rsidRPr="00085FBA" w:rsidRDefault="00096EBA" w:rsidP="00096EBA">
      <w:pPr>
        <w:rPr>
          <w:rFonts w:ascii="Arial" w:hAnsi="Arial" w:cs="Arial"/>
          <w:lang w:val="es-ES"/>
        </w:rPr>
      </w:pPr>
    </w:p>
    <w:p w14:paraId="64FB500E" w14:textId="77777777" w:rsidR="00096EBA" w:rsidRPr="00085FBA" w:rsidRDefault="00096EBA" w:rsidP="00096EBA">
      <w:pPr>
        <w:rPr>
          <w:rFonts w:ascii="Arial" w:hAnsi="Arial" w:cs="Arial"/>
          <w:lang w:val="es-ES"/>
        </w:rPr>
      </w:pPr>
    </w:p>
    <w:p w14:paraId="183B11EA" w14:textId="77777777" w:rsidR="00096EBA" w:rsidRPr="00085FBA" w:rsidRDefault="00096EBA" w:rsidP="00096EBA">
      <w:pPr>
        <w:rPr>
          <w:rFonts w:ascii="Arial" w:hAnsi="Arial" w:cs="Arial"/>
          <w:lang w:val="es-ES"/>
        </w:rPr>
      </w:pPr>
    </w:p>
    <w:p w14:paraId="2D2AF5E8" w14:textId="77777777" w:rsidR="00096EBA" w:rsidRPr="00085FBA" w:rsidRDefault="00096EBA" w:rsidP="00096EBA">
      <w:pPr>
        <w:rPr>
          <w:rFonts w:ascii="Arial" w:hAnsi="Arial" w:cs="Arial"/>
          <w:lang w:val="es-ES"/>
        </w:rPr>
      </w:pPr>
    </w:p>
    <w:p w14:paraId="64288C16" w14:textId="77777777" w:rsidR="00096EBA" w:rsidRPr="00085FBA" w:rsidRDefault="00096EBA" w:rsidP="00096EBA">
      <w:pPr>
        <w:rPr>
          <w:rFonts w:ascii="Arial" w:hAnsi="Arial" w:cs="Arial"/>
          <w:lang w:val="es-ES"/>
        </w:rPr>
      </w:pPr>
    </w:p>
    <w:p w14:paraId="02931AC9" w14:textId="77777777" w:rsidR="00096EBA" w:rsidRPr="00085FBA" w:rsidRDefault="00096EBA" w:rsidP="00096EBA">
      <w:pPr>
        <w:rPr>
          <w:rFonts w:ascii="Arial" w:hAnsi="Arial" w:cs="Arial"/>
          <w:lang w:val="es-ES"/>
        </w:rPr>
      </w:pPr>
    </w:p>
    <w:p w14:paraId="60774EFC" w14:textId="77777777" w:rsidR="00096EBA" w:rsidRPr="00085FBA" w:rsidRDefault="00096EBA" w:rsidP="00096EBA">
      <w:pPr>
        <w:rPr>
          <w:rFonts w:ascii="Arial" w:hAnsi="Arial" w:cs="Arial"/>
          <w:lang w:val="es-ES"/>
        </w:rPr>
      </w:pPr>
    </w:p>
    <w:p w14:paraId="5C1DFBB4" w14:textId="77777777" w:rsidR="00096EBA" w:rsidRPr="00085FBA" w:rsidRDefault="00096EBA" w:rsidP="00096EBA">
      <w:pPr>
        <w:rPr>
          <w:rFonts w:ascii="Arial" w:hAnsi="Arial" w:cs="Arial"/>
          <w:lang w:val="es-ES"/>
        </w:rPr>
      </w:pPr>
    </w:p>
    <w:p w14:paraId="054E174A" w14:textId="77777777" w:rsidR="00096EBA" w:rsidRPr="00085FBA" w:rsidRDefault="00096EBA" w:rsidP="00096EBA">
      <w:pPr>
        <w:rPr>
          <w:rFonts w:ascii="Arial" w:hAnsi="Arial" w:cs="Arial"/>
          <w:lang w:val="es-ES"/>
        </w:rPr>
      </w:pPr>
    </w:p>
    <w:p w14:paraId="1FE01EC4" w14:textId="77777777" w:rsidR="00096EBA" w:rsidRPr="00085FBA" w:rsidRDefault="00096EBA" w:rsidP="00096EBA">
      <w:pPr>
        <w:rPr>
          <w:rFonts w:ascii="Arial" w:hAnsi="Arial" w:cs="Arial"/>
          <w:lang w:val="es-ES"/>
        </w:rPr>
      </w:pPr>
    </w:p>
    <w:p w14:paraId="74091779" w14:textId="77777777" w:rsidR="00096EBA" w:rsidRPr="00085FBA" w:rsidRDefault="00096EBA" w:rsidP="00096EBA">
      <w:pPr>
        <w:rPr>
          <w:rFonts w:ascii="Arial" w:hAnsi="Arial" w:cs="Arial"/>
          <w:lang w:val="es-ES"/>
        </w:rPr>
      </w:pPr>
    </w:p>
    <w:p w14:paraId="1BD667BB" w14:textId="77777777" w:rsidR="00096EBA" w:rsidRPr="00085FBA" w:rsidRDefault="00096EBA" w:rsidP="00096EBA">
      <w:pPr>
        <w:rPr>
          <w:rFonts w:ascii="Arial" w:hAnsi="Arial" w:cs="Arial"/>
          <w:lang w:val="es-ES"/>
        </w:rPr>
      </w:pPr>
    </w:p>
    <w:p w14:paraId="0B5644A2" w14:textId="77777777" w:rsidR="00096EBA" w:rsidRPr="00085FBA" w:rsidRDefault="00096EBA" w:rsidP="00096EBA">
      <w:pPr>
        <w:rPr>
          <w:rFonts w:ascii="Arial" w:hAnsi="Arial" w:cs="Arial"/>
          <w:lang w:val="es-ES"/>
        </w:rPr>
      </w:pPr>
    </w:p>
    <w:p w14:paraId="0793AA36" w14:textId="77777777" w:rsidR="00096EBA" w:rsidRPr="00085FBA" w:rsidRDefault="00096EBA" w:rsidP="00096EBA">
      <w:pPr>
        <w:rPr>
          <w:rFonts w:ascii="Arial" w:hAnsi="Arial" w:cs="Arial"/>
          <w:lang w:val="es-ES"/>
        </w:rPr>
      </w:pPr>
    </w:p>
    <w:p w14:paraId="46F5854D" w14:textId="77777777" w:rsidR="00096EBA" w:rsidRPr="00085FBA" w:rsidRDefault="00096EBA" w:rsidP="00096EBA">
      <w:pPr>
        <w:rPr>
          <w:rFonts w:ascii="Arial" w:hAnsi="Arial" w:cs="Arial"/>
          <w:lang w:val="es-ES"/>
        </w:rPr>
      </w:pPr>
    </w:p>
    <w:p w14:paraId="5407B0D7" w14:textId="77777777" w:rsidR="00096EBA" w:rsidRPr="00085FBA" w:rsidRDefault="00096EBA" w:rsidP="00096EBA">
      <w:pPr>
        <w:rPr>
          <w:rFonts w:ascii="Arial" w:hAnsi="Arial" w:cs="Arial"/>
          <w:lang w:val="es-ES"/>
        </w:rPr>
      </w:pPr>
    </w:p>
    <w:p w14:paraId="46180817" w14:textId="77777777" w:rsidR="00096EBA" w:rsidRPr="00085FBA" w:rsidRDefault="00096EBA" w:rsidP="00096EBA">
      <w:pPr>
        <w:rPr>
          <w:rFonts w:ascii="Arial" w:hAnsi="Arial" w:cs="Arial"/>
          <w:lang w:val="es-ES"/>
        </w:rPr>
      </w:pPr>
    </w:p>
    <w:p w14:paraId="22FB27FC" w14:textId="77777777" w:rsidR="00096EBA" w:rsidRPr="00085FBA" w:rsidRDefault="00096EBA" w:rsidP="00096EBA">
      <w:pPr>
        <w:rPr>
          <w:rFonts w:ascii="Arial" w:hAnsi="Arial" w:cs="Arial"/>
          <w:lang w:val="es-ES"/>
        </w:rPr>
      </w:pPr>
    </w:p>
    <w:p w14:paraId="1839A8EB" w14:textId="77777777" w:rsidR="00096EBA" w:rsidRPr="00085FBA" w:rsidRDefault="00096EBA" w:rsidP="00096EBA">
      <w:pPr>
        <w:rPr>
          <w:rFonts w:ascii="Arial" w:hAnsi="Arial" w:cs="Arial"/>
          <w:lang w:val="es-ES"/>
        </w:rPr>
      </w:pPr>
    </w:p>
    <w:p w14:paraId="771205F3" w14:textId="77777777" w:rsidR="00096EBA" w:rsidRPr="00085FBA" w:rsidRDefault="00096EBA" w:rsidP="00096EBA">
      <w:pPr>
        <w:rPr>
          <w:rFonts w:ascii="Arial" w:hAnsi="Arial" w:cs="Arial"/>
          <w:lang w:val="es-ES"/>
        </w:rPr>
      </w:pPr>
    </w:p>
    <w:p w14:paraId="097B3F88" w14:textId="77777777" w:rsidR="00096EBA" w:rsidRPr="00085FBA" w:rsidRDefault="00096EBA" w:rsidP="00096EBA">
      <w:pPr>
        <w:rPr>
          <w:rFonts w:ascii="Arial" w:hAnsi="Arial" w:cs="Arial"/>
          <w:lang w:val="es-ES"/>
        </w:rPr>
      </w:pPr>
    </w:p>
    <w:p w14:paraId="5840E872" w14:textId="77777777" w:rsidR="00096EBA" w:rsidRPr="00085FBA" w:rsidRDefault="00096EBA" w:rsidP="00096EBA">
      <w:pPr>
        <w:rPr>
          <w:rFonts w:ascii="Arial" w:hAnsi="Arial" w:cs="Arial"/>
          <w:lang w:val="es-ES"/>
        </w:rPr>
      </w:pPr>
    </w:p>
    <w:p w14:paraId="4D22456A" w14:textId="77777777" w:rsidR="00096EBA" w:rsidRPr="00085FBA" w:rsidRDefault="00096EBA" w:rsidP="00096EBA">
      <w:pPr>
        <w:rPr>
          <w:rFonts w:ascii="Arial" w:hAnsi="Arial" w:cs="Arial"/>
          <w:lang w:val="es-ES"/>
        </w:rPr>
      </w:pPr>
    </w:p>
    <w:p w14:paraId="36CDD1D8" w14:textId="77777777" w:rsidR="00096EBA" w:rsidRPr="00085FBA" w:rsidRDefault="00096EBA" w:rsidP="00096EBA">
      <w:pPr>
        <w:rPr>
          <w:rFonts w:ascii="Arial" w:hAnsi="Arial" w:cs="Arial"/>
          <w:lang w:val="es-ES"/>
        </w:rPr>
      </w:pPr>
    </w:p>
    <w:p w14:paraId="10F8193F" w14:textId="77777777" w:rsidR="00096EBA" w:rsidRPr="00085FBA" w:rsidRDefault="00096EBA" w:rsidP="00096EBA">
      <w:pPr>
        <w:rPr>
          <w:rFonts w:ascii="Arial" w:hAnsi="Arial" w:cs="Arial"/>
          <w:lang w:val="es-ES"/>
        </w:rPr>
      </w:pPr>
    </w:p>
    <w:p w14:paraId="18ED4E32" w14:textId="77777777" w:rsidR="00096EBA" w:rsidRPr="00085FBA" w:rsidRDefault="00096EBA" w:rsidP="00096EBA">
      <w:pPr>
        <w:rPr>
          <w:rFonts w:ascii="Arial" w:hAnsi="Arial" w:cs="Arial"/>
          <w:lang w:val="es-ES"/>
        </w:rPr>
      </w:pPr>
    </w:p>
    <w:p w14:paraId="62DD9281" w14:textId="77777777" w:rsidR="00096EBA" w:rsidRPr="00085FBA" w:rsidRDefault="00096EBA" w:rsidP="00096EBA">
      <w:pPr>
        <w:rPr>
          <w:rFonts w:ascii="Arial" w:hAnsi="Arial" w:cs="Arial"/>
          <w:lang w:val="es-ES"/>
        </w:rPr>
      </w:pPr>
    </w:p>
    <w:p w14:paraId="15C353A6" w14:textId="7384D9E0" w:rsidR="00096EBA" w:rsidRDefault="00096EBA" w:rsidP="00096EBA">
      <w:pPr>
        <w:tabs>
          <w:tab w:val="left" w:pos="3899"/>
        </w:tabs>
        <w:rPr>
          <w:rFonts w:cs="Arial"/>
          <w:sz w:val="32"/>
          <w:szCs w:val="32"/>
        </w:rPr>
      </w:pPr>
    </w:p>
    <w:p w14:paraId="714A4F4E" w14:textId="16082A14" w:rsidR="00C42201" w:rsidRDefault="00C42201" w:rsidP="00096EBA">
      <w:pPr>
        <w:jc w:val="center"/>
        <w:rPr>
          <w:rFonts w:ascii="Arial" w:hAnsi="Arial" w:cs="Arial"/>
          <w:b/>
          <w:color w:val="CC0066"/>
          <w:kern w:val="32"/>
          <w:sz w:val="32"/>
          <w:szCs w:val="32"/>
          <w:lang w:val="es-ES"/>
        </w:rPr>
      </w:pPr>
    </w:p>
    <w:p w14:paraId="095DBF3A" w14:textId="5C28D274" w:rsidR="00827564" w:rsidRPr="00C42201" w:rsidRDefault="00827564" w:rsidP="00C42201">
      <w:pPr>
        <w:pStyle w:val="Ttulo1"/>
        <w:rPr>
          <w:rFonts w:cs="Arial"/>
          <w:color w:val="CC0066"/>
          <w:kern w:val="32"/>
          <w:sz w:val="32"/>
          <w:szCs w:val="32"/>
        </w:rPr>
      </w:pPr>
      <w:bookmarkStart w:id="923" w:name="_Toc511922351"/>
      <w:r w:rsidRPr="00A608B2">
        <w:rPr>
          <w:rFonts w:cs="Arial"/>
          <w:color w:val="CC0066"/>
          <w:kern w:val="32"/>
          <w:sz w:val="32"/>
          <w:szCs w:val="32"/>
        </w:rPr>
        <w:t>ANEXO 2</w:t>
      </w:r>
      <w:bookmarkEnd w:id="923"/>
    </w:p>
    <w:p w14:paraId="6C7DCC6A" w14:textId="77777777" w:rsidR="00A608B2" w:rsidRPr="00A608B2" w:rsidRDefault="00A608B2" w:rsidP="00A608B2">
      <w:pPr>
        <w:rPr>
          <w:lang w:val="es-ES"/>
        </w:rPr>
      </w:pPr>
    </w:p>
    <w:p w14:paraId="3117EF20" w14:textId="77777777" w:rsidR="00827564" w:rsidRPr="00B32BE7" w:rsidRDefault="00827564" w:rsidP="00827564">
      <w:pPr>
        <w:shd w:val="clear" w:color="auto" w:fill="D9D9D9" w:themeFill="background1" w:themeFillShade="D9"/>
        <w:jc w:val="center"/>
        <w:rPr>
          <w:rFonts w:ascii="Arial" w:hAnsi="Arial" w:cs="Arial"/>
          <w:b/>
          <w:sz w:val="28"/>
        </w:rPr>
      </w:pPr>
      <w:r w:rsidRPr="00B32BE7">
        <w:rPr>
          <w:rFonts w:ascii="Arial" w:hAnsi="Arial" w:cs="Arial"/>
          <w:b/>
          <w:sz w:val="28"/>
        </w:rPr>
        <w:t>Acreditación de existencia legal y personalidad jurídica del LICITANTE</w:t>
      </w:r>
    </w:p>
    <w:p w14:paraId="7E3D78C3" w14:textId="77777777" w:rsidR="00827564" w:rsidRPr="00A650F2" w:rsidRDefault="00827564" w:rsidP="00827564">
      <w:pPr>
        <w:jc w:val="both"/>
        <w:rPr>
          <w:rFonts w:ascii="Arial" w:hAnsi="Arial" w:cs="Arial"/>
        </w:rPr>
      </w:pPr>
    </w:p>
    <w:p w14:paraId="174EBE63" w14:textId="77777777" w:rsidR="00827564" w:rsidRPr="00226BF3" w:rsidRDefault="00827564" w:rsidP="00827564">
      <w:pPr>
        <w:jc w:val="both"/>
        <w:rPr>
          <w:rFonts w:ascii="Arial" w:hAnsi="Arial" w:cs="Arial"/>
          <w:szCs w:val="22"/>
        </w:rPr>
      </w:pPr>
      <w:r w:rsidRPr="00A650F2">
        <w:rPr>
          <w:rFonts w:ascii="Arial" w:hAnsi="Arial" w:cs="Arial"/>
        </w:rPr>
        <w:t xml:space="preserve">[______(nombre)_________], manifiesto </w:t>
      </w:r>
      <w:r w:rsidRPr="00A650F2">
        <w:rPr>
          <w:rFonts w:ascii="Arial" w:hAnsi="Arial" w:cs="Arial"/>
          <w:b/>
        </w:rPr>
        <w:t>bajo protesta de decir verdad</w:t>
      </w:r>
      <w:r w:rsidRPr="00A650F2">
        <w:rPr>
          <w:rFonts w:ascii="Arial" w:hAnsi="Arial" w:cs="Arial"/>
        </w:rPr>
        <w:t xml:space="preserve">, que los datos aquí asentados, son ciertos y han sido debidamente verificados, así como que cuento con facultades suficientes para suscribir la propuesta en la presente </w:t>
      </w:r>
      <w:r w:rsidR="00D664E4" w:rsidRPr="00A650F2">
        <w:rPr>
          <w:rFonts w:ascii="Arial" w:hAnsi="Arial" w:cs="Arial"/>
        </w:rPr>
        <w:t>licitación</w:t>
      </w:r>
      <w:r w:rsidRPr="00A650F2">
        <w:rPr>
          <w:rFonts w:ascii="Arial" w:hAnsi="Arial" w:cs="Arial"/>
        </w:rPr>
        <w:t>, a nombre y representación de:[ _______(</w:t>
      </w:r>
      <w:r w:rsidRPr="00226BF3">
        <w:rPr>
          <w:rFonts w:ascii="Arial" w:hAnsi="Arial" w:cs="Arial"/>
          <w:szCs w:val="22"/>
        </w:rPr>
        <w:t>persona física o moral)__________].</w:t>
      </w:r>
    </w:p>
    <w:p w14:paraId="42EAA505" w14:textId="77777777" w:rsidR="00827564" w:rsidRPr="00226BF3" w:rsidRDefault="00827564" w:rsidP="00827564">
      <w:pPr>
        <w:jc w:val="both"/>
        <w:rPr>
          <w:rFonts w:ascii="Arial" w:hAnsi="Arial" w:cs="Arial"/>
          <w:szCs w:val="22"/>
        </w:rPr>
      </w:pPr>
    </w:p>
    <w:p w14:paraId="3EC98E7A" w14:textId="77777777" w:rsidR="00827564" w:rsidRPr="00226BF3" w:rsidRDefault="00D664E4" w:rsidP="00827564">
      <w:pPr>
        <w:jc w:val="both"/>
        <w:rPr>
          <w:rFonts w:ascii="Arial" w:hAnsi="Arial" w:cs="Arial"/>
          <w:szCs w:val="22"/>
        </w:rPr>
      </w:pPr>
      <w:r>
        <w:rPr>
          <w:rFonts w:ascii="Arial" w:hAnsi="Arial" w:cs="Arial"/>
          <w:szCs w:val="22"/>
        </w:rPr>
        <w:t>Licitación Pública</w:t>
      </w:r>
      <w:r w:rsidR="00827564" w:rsidRPr="00226BF3">
        <w:rPr>
          <w:rFonts w:ascii="Arial" w:hAnsi="Arial" w:cs="Arial"/>
          <w:szCs w:val="22"/>
        </w:rPr>
        <w:t xml:space="preserve"> Nacional, No.: _____________</w:t>
      </w:r>
    </w:p>
    <w:p w14:paraId="556BBA1B"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i/>
          <w:sz w:val="18"/>
          <w:szCs w:val="18"/>
        </w:rPr>
      </w:pPr>
      <w:r w:rsidRPr="00226BF3">
        <w:rPr>
          <w:rFonts w:ascii="Arial" w:hAnsi="Arial" w:cs="Arial"/>
          <w:szCs w:val="22"/>
        </w:rPr>
        <w:t xml:space="preserve">Registro Federal de Contribuyentes: </w:t>
      </w:r>
    </w:p>
    <w:p w14:paraId="20CF8B35"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szCs w:val="22"/>
        </w:rPr>
      </w:pPr>
    </w:p>
    <w:p w14:paraId="551C2B39"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szCs w:val="22"/>
        </w:rPr>
      </w:pPr>
      <w:r w:rsidRPr="00226BF3">
        <w:rPr>
          <w:rFonts w:ascii="Arial" w:hAnsi="Arial" w:cs="Arial"/>
          <w:szCs w:val="22"/>
        </w:rPr>
        <w:t>Domicilio:</w:t>
      </w:r>
    </w:p>
    <w:p w14:paraId="34B301AD"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szCs w:val="22"/>
        </w:rPr>
      </w:pPr>
    </w:p>
    <w:p w14:paraId="525406C3"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szCs w:val="22"/>
        </w:rPr>
      </w:pPr>
      <w:r w:rsidRPr="00226BF3">
        <w:rPr>
          <w:rFonts w:ascii="Arial" w:hAnsi="Arial" w:cs="Arial"/>
          <w:szCs w:val="22"/>
        </w:rPr>
        <w:t>Calle y número:</w:t>
      </w:r>
    </w:p>
    <w:p w14:paraId="7C945A87"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szCs w:val="22"/>
        </w:rPr>
      </w:pPr>
    </w:p>
    <w:p w14:paraId="6261D843"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r w:rsidRPr="00226BF3">
        <w:rPr>
          <w:rFonts w:ascii="Arial" w:hAnsi="Arial" w:cs="Arial"/>
          <w:szCs w:val="22"/>
        </w:rPr>
        <w:t>Colonia:</w:t>
      </w:r>
      <w:r w:rsidRPr="00226BF3">
        <w:rPr>
          <w:rFonts w:ascii="Arial" w:hAnsi="Arial" w:cs="Arial"/>
          <w:szCs w:val="22"/>
        </w:rPr>
        <w:tab/>
        <w:t>Delegación o Municipio:</w:t>
      </w:r>
    </w:p>
    <w:p w14:paraId="5EB27FD8"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p>
    <w:p w14:paraId="00DF64D4"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r w:rsidRPr="00226BF3">
        <w:rPr>
          <w:rFonts w:ascii="Arial" w:hAnsi="Arial" w:cs="Arial"/>
          <w:szCs w:val="22"/>
        </w:rPr>
        <w:t>Código Postal:</w:t>
      </w:r>
      <w:r w:rsidRPr="00226BF3">
        <w:rPr>
          <w:rFonts w:ascii="Arial" w:hAnsi="Arial" w:cs="Arial"/>
          <w:szCs w:val="22"/>
        </w:rPr>
        <w:tab/>
        <w:t>Entidad federativa:</w:t>
      </w:r>
    </w:p>
    <w:p w14:paraId="152BC6F3"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p>
    <w:p w14:paraId="4B7C1904"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r w:rsidRPr="00226BF3">
        <w:rPr>
          <w:rFonts w:ascii="Arial" w:hAnsi="Arial" w:cs="Arial"/>
          <w:szCs w:val="22"/>
        </w:rPr>
        <w:t>Teléfonos:</w:t>
      </w:r>
      <w:r w:rsidRPr="00226BF3">
        <w:rPr>
          <w:rFonts w:ascii="Arial" w:hAnsi="Arial" w:cs="Arial"/>
          <w:szCs w:val="22"/>
        </w:rPr>
        <w:tab/>
        <w:t>Fax:</w:t>
      </w:r>
    </w:p>
    <w:p w14:paraId="72D89165"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r w:rsidRPr="00226BF3">
        <w:rPr>
          <w:rFonts w:ascii="Arial" w:hAnsi="Arial" w:cs="Arial"/>
          <w:szCs w:val="22"/>
        </w:rPr>
        <w:t>Correo electrónico:</w:t>
      </w:r>
    </w:p>
    <w:p w14:paraId="794EB73D"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p>
    <w:p w14:paraId="5BD8A08F"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No. de la escritura pública en la que consta su acta constitutiva:</w:t>
      </w:r>
      <w:r w:rsidRPr="00226BF3">
        <w:rPr>
          <w:rFonts w:ascii="Arial" w:hAnsi="Arial" w:cs="Arial"/>
          <w:szCs w:val="22"/>
        </w:rPr>
        <w:tab/>
        <w:t>Fecha:</w:t>
      </w:r>
    </w:p>
    <w:p w14:paraId="20948277"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7C5DD403"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Nombre, número y lugar del Notario Público ante el cual se dio fe de la misma:</w:t>
      </w:r>
    </w:p>
    <w:p w14:paraId="369B6D8D"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03C69ACF"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Relación de accionistas.-</w:t>
      </w:r>
    </w:p>
    <w:p w14:paraId="752DAFD8"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3544"/>
          <w:tab w:val="left" w:pos="7655"/>
        </w:tabs>
        <w:rPr>
          <w:rFonts w:ascii="Arial" w:hAnsi="Arial" w:cs="Arial"/>
          <w:szCs w:val="22"/>
        </w:rPr>
      </w:pPr>
      <w:r w:rsidRPr="00226BF3">
        <w:rPr>
          <w:rFonts w:ascii="Arial" w:hAnsi="Arial" w:cs="Arial"/>
          <w:szCs w:val="22"/>
        </w:rPr>
        <w:t>Apellido Paterno:</w:t>
      </w:r>
      <w:r w:rsidRPr="00226BF3">
        <w:rPr>
          <w:rFonts w:ascii="Arial" w:hAnsi="Arial" w:cs="Arial"/>
          <w:szCs w:val="22"/>
        </w:rPr>
        <w:tab/>
        <w:t>Apellido Materno:</w:t>
      </w:r>
      <w:r w:rsidRPr="00226BF3">
        <w:rPr>
          <w:rFonts w:ascii="Arial" w:hAnsi="Arial" w:cs="Arial"/>
          <w:szCs w:val="22"/>
        </w:rPr>
        <w:tab/>
        <w:t>Nombre(s)</w:t>
      </w:r>
    </w:p>
    <w:p w14:paraId="74BFD798"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7EBED23C"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Descripción del objeto social:</w:t>
      </w:r>
      <w:r>
        <w:rPr>
          <w:rFonts w:ascii="Arial" w:hAnsi="Arial" w:cs="Arial"/>
          <w:szCs w:val="22"/>
        </w:rPr>
        <w:t xml:space="preserve"> </w:t>
      </w:r>
      <w:r w:rsidRPr="009220A1">
        <w:rPr>
          <w:rFonts w:ascii="Arial" w:hAnsi="Arial" w:cs="Arial"/>
          <w:b/>
          <w:sz w:val="18"/>
          <w:szCs w:val="22"/>
        </w:rPr>
        <w:t>(Deberá ser congruente con el objeto de la presente contratación)</w:t>
      </w:r>
      <w:r w:rsidRPr="009220A1">
        <w:rPr>
          <w:rFonts w:ascii="Arial" w:hAnsi="Arial" w:cs="Arial"/>
          <w:sz w:val="18"/>
          <w:szCs w:val="22"/>
        </w:rPr>
        <w:t xml:space="preserve"> </w:t>
      </w:r>
    </w:p>
    <w:p w14:paraId="799436EA"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460B973C"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Reformas al acta constitutiva:</w:t>
      </w:r>
    </w:p>
    <w:p w14:paraId="45B5A5C0"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64A47F21"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jc w:val="both"/>
        <w:rPr>
          <w:rFonts w:ascii="Arial" w:hAnsi="Arial" w:cs="Arial"/>
          <w:szCs w:val="22"/>
        </w:rPr>
      </w:pPr>
      <w:r w:rsidRPr="00226BF3">
        <w:rPr>
          <w:rFonts w:ascii="Arial" w:hAnsi="Arial" w:cs="Arial"/>
          <w:szCs w:val="22"/>
        </w:rPr>
        <w:t xml:space="preserve">Estratificación: </w:t>
      </w:r>
    </w:p>
    <w:p w14:paraId="15AE00AA" w14:textId="77777777" w:rsidR="00827564" w:rsidRPr="00226BF3" w:rsidRDefault="00827564" w:rsidP="00827564">
      <w:pPr>
        <w:tabs>
          <w:tab w:val="left" w:pos="5103"/>
          <w:tab w:val="left" w:pos="7655"/>
        </w:tabs>
        <w:rPr>
          <w:rFonts w:ascii="Arial" w:hAnsi="Arial" w:cs="Arial"/>
          <w:szCs w:val="22"/>
        </w:rPr>
      </w:pPr>
    </w:p>
    <w:p w14:paraId="4F5C2DE8"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Nombre del apoderado o representante:</w:t>
      </w:r>
    </w:p>
    <w:p w14:paraId="1E5A074F"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7ED715FF"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i/>
          <w:color w:val="7F7F7F"/>
          <w:sz w:val="18"/>
          <w:szCs w:val="18"/>
        </w:rPr>
      </w:pPr>
      <w:r w:rsidRPr="00226BF3">
        <w:rPr>
          <w:rFonts w:ascii="Arial" w:hAnsi="Arial" w:cs="Arial"/>
          <w:szCs w:val="22"/>
        </w:rPr>
        <w:t>Datos del documento legal mediante el cual acredita su personalidad y facultades</w:t>
      </w:r>
      <w:r w:rsidRPr="00226BF3">
        <w:rPr>
          <w:rFonts w:ascii="Arial" w:hAnsi="Arial" w:cs="Arial"/>
          <w:color w:val="7F7F7F"/>
          <w:szCs w:val="22"/>
        </w:rPr>
        <w:t>:</w:t>
      </w:r>
      <w:r w:rsidRPr="00226BF3">
        <w:rPr>
          <w:rFonts w:ascii="Arial" w:hAnsi="Arial" w:cs="Arial"/>
          <w:i/>
          <w:color w:val="7F7F7F"/>
          <w:sz w:val="18"/>
          <w:szCs w:val="18"/>
        </w:rPr>
        <w:t xml:space="preserve"> </w:t>
      </w:r>
    </w:p>
    <w:p w14:paraId="1C73CF99"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i/>
          <w:color w:val="7F7F7F"/>
          <w:sz w:val="18"/>
          <w:szCs w:val="18"/>
        </w:rPr>
      </w:pPr>
    </w:p>
    <w:p w14:paraId="21EFF315"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Escritura pública número:</w:t>
      </w:r>
      <w:r w:rsidRPr="00226BF3">
        <w:rPr>
          <w:rFonts w:ascii="Arial" w:hAnsi="Arial" w:cs="Arial"/>
          <w:szCs w:val="22"/>
        </w:rPr>
        <w:tab/>
        <w:t>Fecha:</w:t>
      </w:r>
    </w:p>
    <w:p w14:paraId="0D4D1F95"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62C15E62" w14:textId="77777777" w:rsidR="00827564" w:rsidRPr="00226BF3" w:rsidRDefault="00827564" w:rsidP="00827564">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Nombre, número y lugar del Notario Público ante el cual se otorgó:</w:t>
      </w:r>
    </w:p>
    <w:p w14:paraId="2F4ECBD7" w14:textId="77777777" w:rsidR="00827564" w:rsidRPr="00226BF3" w:rsidRDefault="00827564" w:rsidP="00827564">
      <w:pPr>
        <w:tabs>
          <w:tab w:val="left" w:pos="5103"/>
          <w:tab w:val="left" w:pos="7655"/>
        </w:tabs>
        <w:jc w:val="center"/>
        <w:rPr>
          <w:rFonts w:ascii="Arial" w:hAnsi="Arial" w:cs="Arial"/>
          <w:szCs w:val="22"/>
        </w:rPr>
      </w:pPr>
    </w:p>
    <w:p w14:paraId="7CEEC2B4" w14:textId="77777777" w:rsidR="00827564" w:rsidRPr="00226BF3" w:rsidRDefault="00827564" w:rsidP="00827564">
      <w:pPr>
        <w:tabs>
          <w:tab w:val="left" w:pos="5103"/>
          <w:tab w:val="left" w:pos="7655"/>
        </w:tabs>
        <w:jc w:val="center"/>
        <w:rPr>
          <w:rFonts w:ascii="Arial" w:hAnsi="Arial" w:cs="Arial"/>
          <w:sz w:val="22"/>
          <w:szCs w:val="22"/>
        </w:rPr>
      </w:pPr>
      <w:r>
        <w:rPr>
          <w:rFonts w:ascii="Arial" w:hAnsi="Arial" w:cs="Arial"/>
          <w:sz w:val="22"/>
          <w:szCs w:val="22"/>
        </w:rPr>
        <w:t>___________________________</w:t>
      </w:r>
    </w:p>
    <w:p w14:paraId="6EB07E28" w14:textId="77777777" w:rsidR="00827564" w:rsidRPr="00226BF3" w:rsidRDefault="00827564" w:rsidP="00827564">
      <w:pPr>
        <w:tabs>
          <w:tab w:val="left" w:pos="5103"/>
          <w:tab w:val="left" w:pos="7655"/>
        </w:tabs>
        <w:jc w:val="center"/>
        <w:rPr>
          <w:rFonts w:ascii="Arial" w:hAnsi="Arial" w:cs="Arial"/>
        </w:rPr>
      </w:pPr>
      <w:r w:rsidRPr="00226BF3">
        <w:rPr>
          <w:rFonts w:ascii="Arial" w:hAnsi="Arial" w:cs="Arial"/>
        </w:rPr>
        <w:t xml:space="preserve"> (Lugar y fecha)</w:t>
      </w:r>
    </w:p>
    <w:p w14:paraId="03E4ADA9" w14:textId="77777777" w:rsidR="00827564" w:rsidRPr="00226BF3" w:rsidRDefault="00827564" w:rsidP="00827564">
      <w:pPr>
        <w:tabs>
          <w:tab w:val="left" w:pos="5103"/>
          <w:tab w:val="left" w:pos="7655"/>
        </w:tabs>
        <w:jc w:val="center"/>
        <w:rPr>
          <w:rFonts w:ascii="Arial" w:hAnsi="Arial" w:cs="Arial"/>
        </w:rPr>
      </w:pPr>
      <w:r w:rsidRPr="00226BF3">
        <w:rPr>
          <w:rFonts w:ascii="Arial" w:hAnsi="Arial" w:cs="Arial"/>
        </w:rPr>
        <w:t>Protesto lo necesario</w:t>
      </w:r>
    </w:p>
    <w:p w14:paraId="76E6D9DF" w14:textId="77777777" w:rsidR="00827564" w:rsidRPr="00226BF3" w:rsidRDefault="00827564" w:rsidP="00827564">
      <w:pPr>
        <w:pStyle w:val="Textoindependiente"/>
        <w:jc w:val="center"/>
        <w:rPr>
          <w:rFonts w:cs="Arial"/>
          <w:b/>
          <w:bCs/>
          <w:sz w:val="20"/>
        </w:rPr>
      </w:pPr>
      <w:r w:rsidRPr="00226BF3">
        <w:rPr>
          <w:rFonts w:cs="Arial"/>
          <w:sz w:val="20"/>
        </w:rPr>
        <w:t>(Nombre y firma del representante legal)</w:t>
      </w:r>
    </w:p>
    <w:p w14:paraId="11414A08" w14:textId="77777777" w:rsidR="00827564" w:rsidRPr="00226BF3" w:rsidRDefault="00827564" w:rsidP="00525FB9">
      <w:pPr>
        <w:pStyle w:val="Textosinformato"/>
        <w:ind w:left="851" w:hanging="851"/>
        <w:jc w:val="both"/>
        <w:rPr>
          <w:rFonts w:ascii="Arial" w:hAnsi="Arial" w:cs="Arial"/>
          <w:sz w:val="18"/>
          <w:szCs w:val="22"/>
        </w:rPr>
      </w:pPr>
      <w:r w:rsidRPr="00226BF3">
        <w:rPr>
          <w:rFonts w:ascii="Arial" w:hAnsi="Arial" w:cs="Arial"/>
          <w:b/>
          <w:sz w:val="18"/>
          <w:szCs w:val="22"/>
          <w:u w:val="single"/>
        </w:rPr>
        <w:t>Nota:</w:t>
      </w:r>
      <w:r w:rsidRPr="00226BF3">
        <w:rPr>
          <w:rFonts w:ascii="Arial" w:hAnsi="Arial" w:cs="Arial"/>
          <w:sz w:val="18"/>
          <w:szCs w:val="22"/>
        </w:rPr>
        <w:tab/>
        <w:t>El presente formato podrá ser reproducido por cada participante en el modo que estime conveniente, debiendo respetar su contenido, preferentemente, en el orden indicado.</w:t>
      </w:r>
    </w:p>
    <w:bookmarkEnd w:id="904"/>
    <w:bookmarkEnd w:id="905"/>
    <w:bookmarkEnd w:id="906"/>
    <w:bookmarkEnd w:id="907"/>
    <w:p w14:paraId="10C1DEDD" w14:textId="77777777" w:rsidR="007C57D0" w:rsidRDefault="007C57D0" w:rsidP="007C57D0">
      <w:pPr>
        <w:pStyle w:val="Ttulo1"/>
        <w:rPr>
          <w:rFonts w:cs="Arial"/>
          <w:color w:val="CC0066"/>
          <w:kern w:val="32"/>
          <w:sz w:val="32"/>
          <w:szCs w:val="32"/>
        </w:rPr>
      </w:pPr>
    </w:p>
    <w:p w14:paraId="788F8279" w14:textId="77777777" w:rsidR="007C57D0" w:rsidRPr="00330948" w:rsidRDefault="007C57D0" w:rsidP="007C57D0">
      <w:pPr>
        <w:pStyle w:val="Ttulo1"/>
        <w:rPr>
          <w:rFonts w:cs="Arial"/>
          <w:color w:val="CC0066"/>
          <w:kern w:val="32"/>
          <w:sz w:val="32"/>
          <w:szCs w:val="32"/>
        </w:rPr>
      </w:pPr>
      <w:bookmarkStart w:id="924" w:name="_Toc496883356"/>
      <w:bookmarkStart w:id="925" w:name="_Toc511922352"/>
      <w:r w:rsidRPr="00330948">
        <w:rPr>
          <w:rFonts w:cs="Arial"/>
          <w:color w:val="CC0066"/>
          <w:kern w:val="32"/>
          <w:sz w:val="32"/>
          <w:szCs w:val="32"/>
        </w:rPr>
        <w:t>ANEXO 3</w:t>
      </w:r>
      <w:r>
        <w:rPr>
          <w:rFonts w:cs="Arial"/>
          <w:color w:val="CC0066"/>
          <w:kern w:val="32"/>
          <w:sz w:val="32"/>
          <w:szCs w:val="32"/>
        </w:rPr>
        <w:t xml:space="preserve"> “A”</w:t>
      </w:r>
      <w:bookmarkEnd w:id="924"/>
      <w:bookmarkEnd w:id="925"/>
    </w:p>
    <w:p w14:paraId="348D5305" w14:textId="77777777" w:rsidR="00DC106B" w:rsidRPr="00AC354B" w:rsidRDefault="00DC106B" w:rsidP="00DC106B">
      <w:pPr>
        <w:shd w:val="clear" w:color="auto" w:fill="D9D9D9" w:themeFill="background1" w:themeFillShade="D9"/>
        <w:jc w:val="center"/>
        <w:rPr>
          <w:rFonts w:ascii="Arial" w:hAnsi="Arial" w:cs="Arial"/>
          <w:b/>
          <w:sz w:val="28"/>
        </w:rPr>
      </w:pPr>
      <w:r w:rsidRPr="00AC354B">
        <w:rPr>
          <w:rFonts w:ascii="Arial" w:hAnsi="Arial" w:cs="Arial"/>
          <w:b/>
          <w:sz w:val="28"/>
        </w:rPr>
        <w:t>Manifestación de no encontrarse en alguno de los supuestos establecidos en los artículos 59 y 79 del REGLAMENTO.</w:t>
      </w:r>
    </w:p>
    <w:p w14:paraId="2CB6B26C" w14:textId="77777777" w:rsidR="00DC106B" w:rsidRPr="00AC354B" w:rsidRDefault="00DC106B" w:rsidP="00DC106B">
      <w:pPr>
        <w:pStyle w:val="Textosinformato"/>
        <w:ind w:right="281"/>
        <w:jc w:val="both"/>
        <w:rPr>
          <w:rFonts w:ascii="Arial" w:hAnsi="Arial" w:cs="Arial"/>
          <w:b/>
          <w:bCs/>
          <w:sz w:val="22"/>
          <w:szCs w:val="22"/>
        </w:rPr>
      </w:pPr>
    </w:p>
    <w:p w14:paraId="77E79746" w14:textId="77777777" w:rsidR="00DC106B" w:rsidRPr="00AC354B" w:rsidRDefault="00DC106B" w:rsidP="00DC106B">
      <w:pPr>
        <w:pStyle w:val="Textosinformato"/>
        <w:ind w:right="281"/>
        <w:jc w:val="both"/>
        <w:rPr>
          <w:rFonts w:ascii="Arial" w:hAnsi="Arial" w:cs="Arial"/>
          <w:b/>
          <w:bCs/>
          <w:sz w:val="22"/>
          <w:szCs w:val="22"/>
        </w:rPr>
      </w:pPr>
    </w:p>
    <w:p w14:paraId="0AA3418F" w14:textId="77777777" w:rsidR="00DC106B" w:rsidRPr="00AC354B" w:rsidRDefault="00DC106B" w:rsidP="00DC106B">
      <w:pPr>
        <w:jc w:val="right"/>
        <w:rPr>
          <w:rFonts w:ascii="Arial" w:hAnsi="Arial" w:cs="Arial"/>
          <w:sz w:val="22"/>
          <w:szCs w:val="22"/>
        </w:rPr>
      </w:pPr>
      <w:r w:rsidRPr="002119B4">
        <w:rPr>
          <w:rFonts w:ascii="Arial" w:hAnsi="Arial" w:cs="Arial"/>
          <w:sz w:val="22"/>
          <w:szCs w:val="22"/>
        </w:rPr>
        <w:t>Ciudad de México, a ____ de _____________ de 201</w:t>
      </w:r>
      <w:r w:rsidR="00A11FC3" w:rsidRPr="002119B4">
        <w:rPr>
          <w:rFonts w:ascii="Arial" w:hAnsi="Arial" w:cs="Arial"/>
          <w:sz w:val="22"/>
          <w:szCs w:val="22"/>
        </w:rPr>
        <w:t>8</w:t>
      </w:r>
      <w:r w:rsidRPr="002119B4">
        <w:rPr>
          <w:rFonts w:ascii="Arial" w:hAnsi="Arial" w:cs="Arial"/>
          <w:sz w:val="22"/>
          <w:szCs w:val="22"/>
        </w:rPr>
        <w:t>.</w:t>
      </w:r>
    </w:p>
    <w:p w14:paraId="3416B86F" w14:textId="77777777" w:rsidR="00DC106B" w:rsidRPr="00AC354B" w:rsidRDefault="00DC106B" w:rsidP="00DC106B">
      <w:pPr>
        <w:pStyle w:val="Textosinformato"/>
        <w:ind w:right="281"/>
        <w:jc w:val="both"/>
        <w:rPr>
          <w:rFonts w:ascii="Arial" w:hAnsi="Arial" w:cs="Arial"/>
          <w:b/>
          <w:bCs/>
          <w:sz w:val="22"/>
          <w:szCs w:val="22"/>
        </w:rPr>
      </w:pPr>
    </w:p>
    <w:p w14:paraId="66AE379D" w14:textId="77777777" w:rsidR="00DC106B" w:rsidRPr="00AC354B" w:rsidRDefault="00DC106B" w:rsidP="00DC106B">
      <w:pPr>
        <w:pStyle w:val="Textosinformato"/>
        <w:ind w:right="281"/>
        <w:jc w:val="both"/>
        <w:rPr>
          <w:rFonts w:ascii="Arial" w:hAnsi="Arial" w:cs="Arial"/>
          <w:b/>
          <w:bCs/>
          <w:sz w:val="22"/>
          <w:szCs w:val="22"/>
        </w:rPr>
      </w:pPr>
    </w:p>
    <w:p w14:paraId="44987234" w14:textId="77777777" w:rsidR="00DC106B" w:rsidRPr="00AC354B" w:rsidRDefault="00DC106B" w:rsidP="00DC106B">
      <w:pPr>
        <w:jc w:val="both"/>
        <w:rPr>
          <w:rFonts w:ascii="Arial" w:hAnsi="Arial" w:cs="Arial"/>
          <w:b/>
          <w:sz w:val="22"/>
          <w:szCs w:val="22"/>
        </w:rPr>
      </w:pPr>
      <w:r w:rsidRPr="00AC354B">
        <w:rPr>
          <w:rFonts w:ascii="Arial" w:hAnsi="Arial" w:cs="Arial"/>
          <w:b/>
          <w:sz w:val="22"/>
          <w:szCs w:val="22"/>
        </w:rPr>
        <w:t>C. DIRECTOR DE RECURSOS MATERIALES Y SERVICIOS</w:t>
      </w:r>
    </w:p>
    <w:p w14:paraId="27620B82" w14:textId="77777777" w:rsidR="00DC106B" w:rsidRPr="00AC354B" w:rsidRDefault="00DC106B" w:rsidP="00DC106B">
      <w:pPr>
        <w:jc w:val="both"/>
        <w:rPr>
          <w:rFonts w:ascii="Arial" w:hAnsi="Arial" w:cs="Arial"/>
          <w:b/>
          <w:sz w:val="22"/>
          <w:szCs w:val="22"/>
        </w:rPr>
      </w:pPr>
      <w:r w:rsidRPr="00AC354B">
        <w:rPr>
          <w:rFonts w:ascii="Arial" w:hAnsi="Arial" w:cs="Arial"/>
          <w:b/>
          <w:sz w:val="22"/>
          <w:szCs w:val="22"/>
        </w:rPr>
        <w:t>INSTITUTO NACIONAL ELECTORAL</w:t>
      </w:r>
    </w:p>
    <w:p w14:paraId="7760532A" w14:textId="77777777" w:rsidR="00DC106B" w:rsidRPr="00AC354B" w:rsidRDefault="00DC106B" w:rsidP="00DC106B">
      <w:pPr>
        <w:pStyle w:val="Textoindependiente31"/>
        <w:rPr>
          <w:rFonts w:cs="Arial"/>
          <w:b/>
          <w:szCs w:val="22"/>
          <w:lang w:val="es-MX"/>
        </w:rPr>
      </w:pPr>
      <w:r w:rsidRPr="00AC354B">
        <w:rPr>
          <w:rFonts w:cs="Arial"/>
          <w:b/>
          <w:szCs w:val="22"/>
          <w:lang w:val="es-MX"/>
        </w:rPr>
        <w:t xml:space="preserve">P R E S E N T E. </w:t>
      </w:r>
    </w:p>
    <w:p w14:paraId="45636366" w14:textId="77777777" w:rsidR="00DC106B" w:rsidRPr="00AC354B" w:rsidRDefault="00DC106B" w:rsidP="00DC106B">
      <w:pPr>
        <w:pStyle w:val="Textosinformato"/>
        <w:ind w:right="281"/>
        <w:jc w:val="both"/>
        <w:rPr>
          <w:rFonts w:ascii="Arial" w:hAnsi="Arial" w:cs="Arial"/>
          <w:bCs/>
          <w:sz w:val="22"/>
          <w:szCs w:val="22"/>
        </w:rPr>
      </w:pPr>
    </w:p>
    <w:p w14:paraId="10E924B0" w14:textId="77777777" w:rsidR="00DC106B" w:rsidRPr="00AC354B" w:rsidRDefault="00DC106B" w:rsidP="00DC106B">
      <w:pPr>
        <w:pStyle w:val="Textosinformato"/>
        <w:spacing w:line="360" w:lineRule="auto"/>
        <w:ind w:right="284"/>
        <w:jc w:val="both"/>
        <w:rPr>
          <w:rFonts w:ascii="Arial" w:hAnsi="Arial" w:cs="Arial"/>
          <w:bCs/>
        </w:rPr>
      </w:pPr>
      <w:r w:rsidRPr="00AC354B">
        <w:rPr>
          <w:rFonts w:ascii="Arial" w:hAnsi="Arial" w:cs="Arial"/>
          <w:bCs/>
          <w:u w:val="single"/>
        </w:rPr>
        <w:t>[ nombre del LICITANTE o en nombre de la empresa  ]</w:t>
      </w:r>
      <w:r w:rsidRPr="00AC354B">
        <w:rPr>
          <w:rFonts w:ascii="Arial" w:hAnsi="Arial" w:cs="Arial"/>
          <w:bCs/>
        </w:rPr>
        <w:t xml:space="preserve">, manifiesto </w:t>
      </w:r>
      <w:r w:rsidRPr="00AC354B">
        <w:rPr>
          <w:rFonts w:ascii="Arial" w:hAnsi="Arial" w:cs="Arial"/>
          <w:b/>
          <w:bCs/>
        </w:rPr>
        <w:t>bajo protesta de decir verdad</w:t>
      </w:r>
      <w:r w:rsidRPr="00AC354B">
        <w:rPr>
          <w:rFonts w:ascii="Arial" w:hAnsi="Arial" w:cs="Arial"/>
          <w:bCs/>
        </w:rPr>
        <w:t xml:space="preserve">, que no participan en este procedimiento de </w:t>
      </w:r>
      <w:r w:rsidRPr="00AC354B">
        <w:rPr>
          <w:rFonts w:ascii="Arial" w:hAnsi="Arial" w:cs="Arial"/>
          <w:szCs w:val="22"/>
        </w:rPr>
        <w:t xml:space="preserve">Licitación Pública </w:t>
      </w:r>
      <w:r>
        <w:rPr>
          <w:rFonts w:ascii="Arial" w:hAnsi="Arial" w:cs="Arial"/>
          <w:szCs w:val="22"/>
        </w:rPr>
        <w:t>Nacional</w:t>
      </w:r>
      <w:r w:rsidRPr="00AC354B">
        <w:rPr>
          <w:rFonts w:ascii="Arial" w:hAnsi="Arial" w:cs="Arial"/>
        </w:rPr>
        <w:t xml:space="preserve"> </w:t>
      </w:r>
      <w:r w:rsidRPr="00AC354B">
        <w:rPr>
          <w:rFonts w:ascii="Arial" w:hAnsi="Arial" w:cs="Arial"/>
          <w:bCs/>
        </w:rPr>
        <w:t>número</w:t>
      </w:r>
      <w:r w:rsidRPr="00AC354B">
        <w:rPr>
          <w:rFonts w:ascii="Arial" w:hAnsi="Arial" w:cs="Arial"/>
        </w:rPr>
        <w:t xml:space="preserve"> [_____________________] para la adquisición de “</w:t>
      </w:r>
      <w:r w:rsidRPr="00AC354B">
        <w:rPr>
          <w:rFonts w:ascii="Arial" w:hAnsi="Arial" w:cs="Arial"/>
          <w:bCs/>
        </w:rPr>
        <w:t>[___________________________________]”</w:t>
      </w:r>
      <w:r>
        <w:rPr>
          <w:rFonts w:ascii="Arial" w:hAnsi="Arial" w:cs="Arial"/>
          <w:bCs/>
        </w:rPr>
        <w:t xml:space="preserve"> </w:t>
      </w:r>
      <w:r w:rsidRPr="00AC354B">
        <w:rPr>
          <w:rFonts w:ascii="Arial" w:hAnsi="Arial" w:cs="Arial"/>
          <w:bCs/>
        </w:rPr>
        <w:t>personas físicas o morales que se encuentren en alguno de los supuestos establecidos en el artículo 59 y 79 del Reglamento del Instituto Federal Electoral en Materia de Adquisiciones, Arrendamientos de Bienes Muebles y Servicios.</w:t>
      </w:r>
    </w:p>
    <w:p w14:paraId="5B31253D" w14:textId="77777777" w:rsidR="00DC106B" w:rsidRPr="00AC354B" w:rsidRDefault="00DC106B" w:rsidP="00DC106B">
      <w:pPr>
        <w:pStyle w:val="Textosinformato"/>
        <w:spacing w:line="360" w:lineRule="auto"/>
        <w:ind w:right="284"/>
        <w:jc w:val="both"/>
        <w:rPr>
          <w:rFonts w:ascii="Arial" w:hAnsi="Arial" w:cs="Arial"/>
          <w:szCs w:val="22"/>
        </w:rPr>
      </w:pPr>
    </w:p>
    <w:p w14:paraId="076E82EF" w14:textId="77777777" w:rsidR="00DC106B" w:rsidRPr="00AC354B" w:rsidRDefault="00DC106B" w:rsidP="00DC106B">
      <w:pPr>
        <w:tabs>
          <w:tab w:val="left" w:pos="5103"/>
          <w:tab w:val="left" w:pos="7655"/>
        </w:tabs>
        <w:jc w:val="center"/>
        <w:rPr>
          <w:rFonts w:ascii="Arial" w:hAnsi="Arial" w:cs="Arial"/>
          <w:sz w:val="22"/>
          <w:szCs w:val="22"/>
        </w:rPr>
      </w:pPr>
    </w:p>
    <w:p w14:paraId="35A1C246" w14:textId="77777777" w:rsidR="00DC106B" w:rsidRPr="00AC354B" w:rsidRDefault="00DC106B" w:rsidP="00DC106B">
      <w:pPr>
        <w:tabs>
          <w:tab w:val="left" w:pos="5103"/>
          <w:tab w:val="left" w:pos="7655"/>
        </w:tabs>
        <w:jc w:val="center"/>
        <w:rPr>
          <w:rFonts w:ascii="Arial" w:hAnsi="Arial" w:cs="Arial"/>
          <w:sz w:val="22"/>
          <w:szCs w:val="22"/>
        </w:rPr>
      </w:pPr>
    </w:p>
    <w:p w14:paraId="19A6BACB" w14:textId="77777777" w:rsidR="00DC106B" w:rsidRPr="00AC354B" w:rsidRDefault="00DC106B" w:rsidP="00DC106B">
      <w:pPr>
        <w:tabs>
          <w:tab w:val="left" w:pos="5103"/>
          <w:tab w:val="left" w:pos="7655"/>
        </w:tabs>
        <w:jc w:val="center"/>
        <w:rPr>
          <w:rFonts w:ascii="Arial" w:hAnsi="Arial" w:cs="Arial"/>
          <w:sz w:val="22"/>
          <w:szCs w:val="22"/>
        </w:rPr>
      </w:pPr>
      <w:r w:rsidRPr="00AC354B">
        <w:rPr>
          <w:rFonts w:ascii="Arial" w:hAnsi="Arial" w:cs="Arial"/>
          <w:sz w:val="22"/>
          <w:szCs w:val="22"/>
        </w:rPr>
        <w:t>___________________________</w:t>
      </w:r>
    </w:p>
    <w:p w14:paraId="2C58BC8A" w14:textId="77777777" w:rsidR="00DC106B" w:rsidRPr="00AC354B" w:rsidRDefault="00DC106B" w:rsidP="00DC106B">
      <w:pPr>
        <w:tabs>
          <w:tab w:val="left" w:pos="5103"/>
          <w:tab w:val="left" w:pos="7655"/>
        </w:tabs>
        <w:jc w:val="center"/>
        <w:rPr>
          <w:rFonts w:ascii="Arial" w:hAnsi="Arial" w:cs="Arial"/>
        </w:rPr>
      </w:pPr>
      <w:r w:rsidRPr="00AC354B">
        <w:rPr>
          <w:rFonts w:ascii="Arial" w:hAnsi="Arial" w:cs="Arial"/>
        </w:rPr>
        <w:t>Protesto lo necesario</w:t>
      </w:r>
    </w:p>
    <w:p w14:paraId="6345B5D9" w14:textId="77777777" w:rsidR="00DC106B" w:rsidRPr="00AC354B" w:rsidRDefault="00DC106B" w:rsidP="00DC106B">
      <w:pPr>
        <w:pStyle w:val="Textoindependiente"/>
        <w:jc w:val="center"/>
        <w:rPr>
          <w:rFonts w:cs="Arial"/>
          <w:b/>
          <w:bCs/>
          <w:sz w:val="20"/>
        </w:rPr>
      </w:pPr>
      <w:r w:rsidRPr="00AC354B">
        <w:rPr>
          <w:rFonts w:cs="Arial"/>
          <w:sz w:val="20"/>
        </w:rPr>
        <w:t>(Nombre y firma del representante legal)</w:t>
      </w:r>
    </w:p>
    <w:p w14:paraId="045E3D1F" w14:textId="77777777" w:rsidR="007C57D0" w:rsidRPr="00226BF3" w:rsidRDefault="007C57D0" w:rsidP="007C57D0">
      <w:pPr>
        <w:pStyle w:val="Textosinformato"/>
        <w:ind w:right="281"/>
        <w:jc w:val="both"/>
        <w:rPr>
          <w:rFonts w:ascii="Arial" w:hAnsi="Arial" w:cs="Arial"/>
          <w:b/>
          <w:bCs/>
          <w:sz w:val="22"/>
          <w:szCs w:val="22"/>
        </w:rPr>
      </w:pPr>
    </w:p>
    <w:p w14:paraId="2E5B8855" w14:textId="77777777" w:rsidR="007C57D0" w:rsidRPr="00226BF3" w:rsidRDefault="007C57D0" w:rsidP="007C57D0">
      <w:pPr>
        <w:rPr>
          <w:rFonts w:ascii="Arial" w:hAnsi="Arial" w:cs="Arial"/>
          <w:b/>
          <w:sz w:val="22"/>
          <w:szCs w:val="22"/>
        </w:rPr>
      </w:pPr>
    </w:p>
    <w:p w14:paraId="0889F5F4" w14:textId="77777777" w:rsidR="007C57D0" w:rsidRPr="00226BF3" w:rsidRDefault="007C57D0" w:rsidP="007C57D0">
      <w:pPr>
        <w:jc w:val="center"/>
        <w:rPr>
          <w:rFonts w:ascii="Arial" w:hAnsi="Arial" w:cs="Arial"/>
          <w:sz w:val="22"/>
          <w:szCs w:val="22"/>
        </w:rPr>
        <w:sectPr w:rsidR="007C57D0" w:rsidRPr="00226BF3" w:rsidSect="00760A99">
          <w:headerReference w:type="default" r:id="rId32"/>
          <w:footerReference w:type="default" r:id="rId33"/>
          <w:headerReference w:type="first" r:id="rId34"/>
          <w:footerReference w:type="first" r:id="rId35"/>
          <w:pgSz w:w="12242" w:h="15842" w:code="1"/>
          <w:pgMar w:top="1701" w:right="1304" w:bottom="709" w:left="1701" w:header="851" w:footer="441" w:gutter="0"/>
          <w:cols w:space="708"/>
          <w:docGrid w:linePitch="360"/>
        </w:sectPr>
      </w:pPr>
    </w:p>
    <w:p w14:paraId="2FAD59A6" w14:textId="77777777" w:rsidR="007C57D0" w:rsidRDefault="007C57D0" w:rsidP="007C57D0">
      <w:pPr>
        <w:pStyle w:val="Ttulo1"/>
        <w:rPr>
          <w:rFonts w:cs="Arial"/>
          <w:color w:val="CC0066"/>
          <w:kern w:val="32"/>
          <w:sz w:val="32"/>
          <w:szCs w:val="32"/>
        </w:rPr>
      </w:pPr>
    </w:p>
    <w:p w14:paraId="2854FE23" w14:textId="77777777" w:rsidR="00DC106B" w:rsidRDefault="00DC106B" w:rsidP="00DC106B">
      <w:pPr>
        <w:rPr>
          <w:lang w:val="es-ES"/>
        </w:rPr>
      </w:pPr>
    </w:p>
    <w:p w14:paraId="5FA64D78" w14:textId="77777777" w:rsidR="00DC106B" w:rsidRPr="00DC106B" w:rsidRDefault="00DC106B" w:rsidP="00DC106B">
      <w:pPr>
        <w:rPr>
          <w:lang w:val="es-ES"/>
        </w:rPr>
      </w:pPr>
    </w:p>
    <w:p w14:paraId="09F6DCBF" w14:textId="77777777" w:rsidR="007C57D0" w:rsidRPr="00330948" w:rsidRDefault="007C57D0" w:rsidP="007C57D0">
      <w:pPr>
        <w:pStyle w:val="Ttulo1"/>
        <w:rPr>
          <w:rFonts w:cs="Arial"/>
          <w:color w:val="CC0066"/>
          <w:kern w:val="32"/>
          <w:sz w:val="32"/>
          <w:szCs w:val="32"/>
        </w:rPr>
      </w:pPr>
      <w:bookmarkStart w:id="926" w:name="_Toc496883357"/>
      <w:bookmarkStart w:id="927" w:name="_Toc511922353"/>
      <w:r w:rsidRPr="00330948">
        <w:rPr>
          <w:rFonts w:cs="Arial"/>
          <w:color w:val="CC0066"/>
          <w:kern w:val="32"/>
          <w:sz w:val="32"/>
          <w:szCs w:val="32"/>
        </w:rPr>
        <w:t>ANEXO 3</w:t>
      </w:r>
      <w:r>
        <w:rPr>
          <w:rFonts w:cs="Arial"/>
          <w:color w:val="CC0066"/>
          <w:kern w:val="32"/>
          <w:sz w:val="32"/>
          <w:szCs w:val="32"/>
        </w:rPr>
        <w:t xml:space="preserve"> “B”</w:t>
      </w:r>
      <w:bookmarkEnd w:id="926"/>
      <w:bookmarkEnd w:id="927"/>
    </w:p>
    <w:p w14:paraId="5E7F514B" w14:textId="77777777" w:rsidR="007C57D0" w:rsidRPr="000547CB" w:rsidRDefault="007C57D0" w:rsidP="007C57D0">
      <w:pPr>
        <w:shd w:val="clear" w:color="auto" w:fill="D9D9D9" w:themeFill="background1" w:themeFillShade="D9"/>
        <w:jc w:val="center"/>
        <w:rPr>
          <w:rFonts w:ascii="Arial" w:hAnsi="Arial" w:cs="Arial"/>
          <w:b/>
          <w:sz w:val="28"/>
        </w:rPr>
      </w:pPr>
      <w:r w:rsidRPr="000547CB">
        <w:rPr>
          <w:rFonts w:ascii="Arial" w:hAnsi="Arial" w:cs="Arial"/>
          <w:b/>
          <w:sz w:val="28"/>
        </w:rPr>
        <w:t>Manifestación de estar al corriente en el pago de las obligaciones fiscales y en materia de seguridad social</w:t>
      </w:r>
    </w:p>
    <w:p w14:paraId="555E9624" w14:textId="77777777" w:rsidR="007C57D0" w:rsidRDefault="007C57D0" w:rsidP="007C57D0">
      <w:pPr>
        <w:pStyle w:val="Textosinformato"/>
        <w:ind w:right="281"/>
        <w:jc w:val="both"/>
        <w:rPr>
          <w:rFonts w:ascii="Arial" w:hAnsi="Arial" w:cs="Arial"/>
          <w:b/>
          <w:bCs/>
          <w:sz w:val="22"/>
          <w:szCs w:val="22"/>
        </w:rPr>
      </w:pPr>
    </w:p>
    <w:p w14:paraId="28B2D280" w14:textId="77777777" w:rsidR="007C57D0" w:rsidRPr="00C40B7B" w:rsidRDefault="007C57D0" w:rsidP="007C57D0">
      <w:pPr>
        <w:pStyle w:val="Textosinformato"/>
        <w:ind w:right="281"/>
        <w:jc w:val="both"/>
        <w:rPr>
          <w:rFonts w:ascii="Arial" w:hAnsi="Arial" w:cs="Arial"/>
          <w:b/>
          <w:bCs/>
          <w:sz w:val="22"/>
          <w:szCs w:val="22"/>
        </w:rPr>
      </w:pPr>
    </w:p>
    <w:p w14:paraId="6F422FCB" w14:textId="77777777" w:rsidR="007C57D0" w:rsidRPr="00C40B7B" w:rsidRDefault="007C57D0" w:rsidP="007C57D0">
      <w:pPr>
        <w:jc w:val="right"/>
        <w:rPr>
          <w:rFonts w:ascii="Arial" w:hAnsi="Arial" w:cs="Arial"/>
          <w:sz w:val="22"/>
          <w:szCs w:val="22"/>
        </w:rPr>
      </w:pPr>
      <w:r>
        <w:rPr>
          <w:rFonts w:ascii="Arial" w:hAnsi="Arial" w:cs="Arial"/>
          <w:sz w:val="22"/>
          <w:szCs w:val="22"/>
        </w:rPr>
        <w:t>Ciudad de México</w:t>
      </w:r>
      <w:r w:rsidRPr="00C40B7B">
        <w:rPr>
          <w:rFonts w:ascii="Arial" w:hAnsi="Arial" w:cs="Arial"/>
          <w:sz w:val="22"/>
          <w:szCs w:val="22"/>
        </w:rPr>
        <w:t xml:space="preserve">, a ____ de _____________ de </w:t>
      </w:r>
      <w:r w:rsidR="00A11FC3" w:rsidRPr="002119B4">
        <w:rPr>
          <w:rFonts w:ascii="Arial" w:hAnsi="Arial" w:cs="Arial"/>
          <w:sz w:val="22"/>
          <w:szCs w:val="22"/>
        </w:rPr>
        <w:t>2018.</w:t>
      </w:r>
    </w:p>
    <w:p w14:paraId="593080E5" w14:textId="77777777" w:rsidR="007C57D0" w:rsidRDefault="007C57D0" w:rsidP="007C57D0">
      <w:pPr>
        <w:pStyle w:val="Textosinformato"/>
        <w:ind w:right="281"/>
        <w:jc w:val="both"/>
        <w:rPr>
          <w:rFonts w:ascii="Arial" w:hAnsi="Arial" w:cs="Arial"/>
          <w:b/>
          <w:bCs/>
          <w:sz w:val="22"/>
          <w:szCs w:val="22"/>
        </w:rPr>
      </w:pPr>
    </w:p>
    <w:p w14:paraId="34CDBEAA" w14:textId="77777777" w:rsidR="007C57D0" w:rsidRPr="00C40B7B" w:rsidRDefault="007C57D0" w:rsidP="007C57D0">
      <w:pPr>
        <w:pStyle w:val="Textosinformato"/>
        <w:ind w:right="281"/>
        <w:jc w:val="both"/>
        <w:rPr>
          <w:rFonts w:ascii="Arial" w:hAnsi="Arial" w:cs="Arial"/>
          <w:b/>
          <w:bCs/>
          <w:sz w:val="22"/>
          <w:szCs w:val="22"/>
        </w:rPr>
      </w:pPr>
    </w:p>
    <w:p w14:paraId="541841B2" w14:textId="77777777" w:rsidR="007C57D0" w:rsidRPr="00C40B7B" w:rsidRDefault="007C57D0" w:rsidP="007C57D0">
      <w:pPr>
        <w:jc w:val="both"/>
        <w:rPr>
          <w:rFonts w:ascii="Arial" w:hAnsi="Arial" w:cs="Arial"/>
          <w:b/>
          <w:sz w:val="22"/>
          <w:szCs w:val="22"/>
        </w:rPr>
      </w:pPr>
      <w:r w:rsidRPr="00C40B7B">
        <w:rPr>
          <w:rFonts w:ascii="Arial" w:hAnsi="Arial" w:cs="Arial"/>
          <w:b/>
          <w:sz w:val="22"/>
          <w:szCs w:val="22"/>
        </w:rPr>
        <w:t>C. DIRECTOR DE RECURSOS MATERIALES Y SERVICIOS</w:t>
      </w:r>
    </w:p>
    <w:p w14:paraId="419D1D82" w14:textId="77777777" w:rsidR="007C57D0" w:rsidRPr="00C40B7B" w:rsidRDefault="007C57D0" w:rsidP="007C57D0">
      <w:pPr>
        <w:jc w:val="both"/>
        <w:rPr>
          <w:rFonts w:ascii="Arial" w:hAnsi="Arial" w:cs="Arial"/>
          <w:b/>
          <w:sz w:val="22"/>
          <w:szCs w:val="22"/>
        </w:rPr>
      </w:pPr>
      <w:r w:rsidRPr="00C40B7B">
        <w:rPr>
          <w:rFonts w:ascii="Arial" w:hAnsi="Arial" w:cs="Arial"/>
          <w:b/>
          <w:sz w:val="22"/>
          <w:szCs w:val="22"/>
        </w:rPr>
        <w:t xml:space="preserve">INSTITUTO </w:t>
      </w:r>
      <w:r>
        <w:rPr>
          <w:rFonts w:ascii="Arial" w:hAnsi="Arial" w:cs="Arial"/>
          <w:b/>
          <w:sz w:val="22"/>
          <w:szCs w:val="22"/>
        </w:rPr>
        <w:t>NACIONAL ELECTORAL</w:t>
      </w:r>
    </w:p>
    <w:p w14:paraId="4381E7E2" w14:textId="77777777" w:rsidR="007C57D0" w:rsidRPr="00C40B7B" w:rsidRDefault="007C57D0" w:rsidP="007C57D0">
      <w:pPr>
        <w:pStyle w:val="Textoindependiente31"/>
        <w:rPr>
          <w:rFonts w:cs="Arial"/>
          <w:b/>
          <w:szCs w:val="22"/>
          <w:lang w:val="es-MX"/>
        </w:rPr>
      </w:pPr>
      <w:r w:rsidRPr="00C40B7B">
        <w:rPr>
          <w:rFonts w:cs="Arial"/>
          <w:b/>
          <w:szCs w:val="22"/>
          <w:lang w:val="es-MX"/>
        </w:rPr>
        <w:t xml:space="preserve">P R E S E N T E. </w:t>
      </w:r>
    </w:p>
    <w:p w14:paraId="69A992E7" w14:textId="77777777" w:rsidR="007C57D0" w:rsidRPr="00C40B7B" w:rsidRDefault="007C57D0" w:rsidP="007C57D0">
      <w:pPr>
        <w:pStyle w:val="Textosinformato"/>
        <w:ind w:right="281"/>
        <w:jc w:val="both"/>
        <w:rPr>
          <w:rFonts w:ascii="Arial" w:hAnsi="Arial" w:cs="Arial"/>
          <w:bCs/>
          <w:sz w:val="22"/>
          <w:szCs w:val="22"/>
        </w:rPr>
      </w:pPr>
    </w:p>
    <w:p w14:paraId="2975A4E6" w14:textId="77777777" w:rsidR="007C57D0" w:rsidRPr="002B0D41" w:rsidRDefault="007C57D0" w:rsidP="007C57D0">
      <w:pPr>
        <w:pStyle w:val="Textosinformato"/>
        <w:spacing w:line="360" w:lineRule="auto"/>
        <w:ind w:right="284"/>
        <w:jc w:val="both"/>
        <w:rPr>
          <w:rFonts w:ascii="Arial" w:hAnsi="Arial" w:cs="Arial"/>
          <w:bCs/>
        </w:rPr>
      </w:pPr>
      <w:r w:rsidRPr="00F64C0D">
        <w:rPr>
          <w:rFonts w:ascii="Arial" w:hAnsi="Arial" w:cs="Arial"/>
          <w:bCs/>
        </w:rPr>
        <w:t>Con fundamento</w:t>
      </w:r>
      <w:r>
        <w:rPr>
          <w:rFonts w:ascii="Arial" w:hAnsi="Arial" w:cs="Arial"/>
          <w:b/>
          <w:sz w:val="28"/>
        </w:rPr>
        <w:t xml:space="preserve"> </w:t>
      </w:r>
      <w:r w:rsidRPr="00F64C0D">
        <w:rPr>
          <w:rFonts w:ascii="Arial" w:hAnsi="Arial" w:cs="Arial"/>
          <w:bCs/>
        </w:rPr>
        <w:t>en el artículo 36</w:t>
      </w:r>
      <w:r>
        <w:rPr>
          <w:rFonts w:ascii="Arial" w:hAnsi="Arial" w:cs="Arial"/>
          <w:bCs/>
        </w:rPr>
        <w:t>,</w:t>
      </w:r>
      <w:r w:rsidRPr="00F64C0D">
        <w:rPr>
          <w:rFonts w:ascii="Arial" w:hAnsi="Arial" w:cs="Arial"/>
          <w:bCs/>
        </w:rPr>
        <w:t xml:space="preserve"> fracción VIII del REGLAMENTO</w:t>
      </w:r>
      <w:r>
        <w:rPr>
          <w:rFonts w:ascii="Arial" w:hAnsi="Arial" w:cs="Arial"/>
          <w:bCs/>
        </w:rPr>
        <w:t>,</w:t>
      </w:r>
      <w:r w:rsidRPr="00C40B7B">
        <w:rPr>
          <w:rFonts w:ascii="Arial" w:hAnsi="Arial" w:cs="Arial"/>
          <w:bCs/>
          <w:u w:val="single"/>
        </w:rPr>
        <w:t xml:space="preserve"> [nombre del LICITANTE o en nombre de la empresa]</w:t>
      </w:r>
      <w:r w:rsidRPr="00C40B7B">
        <w:rPr>
          <w:rFonts w:ascii="Arial" w:hAnsi="Arial" w:cs="Arial"/>
          <w:bCs/>
        </w:rPr>
        <w:t xml:space="preserve">, manifiesto </w:t>
      </w:r>
      <w:r w:rsidRPr="00C40B7B">
        <w:rPr>
          <w:rFonts w:ascii="Arial" w:hAnsi="Arial" w:cs="Arial"/>
          <w:b/>
          <w:bCs/>
        </w:rPr>
        <w:t>bajo protesta de decir verdad</w:t>
      </w:r>
      <w:r w:rsidRPr="00C40B7B">
        <w:rPr>
          <w:rFonts w:ascii="Arial" w:hAnsi="Arial" w:cs="Arial"/>
          <w:bCs/>
        </w:rPr>
        <w:t xml:space="preserve">, </w:t>
      </w:r>
      <w:r w:rsidRPr="002B0D41">
        <w:rPr>
          <w:rFonts w:ascii="Arial" w:hAnsi="Arial" w:cs="Arial"/>
          <w:bCs/>
        </w:rPr>
        <w:t xml:space="preserve">que </w:t>
      </w:r>
      <w:r w:rsidRPr="002B0D41">
        <w:rPr>
          <w:rFonts w:ascii="Arial" w:hAnsi="Arial" w:cs="Arial"/>
          <w:bCs/>
          <w:u w:val="single"/>
        </w:rPr>
        <w:t>[nombre del LICITANTE o en nombre de la empresa]</w:t>
      </w:r>
      <w:r w:rsidRPr="002B0D41">
        <w:rPr>
          <w:rFonts w:ascii="Arial" w:hAnsi="Arial" w:cs="Arial"/>
          <w:bCs/>
        </w:rPr>
        <w:t xml:space="preserve">, se encuentra al corriente en el pago de sus obligaciones fiscales </w:t>
      </w:r>
      <w:r>
        <w:rPr>
          <w:rFonts w:ascii="Arial" w:hAnsi="Arial" w:cs="Arial"/>
          <w:bCs/>
        </w:rPr>
        <w:t xml:space="preserve">y en materia de seguridad social, </w:t>
      </w:r>
      <w:r w:rsidRPr="002B0D41">
        <w:rPr>
          <w:rFonts w:ascii="Arial" w:hAnsi="Arial" w:cs="Arial"/>
          <w:bCs/>
        </w:rPr>
        <w:t xml:space="preserve">en términos de lo estipulado en el artículo 32-D del Código Fiscal de la Federación y, en su caso, de la Resolución Miscelánea Fiscal Vigente. </w:t>
      </w:r>
    </w:p>
    <w:p w14:paraId="2143E47F" w14:textId="77777777" w:rsidR="007C57D0" w:rsidRPr="002B0D41" w:rsidRDefault="007C57D0" w:rsidP="007C57D0">
      <w:pPr>
        <w:pStyle w:val="Textosinformato"/>
        <w:spacing w:line="360" w:lineRule="auto"/>
        <w:ind w:right="284"/>
        <w:jc w:val="both"/>
        <w:rPr>
          <w:rFonts w:ascii="Arial" w:hAnsi="Arial" w:cs="Arial"/>
          <w:bCs/>
        </w:rPr>
      </w:pPr>
    </w:p>
    <w:p w14:paraId="44A1A6EA" w14:textId="77777777" w:rsidR="007C57D0" w:rsidRDefault="007C57D0" w:rsidP="007C57D0">
      <w:pPr>
        <w:tabs>
          <w:tab w:val="left" w:pos="5103"/>
          <w:tab w:val="left" w:pos="7655"/>
        </w:tabs>
        <w:jc w:val="center"/>
        <w:rPr>
          <w:rFonts w:ascii="Arial" w:hAnsi="Arial" w:cs="Arial"/>
          <w:sz w:val="22"/>
          <w:szCs w:val="22"/>
        </w:rPr>
      </w:pPr>
    </w:p>
    <w:p w14:paraId="088D437E" w14:textId="77777777" w:rsidR="007C57D0" w:rsidRPr="00226BF3" w:rsidRDefault="007C57D0" w:rsidP="007C57D0">
      <w:pPr>
        <w:tabs>
          <w:tab w:val="left" w:pos="5103"/>
          <w:tab w:val="left" w:pos="7655"/>
        </w:tabs>
        <w:jc w:val="center"/>
        <w:rPr>
          <w:rFonts w:ascii="Arial" w:hAnsi="Arial" w:cs="Arial"/>
          <w:sz w:val="22"/>
          <w:szCs w:val="22"/>
        </w:rPr>
      </w:pPr>
    </w:p>
    <w:p w14:paraId="2E62DC24" w14:textId="77777777" w:rsidR="007C57D0" w:rsidRPr="00226BF3" w:rsidRDefault="007C57D0" w:rsidP="007C57D0">
      <w:pPr>
        <w:tabs>
          <w:tab w:val="left" w:pos="5103"/>
          <w:tab w:val="left" w:pos="7655"/>
        </w:tabs>
        <w:jc w:val="center"/>
        <w:rPr>
          <w:rFonts w:ascii="Arial" w:hAnsi="Arial" w:cs="Arial"/>
          <w:sz w:val="22"/>
          <w:szCs w:val="22"/>
        </w:rPr>
      </w:pPr>
      <w:r>
        <w:rPr>
          <w:rFonts w:ascii="Arial" w:hAnsi="Arial" w:cs="Arial"/>
          <w:sz w:val="22"/>
          <w:szCs w:val="22"/>
        </w:rPr>
        <w:t>___________________________</w:t>
      </w:r>
    </w:p>
    <w:p w14:paraId="21A420BB" w14:textId="77777777" w:rsidR="007C57D0" w:rsidRPr="00226BF3" w:rsidRDefault="007C57D0" w:rsidP="007C57D0">
      <w:pPr>
        <w:tabs>
          <w:tab w:val="left" w:pos="5103"/>
          <w:tab w:val="left" w:pos="7655"/>
        </w:tabs>
        <w:jc w:val="center"/>
        <w:rPr>
          <w:rFonts w:ascii="Arial" w:hAnsi="Arial" w:cs="Arial"/>
        </w:rPr>
      </w:pPr>
      <w:r w:rsidRPr="00226BF3">
        <w:rPr>
          <w:rFonts w:ascii="Arial" w:hAnsi="Arial" w:cs="Arial"/>
        </w:rPr>
        <w:t>Protesto lo necesario</w:t>
      </w:r>
    </w:p>
    <w:p w14:paraId="30885CA2" w14:textId="77777777" w:rsidR="007C57D0" w:rsidRPr="00226BF3" w:rsidRDefault="007C57D0" w:rsidP="007C57D0">
      <w:pPr>
        <w:pStyle w:val="Textoindependiente"/>
        <w:jc w:val="center"/>
        <w:rPr>
          <w:rFonts w:cs="Arial"/>
          <w:b/>
          <w:bCs/>
          <w:sz w:val="20"/>
        </w:rPr>
      </w:pPr>
      <w:r w:rsidRPr="00226BF3">
        <w:rPr>
          <w:rFonts w:cs="Arial"/>
          <w:sz w:val="20"/>
        </w:rPr>
        <w:t>(Nombre y firma del representante legal)</w:t>
      </w:r>
    </w:p>
    <w:p w14:paraId="7A567D41" w14:textId="77777777" w:rsidR="007C57D0" w:rsidRPr="00226BF3" w:rsidRDefault="007C57D0" w:rsidP="007C57D0">
      <w:pPr>
        <w:pStyle w:val="Textosinformato"/>
        <w:ind w:right="281"/>
        <w:jc w:val="both"/>
        <w:rPr>
          <w:rFonts w:ascii="Arial" w:hAnsi="Arial" w:cs="Arial"/>
          <w:b/>
          <w:bCs/>
          <w:sz w:val="22"/>
          <w:szCs w:val="22"/>
        </w:rPr>
      </w:pPr>
    </w:p>
    <w:p w14:paraId="63100E9D" w14:textId="77777777" w:rsidR="007C57D0" w:rsidRDefault="007C57D0" w:rsidP="007C57D0">
      <w:pPr>
        <w:rPr>
          <w:rFonts w:ascii="Arial" w:hAnsi="Arial" w:cs="Arial"/>
          <w:b/>
          <w:sz w:val="22"/>
          <w:szCs w:val="22"/>
        </w:rPr>
      </w:pPr>
      <w:r>
        <w:rPr>
          <w:rFonts w:ascii="Arial" w:hAnsi="Arial" w:cs="Arial"/>
          <w:b/>
          <w:sz w:val="22"/>
          <w:szCs w:val="22"/>
        </w:rPr>
        <w:br w:type="page"/>
      </w:r>
    </w:p>
    <w:p w14:paraId="7A0D7B5E" w14:textId="77777777" w:rsidR="00DC106B" w:rsidRDefault="00DC106B" w:rsidP="00F70FCA">
      <w:pPr>
        <w:pStyle w:val="Ttulo1"/>
        <w:spacing w:before="240" w:after="60"/>
        <w:rPr>
          <w:rFonts w:cs="Arial"/>
          <w:color w:val="CC0066"/>
          <w:kern w:val="32"/>
          <w:sz w:val="32"/>
          <w:szCs w:val="32"/>
        </w:rPr>
      </w:pPr>
      <w:bookmarkStart w:id="928" w:name="_Toc309618102"/>
      <w:bookmarkStart w:id="929" w:name="_Toc314085351"/>
      <w:bookmarkStart w:id="930" w:name="_Toc314094172"/>
      <w:bookmarkStart w:id="931" w:name="_Toc289064608"/>
      <w:bookmarkStart w:id="932" w:name="_Toc311547465"/>
    </w:p>
    <w:p w14:paraId="7242B949" w14:textId="77777777" w:rsidR="00DC106B" w:rsidRPr="00DC106B" w:rsidRDefault="00DC106B" w:rsidP="00DC106B">
      <w:pPr>
        <w:rPr>
          <w:lang w:val="es-ES"/>
        </w:rPr>
      </w:pPr>
    </w:p>
    <w:p w14:paraId="04CB1458" w14:textId="77777777" w:rsidR="00DC106B" w:rsidRPr="00330948" w:rsidRDefault="00DC106B" w:rsidP="00DC106B">
      <w:pPr>
        <w:pStyle w:val="Ttulo1"/>
        <w:rPr>
          <w:rFonts w:cs="Arial"/>
          <w:color w:val="CC0066"/>
          <w:kern w:val="32"/>
          <w:sz w:val="32"/>
          <w:szCs w:val="32"/>
        </w:rPr>
      </w:pPr>
      <w:bookmarkStart w:id="933" w:name="_Toc497847344"/>
      <w:bookmarkStart w:id="934" w:name="_Toc498077679"/>
      <w:bookmarkStart w:id="935" w:name="_Toc511922354"/>
      <w:r w:rsidRPr="00330948">
        <w:rPr>
          <w:rFonts w:cs="Arial"/>
          <w:color w:val="CC0066"/>
          <w:kern w:val="32"/>
          <w:sz w:val="32"/>
          <w:szCs w:val="32"/>
        </w:rPr>
        <w:t>ANEXO 3</w:t>
      </w:r>
      <w:r>
        <w:rPr>
          <w:rFonts w:cs="Arial"/>
          <w:color w:val="CC0066"/>
          <w:kern w:val="32"/>
          <w:sz w:val="32"/>
          <w:szCs w:val="32"/>
        </w:rPr>
        <w:t xml:space="preserve"> “C”</w:t>
      </w:r>
      <w:bookmarkEnd w:id="933"/>
      <w:bookmarkEnd w:id="934"/>
      <w:bookmarkEnd w:id="935"/>
    </w:p>
    <w:p w14:paraId="7DD819F4" w14:textId="77777777" w:rsidR="00DC106B" w:rsidRPr="00AC354B" w:rsidRDefault="00DC106B" w:rsidP="00DC106B">
      <w:pPr>
        <w:pStyle w:val="Ttulo1"/>
      </w:pPr>
    </w:p>
    <w:p w14:paraId="6668A95D" w14:textId="77777777" w:rsidR="00DC106B" w:rsidRPr="00AC354B" w:rsidRDefault="00DC106B" w:rsidP="00DC106B">
      <w:pPr>
        <w:shd w:val="clear" w:color="auto" w:fill="D9D9D9" w:themeFill="background1" w:themeFillShade="D9"/>
        <w:jc w:val="center"/>
        <w:rPr>
          <w:rFonts w:ascii="Arial" w:hAnsi="Arial" w:cs="Arial"/>
          <w:b/>
          <w:sz w:val="28"/>
        </w:rPr>
      </w:pPr>
      <w:r w:rsidRPr="00AC354B">
        <w:rPr>
          <w:rFonts w:ascii="Arial" w:hAnsi="Arial" w:cs="Arial"/>
          <w:b/>
          <w:sz w:val="28"/>
        </w:rPr>
        <w:t>Manifestación de no encontrarse en alguno de los supuestos establecidos en el artículo 49 fracción IX de la Ley General de Re</w:t>
      </w:r>
      <w:r>
        <w:rPr>
          <w:rFonts w:ascii="Arial" w:hAnsi="Arial" w:cs="Arial"/>
          <w:b/>
          <w:sz w:val="28"/>
        </w:rPr>
        <w:t>sponsabilidades Administrativas</w:t>
      </w:r>
    </w:p>
    <w:p w14:paraId="58363B36" w14:textId="77777777" w:rsidR="00DC106B" w:rsidRPr="00AC354B" w:rsidRDefault="00DC106B" w:rsidP="00DC106B">
      <w:pPr>
        <w:pStyle w:val="Textosinformato"/>
        <w:ind w:right="281"/>
        <w:jc w:val="both"/>
        <w:rPr>
          <w:rFonts w:ascii="Arial" w:hAnsi="Arial" w:cs="Arial"/>
          <w:b/>
          <w:bCs/>
          <w:sz w:val="22"/>
          <w:szCs w:val="22"/>
        </w:rPr>
      </w:pPr>
    </w:p>
    <w:p w14:paraId="338A6C12" w14:textId="77777777" w:rsidR="00DC106B" w:rsidRPr="00AC354B" w:rsidRDefault="00DC106B" w:rsidP="00DC106B">
      <w:pPr>
        <w:jc w:val="right"/>
        <w:rPr>
          <w:rFonts w:ascii="Arial" w:hAnsi="Arial" w:cs="Arial"/>
          <w:sz w:val="22"/>
          <w:szCs w:val="22"/>
        </w:rPr>
      </w:pPr>
      <w:r w:rsidRPr="00AC354B">
        <w:rPr>
          <w:rFonts w:ascii="Arial" w:hAnsi="Arial" w:cs="Arial"/>
          <w:sz w:val="22"/>
          <w:szCs w:val="22"/>
        </w:rPr>
        <w:t xml:space="preserve">Ciudad de México, a ____ de _____________ de </w:t>
      </w:r>
      <w:r w:rsidR="00A11FC3" w:rsidRPr="002119B4">
        <w:rPr>
          <w:rFonts w:ascii="Arial" w:hAnsi="Arial" w:cs="Arial"/>
          <w:sz w:val="22"/>
          <w:szCs w:val="22"/>
        </w:rPr>
        <w:t>2018.</w:t>
      </w:r>
    </w:p>
    <w:p w14:paraId="6060C621" w14:textId="77777777" w:rsidR="00DC106B" w:rsidRPr="00AC354B" w:rsidRDefault="00DC106B" w:rsidP="00DC106B">
      <w:pPr>
        <w:pStyle w:val="Textosinformato"/>
        <w:ind w:right="281"/>
        <w:jc w:val="both"/>
        <w:rPr>
          <w:rFonts w:ascii="Arial" w:hAnsi="Arial" w:cs="Arial"/>
          <w:b/>
          <w:bCs/>
          <w:sz w:val="22"/>
          <w:szCs w:val="22"/>
        </w:rPr>
      </w:pPr>
    </w:p>
    <w:p w14:paraId="7B9DC6C9" w14:textId="77777777" w:rsidR="00DC106B" w:rsidRPr="00AC354B" w:rsidRDefault="00DC106B" w:rsidP="00DC106B">
      <w:pPr>
        <w:pStyle w:val="Textosinformato"/>
        <w:ind w:right="281"/>
        <w:jc w:val="both"/>
        <w:rPr>
          <w:rFonts w:ascii="Arial" w:hAnsi="Arial" w:cs="Arial"/>
          <w:b/>
          <w:bCs/>
          <w:sz w:val="22"/>
          <w:szCs w:val="22"/>
        </w:rPr>
      </w:pPr>
    </w:p>
    <w:p w14:paraId="6EE01550" w14:textId="77777777" w:rsidR="00DC106B" w:rsidRPr="00AC354B" w:rsidRDefault="00DC106B" w:rsidP="00DC106B">
      <w:pPr>
        <w:jc w:val="both"/>
        <w:rPr>
          <w:rFonts w:ascii="Arial" w:hAnsi="Arial" w:cs="Arial"/>
          <w:b/>
          <w:sz w:val="22"/>
          <w:szCs w:val="22"/>
        </w:rPr>
      </w:pPr>
      <w:r w:rsidRPr="00AC354B">
        <w:rPr>
          <w:rFonts w:ascii="Arial" w:hAnsi="Arial" w:cs="Arial"/>
          <w:b/>
          <w:sz w:val="22"/>
          <w:szCs w:val="22"/>
        </w:rPr>
        <w:t>C. DIRECTOR DE RECURSOS MATERIALES Y SERVICIOS</w:t>
      </w:r>
    </w:p>
    <w:p w14:paraId="259E877D" w14:textId="77777777" w:rsidR="00DC106B" w:rsidRPr="00AC354B" w:rsidRDefault="00DC106B" w:rsidP="00DC106B">
      <w:pPr>
        <w:jc w:val="both"/>
        <w:rPr>
          <w:rFonts w:ascii="Arial" w:hAnsi="Arial" w:cs="Arial"/>
          <w:b/>
          <w:sz w:val="22"/>
          <w:szCs w:val="22"/>
        </w:rPr>
      </w:pPr>
      <w:r w:rsidRPr="00AC354B">
        <w:rPr>
          <w:rFonts w:ascii="Arial" w:hAnsi="Arial" w:cs="Arial"/>
          <w:b/>
          <w:sz w:val="22"/>
          <w:szCs w:val="22"/>
        </w:rPr>
        <w:t>INSTITUTO NACIONAL ELECTORAL</w:t>
      </w:r>
    </w:p>
    <w:p w14:paraId="4DC08FC4" w14:textId="77777777" w:rsidR="00DC106B" w:rsidRPr="00AC354B" w:rsidRDefault="00DC106B" w:rsidP="00DC106B">
      <w:pPr>
        <w:pStyle w:val="Textoindependiente31"/>
        <w:rPr>
          <w:rFonts w:cs="Arial"/>
          <w:b/>
          <w:szCs w:val="22"/>
          <w:lang w:val="es-MX"/>
        </w:rPr>
      </w:pPr>
      <w:r w:rsidRPr="00AC354B">
        <w:rPr>
          <w:rFonts w:cs="Arial"/>
          <w:b/>
          <w:szCs w:val="22"/>
          <w:lang w:val="es-MX"/>
        </w:rPr>
        <w:t xml:space="preserve">P R E S E N T E. </w:t>
      </w:r>
    </w:p>
    <w:p w14:paraId="6F58255F" w14:textId="77777777" w:rsidR="00DC106B" w:rsidRPr="00AC354B" w:rsidRDefault="00DC106B" w:rsidP="00DC106B">
      <w:pPr>
        <w:pStyle w:val="Textosinformato"/>
        <w:ind w:right="281"/>
        <w:jc w:val="both"/>
        <w:rPr>
          <w:rFonts w:ascii="Arial" w:hAnsi="Arial" w:cs="Arial"/>
          <w:bCs/>
          <w:sz w:val="22"/>
          <w:szCs w:val="22"/>
        </w:rPr>
      </w:pPr>
    </w:p>
    <w:p w14:paraId="239E9F2E" w14:textId="77777777" w:rsidR="00DC106B" w:rsidRPr="00AC354B" w:rsidRDefault="00DC106B" w:rsidP="00DC106B">
      <w:pPr>
        <w:pStyle w:val="Textosinformato"/>
        <w:spacing w:line="360" w:lineRule="auto"/>
        <w:ind w:right="284"/>
        <w:jc w:val="both"/>
        <w:rPr>
          <w:rFonts w:ascii="Arial" w:hAnsi="Arial" w:cs="Arial"/>
          <w:bCs/>
        </w:rPr>
      </w:pPr>
      <w:r w:rsidRPr="00AC354B">
        <w:rPr>
          <w:rFonts w:ascii="Arial" w:hAnsi="Arial" w:cs="Arial"/>
          <w:bCs/>
          <w:u w:val="single"/>
        </w:rPr>
        <w:t>[ nombre del LICITANTE o en nombre de la empresa  ]</w:t>
      </w:r>
      <w:r w:rsidRPr="00AC354B">
        <w:rPr>
          <w:rFonts w:ascii="Arial" w:hAnsi="Arial" w:cs="Arial"/>
          <w:bCs/>
        </w:rPr>
        <w:t xml:space="preserve">, manifiesto </w:t>
      </w:r>
      <w:r w:rsidRPr="00AC354B">
        <w:rPr>
          <w:rFonts w:ascii="Arial" w:hAnsi="Arial" w:cs="Arial"/>
          <w:b/>
          <w:bCs/>
        </w:rPr>
        <w:t>bajo protesta de decir verdad</w:t>
      </w:r>
      <w:r w:rsidRPr="00AC354B">
        <w:rPr>
          <w:rFonts w:ascii="Arial" w:hAnsi="Arial" w:cs="Arial"/>
          <w:bCs/>
        </w:rPr>
        <w:t xml:space="preserve">, que no participan en este procedimiento de </w:t>
      </w:r>
      <w:r w:rsidRPr="00AC354B">
        <w:rPr>
          <w:rFonts w:ascii="Arial" w:hAnsi="Arial" w:cs="Arial"/>
          <w:szCs w:val="22"/>
        </w:rPr>
        <w:t xml:space="preserve">Licitación Pública </w:t>
      </w:r>
      <w:r>
        <w:rPr>
          <w:rFonts w:ascii="Arial" w:hAnsi="Arial" w:cs="Arial"/>
          <w:szCs w:val="22"/>
        </w:rPr>
        <w:t>Nacional</w:t>
      </w:r>
      <w:r w:rsidRPr="00AC354B">
        <w:rPr>
          <w:rFonts w:ascii="Arial" w:hAnsi="Arial" w:cs="Arial"/>
        </w:rPr>
        <w:t xml:space="preserve"> </w:t>
      </w:r>
      <w:r w:rsidRPr="00AC354B">
        <w:rPr>
          <w:rFonts w:ascii="Arial" w:hAnsi="Arial" w:cs="Arial"/>
          <w:bCs/>
        </w:rPr>
        <w:t>número</w:t>
      </w:r>
      <w:r w:rsidRPr="00AC354B">
        <w:rPr>
          <w:rFonts w:ascii="Arial" w:hAnsi="Arial" w:cs="Arial"/>
        </w:rPr>
        <w:t xml:space="preserve"> [_____________________] para la adquisición de “</w:t>
      </w:r>
      <w:r w:rsidRPr="00AC354B">
        <w:rPr>
          <w:rFonts w:ascii="Arial" w:hAnsi="Arial" w:cs="Arial"/>
          <w:bCs/>
        </w:rPr>
        <w:t xml:space="preserve">[___________________________________]”personas físicas o morales que, </w:t>
      </w:r>
      <w:r w:rsidRPr="00AC354B">
        <w:rPr>
          <w:rFonts w:ascii="Arial" w:hAnsi="Arial" w:cs="Arial"/>
          <w:bCs/>
          <w:lang w:val="es-ES_tradnl"/>
        </w:rPr>
        <w:t>que desempeñan empleo, cargo o comisión en el servicio público o, en su caso, que a pesar de desempeñarlo, con la formalización del contrato correspondiente no se actualiza un Conflicto de Interés de conformidad con lo señalado en el artículo</w:t>
      </w:r>
      <w:r w:rsidRPr="00AC354B">
        <w:rPr>
          <w:rFonts w:ascii="Arial" w:hAnsi="Arial" w:cs="Arial"/>
          <w:bCs/>
        </w:rPr>
        <w:t xml:space="preserve"> 49 fracción IX de La Ley General de Responsabilidades Administrativas. </w:t>
      </w:r>
    </w:p>
    <w:p w14:paraId="174D7052" w14:textId="77777777" w:rsidR="00DC106B" w:rsidRPr="00AC354B" w:rsidRDefault="00DC106B" w:rsidP="00DC106B">
      <w:pPr>
        <w:pStyle w:val="Textosinformato"/>
        <w:spacing w:line="360" w:lineRule="auto"/>
        <w:ind w:right="284"/>
        <w:jc w:val="both"/>
        <w:rPr>
          <w:rFonts w:ascii="Arial" w:hAnsi="Arial" w:cs="Arial"/>
          <w:szCs w:val="22"/>
        </w:rPr>
      </w:pPr>
    </w:p>
    <w:p w14:paraId="10DAADA5" w14:textId="77777777" w:rsidR="00DC106B" w:rsidRPr="00AC354B" w:rsidRDefault="00DC106B" w:rsidP="00DC106B">
      <w:pPr>
        <w:tabs>
          <w:tab w:val="left" w:pos="5103"/>
          <w:tab w:val="left" w:pos="7655"/>
        </w:tabs>
        <w:jc w:val="center"/>
        <w:rPr>
          <w:rFonts w:ascii="Arial" w:hAnsi="Arial" w:cs="Arial"/>
          <w:sz w:val="22"/>
          <w:szCs w:val="22"/>
        </w:rPr>
      </w:pPr>
    </w:p>
    <w:p w14:paraId="30443ABB" w14:textId="77777777" w:rsidR="00DC106B" w:rsidRPr="00AC354B" w:rsidRDefault="00DC106B" w:rsidP="00DC106B">
      <w:pPr>
        <w:tabs>
          <w:tab w:val="left" w:pos="5103"/>
          <w:tab w:val="left" w:pos="7655"/>
        </w:tabs>
        <w:jc w:val="center"/>
        <w:rPr>
          <w:rFonts w:ascii="Arial" w:hAnsi="Arial" w:cs="Arial"/>
          <w:sz w:val="22"/>
          <w:szCs w:val="22"/>
        </w:rPr>
      </w:pPr>
    </w:p>
    <w:p w14:paraId="448DDCB8" w14:textId="77777777" w:rsidR="00DC106B" w:rsidRPr="00AC354B" w:rsidRDefault="00DC106B" w:rsidP="00DC106B">
      <w:pPr>
        <w:tabs>
          <w:tab w:val="left" w:pos="5103"/>
          <w:tab w:val="left" w:pos="7655"/>
        </w:tabs>
        <w:jc w:val="center"/>
        <w:rPr>
          <w:rFonts w:ascii="Arial" w:hAnsi="Arial" w:cs="Arial"/>
          <w:sz w:val="22"/>
          <w:szCs w:val="22"/>
        </w:rPr>
      </w:pPr>
      <w:r w:rsidRPr="00AC354B">
        <w:rPr>
          <w:rFonts w:ascii="Arial" w:hAnsi="Arial" w:cs="Arial"/>
          <w:sz w:val="22"/>
          <w:szCs w:val="22"/>
        </w:rPr>
        <w:t>___________________________</w:t>
      </w:r>
    </w:p>
    <w:p w14:paraId="11594EF2" w14:textId="77777777" w:rsidR="00DC106B" w:rsidRPr="00AC354B" w:rsidRDefault="00DC106B" w:rsidP="00DC106B">
      <w:pPr>
        <w:tabs>
          <w:tab w:val="left" w:pos="5103"/>
          <w:tab w:val="left" w:pos="7655"/>
        </w:tabs>
        <w:jc w:val="center"/>
        <w:rPr>
          <w:rFonts w:ascii="Arial" w:hAnsi="Arial" w:cs="Arial"/>
        </w:rPr>
      </w:pPr>
      <w:r w:rsidRPr="00AC354B">
        <w:rPr>
          <w:rFonts w:ascii="Arial" w:hAnsi="Arial" w:cs="Arial"/>
        </w:rPr>
        <w:t>Protesto lo necesario</w:t>
      </w:r>
    </w:p>
    <w:p w14:paraId="2A36540F" w14:textId="77777777" w:rsidR="00DC106B" w:rsidRPr="00AC354B" w:rsidRDefault="00DC106B" w:rsidP="00DC106B">
      <w:pPr>
        <w:pStyle w:val="Textoindependiente"/>
        <w:jc w:val="center"/>
        <w:rPr>
          <w:b/>
          <w:bCs/>
          <w:sz w:val="20"/>
        </w:rPr>
      </w:pPr>
      <w:r w:rsidRPr="00AC354B">
        <w:rPr>
          <w:sz w:val="20"/>
        </w:rPr>
        <w:t>(Nombre y firma del representante legal)</w:t>
      </w:r>
    </w:p>
    <w:p w14:paraId="01439B7E" w14:textId="77777777" w:rsidR="00DC106B" w:rsidRDefault="00DC106B" w:rsidP="00F70FCA">
      <w:pPr>
        <w:pStyle w:val="Ttulo1"/>
        <w:spacing w:before="240" w:after="60"/>
        <w:rPr>
          <w:rFonts w:cs="Arial"/>
          <w:color w:val="CC0066"/>
          <w:kern w:val="32"/>
          <w:sz w:val="32"/>
          <w:szCs w:val="32"/>
        </w:rPr>
      </w:pPr>
    </w:p>
    <w:p w14:paraId="19B0F4A9" w14:textId="77777777" w:rsidR="00DC106B" w:rsidRDefault="00DC106B" w:rsidP="00F70FCA">
      <w:pPr>
        <w:pStyle w:val="Ttulo1"/>
        <w:spacing w:before="240" w:after="60"/>
        <w:rPr>
          <w:rFonts w:cs="Arial"/>
          <w:color w:val="CC0066"/>
          <w:kern w:val="32"/>
          <w:sz w:val="32"/>
          <w:szCs w:val="32"/>
        </w:rPr>
      </w:pPr>
    </w:p>
    <w:p w14:paraId="34A6C09A" w14:textId="77777777" w:rsidR="00DC106B" w:rsidRDefault="00DC106B" w:rsidP="00F70FCA">
      <w:pPr>
        <w:pStyle w:val="Ttulo1"/>
        <w:spacing w:before="240" w:after="60"/>
        <w:rPr>
          <w:rFonts w:cs="Arial"/>
          <w:color w:val="CC0066"/>
          <w:kern w:val="32"/>
          <w:sz w:val="32"/>
          <w:szCs w:val="32"/>
        </w:rPr>
      </w:pPr>
    </w:p>
    <w:p w14:paraId="7C37A4AD" w14:textId="77777777" w:rsidR="00DC106B" w:rsidRDefault="00DC106B">
      <w:pPr>
        <w:rPr>
          <w:rFonts w:ascii="Arial" w:hAnsi="Arial" w:cs="Arial"/>
          <w:b/>
          <w:color w:val="CC0066"/>
          <w:kern w:val="32"/>
          <w:sz w:val="32"/>
          <w:szCs w:val="32"/>
          <w:lang w:val="es-ES"/>
        </w:rPr>
      </w:pPr>
      <w:r>
        <w:rPr>
          <w:rFonts w:cs="Arial"/>
          <w:color w:val="CC0066"/>
          <w:kern w:val="32"/>
          <w:sz w:val="32"/>
          <w:szCs w:val="32"/>
        </w:rPr>
        <w:br w:type="page"/>
      </w:r>
    </w:p>
    <w:p w14:paraId="7DB58967" w14:textId="77777777" w:rsidR="00A608B2" w:rsidRDefault="00A608B2" w:rsidP="00F70FCA">
      <w:pPr>
        <w:pStyle w:val="Ttulo1"/>
        <w:spacing w:before="240" w:after="60"/>
        <w:rPr>
          <w:rFonts w:cs="Arial"/>
          <w:color w:val="CC0066"/>
          <w:kern w:val="32"/>
          <w:sz w:val="32"/>
          <w:szCs w:val="32"/>
        </w:rPr>
      </w:pPr>
    </w:p>
    <w:p w14:paraId="38652316" w14:textId="77777777" w:rsidR="00F70FCA" w:rsidRPr="0071788A" w:rsidRDefault="00F70FCA" w:rsidP="00F70FCA">
      <w:pPr>
        <w:pStyle w:val="Ttulo1"/>
        <w:spacing w:before="240" w:after="60"/>
        <w:rPr>
          <w:rFonts w:cs="Arial"/>
          <w:color w:val="CC0066"/>
          <w:kern w:val="32"/>
          <w:sz w:val="32"/>
          <w:szCs w:val="32"/>
        </w:rPr>
      </w:pPr>
      <w:bookmarkStart w:id="936" w:name="_Toc511922355"/>
      <w:r w:rsidRPr="0071788A">
        <w:rPr>
          <w:rFonts w:cs="Arial"/>
          <w:color w:val="CC0066"/>
          <w:kern w:val="32"/>
          <w:sz w:val="32"/>
          <w:szCs w:val="32"/>
        </w:rPr>
        <w:t>ANEXO 4</w:t>
      </w:r>
      <w:bookmarkEnd w:id="928"/>
      <w:bookmarkEnd w:id="929"/>
      <w:bookmarkEnd w:id="930"/>
      <w:bookmarkEnd w:id="936"/>
    </w:p>
    <w:p w14:paraId="1AFFE7C6" w14:textId="77777777" w:rsidR="00F70FCA" w:rsidRPr="00226BF3" w:rsidRDefault="00F70FCA" w:rsidP="00F70FCA">
      <w:pPr>
        <w:rPr>
          <w:rFonts w:ascii="Arial" w:hAnsi="Arial" w:cs="Arial"/>
        </w:rPr>
      </w:pPr>
    </w:p>
    <w:p w14:paraId="666B562B" w14:textId="77777777" w:rsidR="00F70FCA" w:rsidRPr="00276BDD" w:rsidRDefault="00F70FCA" w:rsidP="0071788A">
      <w:pPr>
        <w:pStyle w:val="Ttulo1"/>
        <w:shd w:val="clear" w:color="auto" w:fill="D9D9D9" w:themeFill="background1" w:themeFillShade="D9"/>
        <w:rPr>
          <w:rFonts w:cs="Arial"/>
          <w:sz w:val="32"/>
        </w:rPr>
      </w:pPr>
      <w:bookmarkStart w:id="937" w:name="_Toc452121420"/>
      <w:bookmarkStart w:id="938" w:name="_Toc464498342"/>
      <w:bookmarkStart w:id="939" w:name="_Toc464498747"/>
      <w:bookmarkStart w:id="940" w:name="_Toc485137298"/>
      <w:bookmarkStart w:id="941" w:name="_Toc490562487"/>
      <w:bookmarkStart w:id="942" w:name="_Toc497216157"/>
      <w:bookmarkStart w:id="943" w:name="_Toc499126234"/>
      <w:bookmarkStart w:id="944" w:name="_Toc505757185"/>
      <w:bookmarkStart w:id="945" w:name="_Toc505869782"/>
      <w:bookmarkStart w:id="946" w:name="_Toc511922356"/>
      <w:r w:rsidRPr="0071788A">
        <w:rPr>
          <w:rFonts w:cs="Arial"/>
          <w:kern w:val="32"/>
          <w:sz w:val="28"/>
          <w:szCs w:val="32"/>
        </w:rPr>
        <w:t>Declaración de integridad</w:t>
      </w:r>
      <w:bookmarkEnd w:id="937"/>
      <w:bookmarkEnd w:id="938"/>
      <w:bookmarkEnd w:id="939"/>
      <w:bookmarkEnd w:id="940"/>
      <w:bookmarkEnd w:id="941"/>
      <w:bookmarkEnd w:id="942"/>
      <w:bookmarkEnd w:id="943"/>
      <w:bookmarkEnd w:id="944"/>
      <w:bookmarkEnd w:id="945"/>
      <w:bookmarkEnd w:id="946"/>
    </w:p>
    <w:bookmarkEnd w:id="931"/>
    <w:bookmarkEnd w:id="932"/>
    <w:p w14:paraId="3ED59526" w14:textId="77777777" w:rsidR="00F70FCA" w:rsidRDefault="00F70FCA" w:rsidP="00F70FCA">
      <w:pPr>
        <w:pStyle w:val="Textosinformato"/>
        <w:ind w:right="281"/>
        <w:jc w:val="both"/>
        <w:rPr>
          <w:rFonts w:ascii="Arial" w:hAnsi="Arial" w:cs="Arial"/>
          <w:b/>
          <w:bCs/>
          <w:sz w:val="22"/>
          <w:szCs w:val="22"/>
        </w:rPr>
      </w:pPr>
    </w:p>
    <w:p w14:paraId="22C7B15E" w14:textId="77777777" w:rsidR="00F70FCA" w:rsidRPr="00226BF3" w:rsidRDefault="00F70FCA" w:rsidP="00F70FCA">
      <w:pPr>
        <w:pStyle w:val="Textodebloque"/>
        <w:tabs>
          <w:tab w:val="left" w:pos="0"/>
        </w:tabs>
        <w:ind w:left="0" w:right="0"/>
        <w:jc w:val="center"/>
        <w:rPr>
          <w:rFonts w:cs="Arial"/>
          <w:b/>
          <w:bCs/>
          <w:sz w:val="22"/>
          <w:szCs w:val="22"/>
        </w:rPr>
      </w:pPr>
    </w:p>
    <w:p w14:paraId="61EC1F77" w14:textId="77777777" w:rsidR="00F70FCA" w:rsidRPr="00236796" w:rsidRDefault="00366EA9" w:rsidP="00F70FCA">
      <w:pPr>
        <w:jc w:val="right"/>
        <w:rPr>
          <w:rFonts w:ascii="Arial" w:hAnsi="Arial" w:cs="Arial"/>
          <w:sz w:val="22"/>
          <w:szCs w:val="22"/>
        </w:rPr>
      </w:pPr>
      <w:r>
        <w:rPr>
          <w:rFonts w:ascii="Arial" w:hAnsi="Arial" w:cs="Arial"/>
          <w:sz w:val="22"/>
          <w:szCs w:val="22"/>
        </w:rPr>
        <w:t>Ciudad de México</w:t>
      </w:r>
      <w:r w:rsidR="00F70FCA" w:rsidRPr="00236796">
        <w:rPr>
          <w:rFonts w:ascii="Arial" w:hAnsi="Arial" w:cs="Arial"/>
          <w:sz w:val="22"/>
          <w:szCs w:val="22"/>
        </w:rPr>
        <w:t xml:space="preserve">, a ____ de </w:t>
      </w:r>
      <w:r w:rsidR="00F70FCA">
        <w:rPr>
          <w:rFonts w:ascii="Arial" w:hAnsi="Arial" w:cs="Arial"/>
          <w:sz w:val="22"/>
          <w:szCs w:val="22"/>
        </w:rPr>
        <w:t>_____________</w:t>
      </w:r>
      <w:r w:rsidR="00F70FCA" w:rsidRPr="00236796">
        <w:rPr>
          <w:rFonts w:ascii="Arial" w:hAnsi="Arial" w:cs="Arial"/>
          <w:sz w:val="22"/>
          <w:szCs w:val="22"/>
        </w:rPr>
        <w:t xml:space="preserve"> </w:t>
      </w:r>
      <w:r w:rsidR="00F70FCA" w:rsidRPr="002119B4">
        <w:rPr>
          <w:rFonts w:ascii="Arial" w:hAnsi="Arial" w:cs="Arial"/>
          <w:sz w:val="22"/>
          <w:szCs w:val="22"/>
        </w:rPr>
        <w:t xml:space="preserve">de </w:t>
      </w:r>
      <w:r w:rsidR="00A11FC3" w:rsidRPr="002119B4">
        <w:rPr>
          <w:rFonts w:ascii="Arial" w:hAnsi="Arial" w:cs="Arial"/>
          <w:sz w:val="22"/>
          <w:szCs w:val="22"/>
        </w:rPr>
        <w:t>2018.</w:t>
      </w:r>
    </w:p>
    <w:p w14:paraId="3A7FFA89" w14:textId="77777777" w:rsidR="00F70FCA" w:rsidRPr="00226BF3" w:rsidRDefault="00F70FCA" w:rsidP="00F70FCA">
      <w:pPr>
        <w:pStyle w:val="Textosinformato"/>
        <w:ind w:right="281"/>
        <w:jc w:val="both"/>
        <w:rPr>
          <w:rFonts w:ascii="Arial" w:hAnsi="Arial" w:cs="Arial"/>
          <w:b/>
          <w:bCs/>
          <w:sz w:val="22"/>
          <w:szCs w:val="22"/>
        </w:rPr>
      </w:pPr>
    </w:p>
    <w:p w14:paraId="5ABB3F99" w14:textId="77777777" w:rsidR="00F70FCA" w:rsidRDefault="00F70FCA" w:rsidP="00F70FCA">
      <w:pPr>
        <w:pStyle w:val="Textosinformato"/>
        <w:ind w:right="281"/>
        <w:jc w:val="both"/>
        <w:rPr>
          <w:rFonts w:ascii="Arial" w:hAnsi="Arial" w:cs="Arial"/>
          <w:b/>
          <w:bCs/>
          <w:sz w:val="22"/>
          <w:szCs w:val="22"/>
        </w:rPr>
      </w:pPr>
    </w:p>
    <w:p w14:paraId="5C83A4A6" w14:textId="77777777" w:rsidR="00F70FCA" w:rsidRPr="00226BF3" w:rsidRDefault="00F70FCA" w:rsidP="00F70FCA">
      <w:pPr>
        <w:pStyle w:val="Textosinformato"/>
        <w:ind w:right="281"/>
        <w:jc w:val="both"/>
        <w:rPr>
          <w:rFonts w:ascii="Arial" w:hAnsi="Arial" w:cs="Arial"/>
          <w:b/>
          <w:bCs/>
          <w:sz w:val="22"/>
          <w:szCs w:val="22"/>
        </w:rPr>
      </w:pPr>
    </w:p>
    <w:p w14:paraId="41506CDD" w14:textId="77777777" w:rsidR="00F70FCA" w:rsidRPr="00355AD1" w:rsidRDefault="00F70FCA" w:rsidP="00F70FCA">
      <w:pPr>
        <w:jc w:val="both"/>
        <w:rPr>
          <w:rFonts w:ascii="Arial" w:hAnsi="Arial" w:cs="Arial"/>
          <w:b/>
          <w:sz w:val="22"/>
          <w:szCs w:val="22"/>
        </w:rPr>
      </w:pPr>
      <w:r w:rsidRPr="00355AD1">
        <w:rPr>
          <w:rFonts w:ascii="Arial" w:hAnsi="Arial" w:cs="Arial"/>
          <w:b/>
          <w:sz w:val="22"/>
          <w:szCs w:val="22"/>
        </w:rPr>
        <w:t>C. DIRECTOR DE RECURSOS MATERIALES Y SERVICIOS</w:t>
      </w:r>
    </w:p>
    <w:p w14:paraId="456D3E17" w14:textId="77777777" w:rsidR="00F70FCA" w:rsidRPr="00355AD1" w:rsidRDefault="00277FD0" w:rsidP="00F70FCA">
      <w:pPr>
        <w:jc w:val="both"/>
        <w:rPr>
          <w:rFonts w:ascii="Arial" w:hAnsi="Arial" w:cs="Arial"/>
          <w:b/>
          <w:sz w:val="22"/>
          <w:szCs w:val="22"/>
        </w:rPr>
      </w:pPr>
      <w:r>
        <w:rPr>
          <w:rFonts w:ascii="Arial" w:hAnsi="Arial" w:cs="Arial"/>
          <w:b/>
          <w:sz w:val="22"/>
          <w:szCs w:val="22"/>
        </w:rPr>
        <w:t>INSTITUTO NACIONAL ELECTORAL</w:t>
      </w:r>
    </w:p>
    <w:p w14:paraId="0AF3D01A" w14:textId="77777777" w:rsidR="00F70FCA" w:rsidRPr="00355AD1" w:rsidRDefault="00F70FCA" w:rsidP="00F70FCA">
      <w:pPr>
        <w:pStyle w:val="Textoindependiente31"/>
        <w:rPr>
          <w:rFonts w:cs="Arial"/>
          <w:b/>
          <w:szCs w:val="22"/>
          <w:lang w:val="es-MX"/>
        </w:rPr>
      </w:pPr>
      <w:r w:rsidRPr="00355AD1">
        <w:rPr>
          <w:rFonts w:cs="Arial"/>
          <w:b/>
          <w:szCs w:val="22"/>
          <w:lang w:val="es-MX"/>
        </w:rPr>
        <w:t xml:space="preserve">P R E S E N T E. </w:t>
      </w:r>
    </w:p>
    <w:p w14:paraId="46831D75" w14:textId="77777777" w:rsidR="00F70FCA" w:rsidRPr="00226BF3" w:rsidRDefault="00F70FCA" w:rsidP="00F70FCA">
      <w:pPr>
        <w:pStyle w:val="Textosinformato"/>
        <w:ind w:right="281"/>
        <w:jc w:val="both"/>
        <w:rPr>
          <w:rFonts w:ascii="Arial" w:hAnsi="Arial" w:cs="Arial"/>
          <w:bCs/>
          <w:sz w:val="22"/>
          <w:szCs w:val="22"/>
        </w:rPr>
      </w:pPr>
    </w:p>
    <w:p w14:paraId="2F0DEB32" w14:textId="76E40E17" w:rsidR="008F54B0" w:rsidRPr="00112878" w:rsidRDefault="008F54B0" w:rsidP="008F54B0">
      <w:pPr>
        <w:tabs>
          <w:tab w:val="left" w:pos="6175"/>
        </w:tabs>
        <w:spacing w:line="360" w:lineRule="auto"/>
        <w:jc w:val="both"/>
        <w:rPr>
          <w:rFonts w:ascii="Arial" w:hAnsi="Arial" w:cs="Arial"/>
        </w:rPr>
      </w:pPr>
      <w:r w:rsidRPr="00112878">
        <w:rPr>
          <w:rFonts w:ascii="Arial" w:hAnsi="Arial" w:cs="Arial"/>
          <w:bCs/>
        </w:rPr>
        <w:t>D</w:t>
      </w:r>
      <w:r w:rsidR="005A36B3">
        <w:rPr>
          <w:rFonts w:ascii="Arial" w:hAnsi="Arial" w:cs="Arial"/>
          <w:bCs/>
        </w:rPr>
        <w:t>e conformidad con el artículo 36</w:t>
      </w:r>
      <w:r w:rsidRPr="00112878">
        <w:rPr>
          <w:rFonts w:ascii="Arial" w:hAnsi="Arial" w:cs="Arial"/>
          <w:bCs/>
        </w:rPr>
        <w:t>, fracción IX del Reglamento del Instituto Federal Electoral en materia de Adquisiciones, Arrendamientos</w:t>
      </w:r>
      <w:r w:rsidR="00921C8D">
        <w:rPr>
          <w:rFonts w:ascii="Arial" w:hAnsi="Arial" w:cs="Arial"/>
          <w:bCs/>
        </w:rPr>
        <w:t xml:space="preserve"> de Bienes Muebles</w:t>
      </w:r>
      <w:r w:rsidRPr="00112878">
        <w:rPr>
          <w:rFonts w:ascii="Arial" w:hAnsi="Arial" w:cs="Arial"/>
          <w:bCs/>
        </w:rPr>
        <w:t xml:space="preserve"> y Servicios, manifiesto a usted, bajo protesta de decir verdad, que [___</w:t>
      </w:r>
      <w:r w:rsidRPr="00112878">
        <w:rPr>
          <w:rFonts w:ascii="Arial" w:hAnsi="Arial" w:cs="Arial"/>
          <w:bCs/>
          <w:u w:val="single"/>
        </w:rPr>
        <w:t>nombre del LICITANTE o en nombre de la empresa</w:t>
      </w:r>
      <w:r w:rsidRPr="00112878">
        <w:rPr>
          <w:rFonts w:ascii="Arial" w:hAnsi="Arial" w:cs="Arial"/>
          <w:bCs/>
        </w:rPr>
        <w:t xml:space="preserve">____], por sí misma o por interpósita persona, se abstendrá de adoptar conductas, para que los servidores públicos del INSTITUTO induzcan o alteren las evaluaciones de las proposiciones, el resultado del procedimiento, u otros aspectos que otorguen condiciones más ventajosas con relación a los demás participantes de la </w:t>
      </w:r>
      <w:r w:rsidR="00D12DA3">
        <w:rPr>
          <w:rFonts w:ascii="Arial" w:hAnsi="Arial" w:cs="Arial"/>
        </w:rPr>
        <w:t xml:space="preserve">Licitación Pública </w:t>
      </w:r>
      <w:r w:rsidR="008522B7">
        <w:rPr>
          <w:rFonts w:ascii="Arial" w:hAnsi="Arial" w:cs="Arial"/>
        </w:rPr>
        <w:t>Nacional</w:t>
      </w:r>
      <w:r w:rsidRPr="00112878">
        <w:rPr>
          <w:rFonts w:ascii="Arial" w:hAnsi="Arial" w:cs="Arial"/>
        </w:rPr>
        <w:t xml:space="preserve"> número ___________ para la adquisición de </w:t>
      </w:r>
      <w:r w:rsidRPr="00112878">
        <w:rPr>
          <w:rFonts w:ascii="Arial" w:hAnsi="Arial" w:cs="Arial"/>
          <w:bCs/>
        </w:rPr>
        <w:t>“[</w:t>
      </w:r>
      <w:r w:rsidRPr="00112878">
        <w:rPr>
          <w:rFonts w:ascii="Arial" w:hAnsi="Arial" w:cs="Arial"/>
        </w:rPr>
        <w:t>___________________________________]</w:t>
      </w:r>
      <w:r w:rsidRPr="00112878">
        <w:rPr>
          <w:rFonts w:ascii="Arial" w:hAnsi="Arial" w:cs="Arial"/>
          <w:bCs/>
        </w:rPr>
        <w:t>”.</w:t>
      </w:r>
    </w:p>
    <w:p w14:paraId="4404A0E6" w14:textId="77777777" w:rsidR="00F70FCA" w:rsidRDefault="00F70FCA" w:rsidP="00F70FCA">
      <w:pPr>
        <w:tabs>
          <w:tab w:val="left" w:pos="6175"/>
        </w:tabs>
        <w:spacing w:line="360" w:lineRule="auto"/>
        <w:jc w:val="center"/>
        <w:rPr>
          <w:rFonts w:ascii="Arial" w:hAnsi="Arial" w:cs="Arial"/>
        </w:rPr>
      </w:pPr>
    </w:p>
    <w:p w14:paraId="009D7931" w14:textId="77777777" w:rsidR="00355AD1" w:rsidRDefault="00355AD1" w:rsidP="00F70FCA">
      <w:pPr>
        <w:tabs>
          <w:tab w:val="left" w:pos="6175"/>
        </w:tabs>
        <w:spacing w:line="360" w:lineRule="auto"/>
        <w:jc w:val="center"/>
        <w:rPr>
          <w:rFonts w:ascii="Arial" w:hAnsi="Arial" w:cs="Arial"/>
        </w:rPr>
      </w:pPr>
    </w:p>
    <w:p w14:paraId="343EF3EA" w14:textId="77777777" w:rsidR="00355AD1" w:rsidRDefault="00355AD1" w:rsidP="00F70FCA">
      <w:pPr>
        <w:tabs>
          <w:tab w:val="left" w:pos="6175"/>
        </w:tabs>
        <w:spacing w:line="360" w:lineRule="auto"/>
        <w:jc w:val="center"/>
        <w:rPr>
          <w:rFonts w:ascii="Arial" w:hAnsi="Arial" w:cs="Arial"/>
        </w:rPr>
      </w:pPr>
    </w:p>
    <w:p w14:paraId="6E202ACD" w14:textId="77777777" w:rsidR="00355AD1" w:rsidRPr="00226BF3" w:rsidRDefault="00355AD1" w:rsidP="00F70FCA">
      <w:pPr>
        <w:tabs>
          <w:tab w:val="left" w:pos="6175"/>
        </w:tabs>
        <w:spacing w:line="360" w:lineRule="auto"/>
        <w:jc w:val="center"/>
        <w:rPr>
          <w:rFonts w:ascii="Arial" w:hAnsi="Arial" w:cs="Arial"/>
        </w:rPr>
      </w:pPr>
    </w:p>
    <w:p w14:paraId="6316FB29" w14:textId="77777777" w:rsidR="00F70FCA" w:rsidRPr="00226BF3" w:rsidRDefault="00F70FCA" w:rsidP="00F70FCA">
      <w:pPr>
        <w:tabs>
          <w:tab w:val="left" w:pos="6175"/>
        </w:tabs>
        <w:spacing w:line="360" w:lineRule="auto"/>
        <w:jc w:val="center"/>
        <w:rPr>
          <w:rFonts w:ascii="Arial" w:hAnsi="Arial" w:cs="Arial"/>
        </w:rPr>
      </w:pPr>
    </w:p>
    <w:p w14:paraId="03AE3FB8" w14:textId="77777777" w:rsidR="00F70FCA" w:rsidRPr="00226BF3" w:rsidRDefault="00F70FCA" w:rsidP="00F70FCA">
      <w:pPr>
        <w:tabs>
          <w:tab w:val="left" w:pos="6175"/>
        </w:tabs>
        <w:spacing w:line="360" w:lineRule="auto"/>
        <w:jc w:val="center"/>
        <w:rPr>
          <w:rFonts w:ascii="Arial" w:hAnsi="Arial" w:cs="Arial"/>
        </w:rPr>
      </w:pPr>
      <w:r w:rsidRPr="00226BF3">
        <w:rPr>
          <w:rFonts w:ascii="Arial" w:hAnsi="Arial" w:cs="Arial"/>
        </w:rPr>
        <w:t>(Lugar y fecha)</w:t>
      </w:r>
    </w:p>
    <w:p w14:paraId="4ECF37EE" w14:textId="77777777" w:rsidR="00F70FCA" w:rsidRPr="00226BF3" w:rsidRDefault="00F70FCA" w:rsidP="00F70FCA">
      <w:pPr>
        <w:tabs>
          <w:tab w:val="left" w:pos="5103"/>
          <w:tab w:val="left" w:pos="7655"/>
        </w:tabs>
        <w:spacing w:line="360" w:lineRule="auto"/>
        <w:jc w:val="center"/>
        <w:rPr>
          <w:rFonts w:ascii="Arial" w:hAnsi="Arial" w:cs="Arial"/>
        </w:rPr>
      </w:pPr>
      <w:r w:rsidRPr="00226BF3">
        <w:rPr>
          <w:rFonts w:ascii="Arial" w:hAnsi="Arial" w:cs="Arial"/>
        </w:rPr>
        <w:t>Protesto lo necesario</w:t>
      </w:r>
    </w:p>
    <w:p w14:paraId="7EA1873D" w14:textId="77777777" w:rsidR="00F70FCA" w:rsidRDefault="00F70FCA" w:rsidP="00F70FCA">
      <w:pPr>
        <w:pStyle w:val="Textoindependiente"/>
        <w:spacing w:line="360" w:lineRule="auto"/>
        <w:jc w:val="center"/>
        <w:rPr>
          <w:rFonts w:cs="Arial"/>
          <w:sz w:val="20"/>
        </w:rPr>
      </w:pPr>
      <w:r w:rsidRPr="00226BF3">
        <w:rPr>
          <w:rFonts w:cs="Arial"/>
          <w:sz w:val="20"/>
        </w:rPr>
        <w:t>(Nombre y firma del representante legal)</w:t>
      </w:r>
    </w:p>
    <w:p w14:paraId="15CE30F0" w14:textId="77777777" w:rsidR="00666964" w:rsidRDefault="00666964" w:rsidP="00F70FCA">
      <w:pPr>
        <w:pStyle w:val="Textoindependiente"/>
        <w:spacing w:line="360" w:lineRule="auto"/>
        <w:jc w:val="center"/>
        <w:rPr>
          <w:rFonts w:cs="Arial"/>
          <w:sz w:val="20"/>
        </w:rPr>
      </w:pPr>
    </w:p>
    <w:p w14:paraId="223831BE" w14:textId="77777777" w:rsidR="00666964" w:rsidRDefault="00666964" w:rsidP="00F70FCA">
      <w:pPr>
        <w:pStyle w:val="Textoindependiente"/>
        <w:spacing w:line="360" w:lineRule="auto"/>
        <w:jc w:val="center"/>
        <w:rPr>
          <w:rFonts w:cs="Arial"/>
          <w:sz w:val="20"/>
        </w:rPr>
      </w:pPr>
    </w:p>
    <w:p w14:paraId="60D91598" w14:textId="77777777" w:rsidR="00666964" w:rsidRDefault="00666964" w:rsidP="00F70FCA">
      <w:pPr>
        <w:pStyle w:val="Textoindependiente"/>
        <w:spacing w:line="360" w:lineRule="auto"/>
        <w:jc w:val="center"/>
        <w:rPr>
          <w:rFonts w:cs="Arial"/>
          <w:sz w:val="20"/>
        </w:rPr>
      </w:pPr>
    </w:p>
    <w:p w14:paraId="031E64AE" w14:textId="77777777" w:rsidR="00666964" w:rsidRDefault="00666964" w:rsidP="00F70FCA">
      <w:pPr>
        <w:pStyle w:val="Textoindependiente"/>
        <w:spacing w:line="360" w:lineRule="auto"/>
        <w:jc w:val="center"/>
        <w:rPr>
          <w:rFonts w:cs="Arial"/>
          <w:sz w:val="20"/>
        </w:rPr>
      </w:pPr>
    </w:p>
    <w:p w14:paraId="40090F5F" w14:textId="77777777" w:rsidR="00666964" w:rsidRDefault="00666964" w:rsidP="00F70FCA">
      <w:pPr>
        <w:pStyle w:val="Textoindependiente"/>
        <w:spacing w:line="360" w:lineRule="auto"/>
        <w:jc w:val="center"/>
        <w:rPr>
          <w:rFonts w:cs="Arial"/>
          <w:b/>
          <w:bCs/>
          <w:sz w:val="20"/>
        </w:rPr>
      </w:pPr>
    </w:p>
    <w:p w14:paraId="369F9724" w14:textId="77777777" w:rsidR="0043100F" w:rsidRDefault="0043100F" w:rsidP="00F70FCA">
      <w:pPr>
        <w:pStyle w:val="Textoindependiente"/>
        <w:spacing w:line="360" w:lineRule="auto"/>
        <w:jc w:val="center"/>
        <w:rPr>
          <w:rFonts w:cs="Arial"/>
          <w:b/>
          <w:bCs/>
          <w:sz w:val="20"/>
        </w:rPr>
      </w:pPr>
    </w:p>
    <w:p w14:paraId="23761294" w14:textId="77777777" w:rsidR="0043100F" w:rsidRPr="00226BF3" w:rsidRDefault="0043100F" w:rsidP="00F70FCA">
      <w:pPr>
        <w:pStyle w:val="Textoindependiente"/>
        <w:spacing w:line="360" w:lineRule="auto"/>
        <w:jc w:val="center"/>
        <w:rPr>
          <w:rFonts w:cs="Arial"/>
          <w:b/>
          <w:bCs/>
          <w:sz w:val="20"/>
        </w:rPr>
      </w:pPr>
    </w:p>
    <w:p w14:paraId="03B36AB9" w14:textId="77777777" w:rsidR="004F3177" w:rsidRPr="00203877" w:rsidRDefault="004F3177" w:rsidP="00203877">
      <w:pPr>
        <w:pStyle w:val="Textoindependiente"/>
        <w:spacing w:line="360" w:lineRule="auto"/>
        <w:jc w:val="center"/>
        <w:rPr>
          <w:rFonts w:cs="Arial"/>
          <w:sz w:val="20"/>
        </w:rPr>
      </w:pPr>
      <w:bookmarkStart w:id="947" w:name="_Toc289064609"/>
      <w:bookmarkStart w:id="948" w:name="_Toc311547466"/>
      <w:bookmarkStart w:id="949" w:name="_Toc314085352"/>
      <w:bookmarkStart w:id="950" w:name="_Toc314094173"/>
    </w:p>
    <w:p w14:paraId="1511DC1A" w14:textId="77777777" w:rsidR="008522B7" w:rsidRPr="00330948" w:rsidRDefault="008522B7" w:rsidP="008522B7">
      <w:pPr>
        <w:pStyle w:val="Ttulo1"/>
        <w:spacing w:before="240" w:after="60"/>
        <w:rPr>
          <w:rFonts w:cs="Arial"/>
          <w:color w:val="CC0066"/>
          <w:kern w:val="32"/>
          <w:sz w:val="32"/>
          <w:szCs w:val="32"/>
        </w:rPr>
      </w:pPr>
      <w:bookmarkStart w:id="951" w:name="_Toc434004150"/>
      <w:bookmarkStart w:id="952" w:name="_Toc511922357"/>
      <w:bookmarkEnd w:id="947"/>
      <w:bookmarkEnd w:id="948"/>
      <w:bookmarkEnd w:id="949"/>
      <w:bookmarkEnd w:id="950"/>
      <w:r w:rsidRPr="00330948">
        <w:rPr>
          <w:rFonts w:cs="Arial"/>
          <w:color w:val="CC0066"/>
          <w:kern w:val="32"/>
          <w:sz w:val="32"/>
          <w:szCs w:val="32"/>
        </w:rPr>
        <w:lastRenderedPageBreak/>
        <w:t>ANEXO 5</w:t>
      </w:r>
      <w:bookmarkEnd w:id="951"/>
      <w:bookmarkEnd w:id="952"/>
    </w:p>
    <w:p w14:paraId="6935A151" w14:textId="77777777" w:rsidR="008522B7" w:rsidRPr="00330948" w:rsidRDefault="008522B7" w:rsidP="008522B7">
      <w:pPr>
        <w:shd w:val="clear" w:color="auto" w:fill="D9D9D9" w:themeFill="background1" w:themeFillShade="D9"/>
        <w:jc w:val="center"/>
        <w:rPr>
          <w:rFonts w:ascii="Arial" w:hAnsi="Arial" w:cs="Arial"/>
          <w:b/>
          <w:sz w:val="28"/>
        </w:rPr>
      </w:pPr>
      <w:r w:rsidRPr="00330948">
        <w:rPr>
          <w:rFonts w:ascii="Arial" w:hAnsi="Arial" w:cs="Arial"/>
          <w:b/>
          <w:sz w:val="28"/>
        </w:rPr>
        <w:t>Manifestación de ser de nacionalidad mexicana</w:t>
      </w:r>
    </w:p>
    <w:p w14:paraId="497A9264" w14:textId="77777777" w:rsidR="008522B7" w:rsidRPr="005A72D4" w:rsidRDefault="008522B7" w:rsidP="008522B7">
      <w:pPr>
        <w:jc w:val="both"/>
        <w:rPr>
          <w:rFonts w:ascii="Arial" w:hAnsi="Arial" w:cs="Arial"/>
          <w:b/>
          <w:sz w:val="22"/>
          <w:szCs w:val="22"/>
        </w:rPr>
      </w:pPr>
    </w:p>
    <w:p w14:paraId="7E4EEABB" w14:textId="77777777" w:rsidR="008522B7" w:rsidRDefault="008522B7" w:rsidP="008522B7">
      <w:pPr>
        <w:jc w:val="both"/>
        <w:rPr>
          <w:rFonts w:ascii="Arial" w:hAnsi="Arial" w:cs="Arial"/>
          <w:b/>
          <w:sz w:val="22"/>
          <w:szCs w:val="22"/>
        </w:rPr>
      </w:pPr>
    </w:p>
    <w:p w14:paraId="348FF10F" w14:textId="77777777" w:rsidR="008522B7" w:rsidRDefault="008522B7" w:rsidP="008522B7">
      <w:pPr>
        <w:jc w:val="right"/>
        <w:rPr>
          <w:rFonts w:ascii="Arial" w:hAnsi="Arial" w:cs="Arial"/>
          <w:b/>
          <w:sz w:val="22"/>
          <w:szCs w:val="22"/>
        </w:rPr>
      </w:pPr>
      <w:r>
        <w:rPr>
          <w:rFonts w:ascii="Arial" w:hAnsi="Arial" w:cs="Arial"/>
          <w:sz w:val="22"/>
          <w:szCs w:val="22"/>
        </w:rPr>
        <w:t>Ciudad de México</w:t>
      </w:r>
      <w:r w:rsidRPr="00236796">
        <w:rPr>
          <w:rFonts w:ascii="Arial" w:hAnsi="Arial" w:cs="Arial"/>
          <w:sz w:val="22"/>
          <w:szCs w:val="22"/>
        </w:rPr>
        <w:t xml:space="preserve">, a ____ de </w:t>
      </w:r>
      <w:r>
        <w:rPr>
          <w:rFonts w:ascii="Arial" w:hAnsi="Arial" w:cs="Arial"/>
          <w:sz w:val="22"/>
          <w:szCs w:val="22"/>
        </w:rPr>
        <w:t>_____________</w:t>
      </w:r>
      <w:r w:rsidRPr="00236796">
        <w:rPr>
          <w:rFonts w:ascii="Arial" w:hAnsi="Arial" w:cs="Arial"/>
          <w:sz w:val="22"/>
          <w:szCs w:val="22"/>
        </w:rPr>
        <w:t xml:space="preserve"> de </w:t>
      </w:r>
      <w:r w:rsidR="00A11FC3" w:rsidRPr="002119B4">
        <w:rPr>
          <w:rFonts w:ascii="Arial" w:hAnsi="Arial" w:cs="Arial"/>
          <w:sz w:val="22"/>
          <w:szCs w:val="22"/>
        </w:rPr>
        <w:t>2018</w:t>
      </w:r>
      <w:r w:rsidRPr="002119B4">
        <w:rPr>
          <w:rFonts w:ascii="Arial" w:hAnsi="Arial" w:cs="Arial"/>
          <w:sz w:val="22"/>
          <w:szCs w:val="22"/>
        </w:rPr>
        <w:t>.</w:t>
      </w:r>
    </w:p>
    <w:p w14:paraId="111FA04C" w14:textId="77777777" w:rsidR="008522B7" w:rsidRDefault="008522B7" w:rsidP="008522B7">
      <w:pPr>
        <w:jc w:val="both"/>
        <w:rPr>
          <w:rFonts w:ascii="Arial" w:hAnsi="Arial" w:cs="Arial"/>
          <w:b/>
          <w:sz w:val="22"/>
          <w:szCs w:val="22"/>
        </w:rPr>
      </w:pPr>
    </w:p>
    <w:p w14:paraId="055540E8" w14:textId="77777777" w:rsidR="008522B7" w:rsidRDefault="008522B7" w:rsidP="008522B7">
      <w:pPr>
        <w:jc w:val="both"/>
        <w:rPr>
          <w:rFonts w:ascii="Arial" w:hAnsi="Arial" w:cs="Arial"/>
          <w:b/>
          <w:sz w:val="22"/>
          <w:szCs w:val="22"/>
        </w:rPr>
      </w:pPr>
    </w:p>
    <w:p w14:paraId="32A7A7B9" w14:textId="77777777" w:rsidR="008522B7" w:rsidRDefault="008522B7" w:rsidP="008522B7">
      <w:pPr>
        <w:jc w:val="both"/>
        <w:rPr>
          <w:rFonts w:ascii="Arial" w:hAnsi="Arial" w:cs="Arial"/>
          <w:b/>
          <w:sz w:val="22"/>
          <w:szCs w:val="22"/>
        </w:rPr>
      </w:pPr>
    </w:p>
    <w:p w14:paraId="64DA3AD2" w14:textId="77777777" w:rsidR="008522B7" w:rsidRPr="00355AD1" w:rsidRDefault="008522B7" w:rsidP="008522B7">
      <w:pPr>
        <w:jc w:val="both"/>
        <w:rPr>
          <w:rFonts w:ascii="Arial" w:hAnsi="Arial" w:cs="Arial"/>
          <w:b/>
          <w:sz w:val="22"/>
          <w:szCs w:val="22"/>
        </w:rPr>
      </w:pPr>
      <w:r w:rsidRPr="00355AD1">
        <w:rPr>
          <w:rFonts w:ascii="Arial" w:hAnsi="Arial" w:cs="Arial"/>
          <w:b/>
          <w:sz w:val="22"/>
          <w:szCs w:val="22"/>
        </w:rPr>
        <w:t>C. DIRECTOR DE RECURSOS MATERIALES Y SERVICIOS</w:t>
      </w:r>
    </w:p>
    <w:p w14:paraId="230F8998" w14:textId="77777777" w:rsidR="008522B7" w:rsidRPr="00355AD1" w:rsidRDefault="008522B7" w:rsidP="008522B7">
      <w:pPr>
        <w:jc w:val="both"/>
        <w:rPr>
          <w:rFonts w:ascii="Arial" w:hAnsi="Arial" w:cs="Arial"/>
          <w:b/>
          <w:sz w:val="22"/>
          <w:szCs w:val="22"/>
        </w:rPr>
      </w:pPr>
      <w:r w:rsidRPr="00355AD1">
        <w:rPr>
          <w:rFonts w:ascii="Arial" w:hAnsi="Arial" w:cs="Arial"/>
          <w:b/>
          <w:sz w:val="22"/>
          <w:szCs w:val="22"/>
        </w:rPr>
        <w:t xml:space="preserve">INSTITUTO </w:t>
      </w:r>
      <w:r>
        <w:rPr>
          <w:rFonts w:ascii="Arial" w:hAnsi="Arial" w:cs="Arial"/>
          <w:b/>
          <w:sz w:val="22"/>
          <w:szCs w:val="22"/>
        </w:rPr>
        <w:t>NACIONAL ELECTORAL</w:t>
      </w:r>
    </w:p>
    <w:p w14:paraId="261E5700" w14:textId="77777777" w:rsidR="008522B7" w:rsidRDefault="008522B7" w:rsidP="008522B7">
      <w:pPr>
        <w:pStyle w:val="Textoindependiente31"/>
        <w:rPr>
          <w:rFonts w:cs="Arial"/>
          <w:b/>
          <w:szCs w:val="22"/>
          <w:lang w:val="es-MX"/>
        </w:rPr>
      </w:pPr>
      <w:r w:rsidRPr="00355AD1">
        <w:rPr>
          <w:rFonts w:cs="Arial"/>
          <w:b/>
          <w:szCs w:val="22"/>
          <w:lang w:val="es-MX"/>
        </w:rPr>
        <w:t xml:space="preserve">P R E S E N T E. </w:t>
      </w:r>
    </w:p>
    <w:p w14:paraId="74FC591D" w14:textId="77777777" w:rsidR="008522B7" w:rsidRDefault="008522B7" w:rsidP="008522B7">
      <w:pPr>
        <w:pStyle w:val="Textoindependiente31"/>
        <w:rPr>
          <w:rFonts w:cs="Arial"/>
          <w:b/>
          <w:szCs w:val="22"/>
          <w:lang w:val="es-MX"/>
        </w:rPr>
      </w:pPr>
    </w:p>
    <w:p w14:paraId="0FF39DA2" w14:textId="77777777" w:rsidR="008522B7" w:rsidRDefault="008522B7" w:rsidP="008522B7">
      <w:pPr>
        <w:pStyle w:val="Textoindependiente31"/>
        <w:rPr>
          <w:rFonts w:cs="Arial"/>
          <w:b/>
          <w:szCs w:val="22"/>
          <w:lang w:val="es-MX"/>
        </w:rPr>
      </w:pPr>
    </w:p>
    <w:p w14:paraId="0FF2F924" w14:textId="77777777" w:rsidR="008522B7" w:rsidRDefault="008522B7" w:rsidP="008522B7">
      <w:pPr>
        <w:pStyle w:val="Textoindependiente31"/>
        <w:rPr>
          <w:rFonts w:cs="Arial"/>
          <w:b/>
          <w:szCs w:val="22"/>
          <w:lang w:val="es-MX"/>
        </w:rPr>
      </w:pPr>
    </w:p>
    <w:p w14:paraId="774C90C6" w14:textId="77777777" w:rsidR="008522B7" w:rsidRDefault="008522B7" w:rsidP="008522B7">
      <w:pPr>
        <w:pStyle w:val="Textoindependiente31"/>
        <w:rPr>
          <w:rFonts w:cs="Arial"/>
          <w:b/>
          <w:szCs w:val="22"/>
          <w:lang w:val="es-MX"/>
        </w:rPr>
      </w:pPr>
    </w:p>
    <w:p w14:paraId="4F5AECB2" w14:textId="77777777" w:rsidR="008522B7" w:rsidRPr="00355AD1" w:rsidRDefault="008522B7" w:rsidP="008522B7">
      <w:pPr>
        <w:pStyle w:val="Textoindependiente31"/>
        <w:rPr>
          <w:rFonts w:cs="Arial"/>
          <w:b/>
          <w:szCs w:val="22"/>
          <w:lang w:val="es-MX"/>
        </w:rPr>
      </w:pPr>
    </w:p>
    <w:p w14:paraId="6E3750BD" w14:textId="77777777" w:rsidR="008522B7" w:rsidRPr="005A72D4" w:rsidRDefault="008522B7" w:rsidP="008522B7">
      <w:pPr>
        <w:jc w:val="both"/>
        <w:rPr>
          <w:rFonts w:ascii="Arial" w:hAnsi="Arial" w:cs="Arial"/>
          <w:sz w:val="22"/>
          <w:szCs w:val="22"/>
        </w:rPr>
      </w:pPr>
      <w:r w:rsidRPr="005A72D4">
        <w:rPr>
          <w:rFonts w:ascii="Arial" w:hAnsi="Arial" w:cs="Arial"/>
          <w:b/>
          <w:sz w:val="22"/>
          <w:szCs w:val="22"/>
        </w:rPr>
        <w:t xml:space="preserve">Manifiesto bajo protesta de decir verdad </w:t>
      </w:r>
      <w:r w:rsidRPr="005A72D4">
        <w:rPr>
          <w:rFonts w:ascii="Arial" w:hAnsi="Arial" w:cs="Arial"/>
          <w:sz w:val="22"/>
          <w:szCs w:val="22"/>
        </w:rPr>
        <w:t xml:space="preserve">que </w:t>
      </w:r>
      <w:r w:rsidRPr="005A72D4">
        <w:rPr>
          <w:rFonts w:ascii="Arial" w:hAnsi="Arial" w:cs="Arial"/>
          <w:sz w:val="22"/>
          <w:szCs w:val="22"/>
          <w:u w:val="single"/>
        </w:rPr>
        <w:t>[nombre del LICITANTE o nombre de la empresa]</w:t>
      </w:r>
      <w:r w:rsidRPr="005A72D4">
        <w:rPr>
          <w:rFonts w:ascii="Arial" w:hAnsi="Arial" w:cs="Arial"/>
          <w:sz w:val="22"/>
          <w:szCs w:val="22"/>
        </w:rPr>
        <w:t>, es de nacionalidad mexicana.</w:t>
      </w:r>
    </w:p>
    <w:p w14:paraId="5B2147F6" w14:textId="77777777" w:rsidR="008522B7" w:rsidRPr="005A72D4" w:rsidRDefault="008522B7" w:rsidP="008522B7">
      <w:pPr>
        <w:jc w:val="both"/>
        <w:rPr>
          <w:rFonts w:ascii="Arial" w:hAnsi="Arial" w:cs="Arial"/>
          <w:b/>
          <w:sz w:val="22"/>
          <w:szCs w:val="22"/>
        </w:rPr>
      </w:pPr>
    </w:p>
    <w:p w14:paraId="26D29863" w14:textId="77777777" w:rsidR="008522B7" w:rsidRPr="005A72D4" w:rsidRDefault="008522B7" w:rsidP="008522B7">
      <w:pPr>
        <w:jc w:val="both"/>
        <w:rPr>
          <w:rFonts w:ascii="Arial" w:hAnsi="Arial" w:cs="Arial"/>
          <w:b/>
          <w:sz w:val="22"/>
          <w:szCs w:val="22"/>
        </w:rPr>
      </w:pPr>
    </w:p>
    <w:p w14:paraId="782CD6A4" w14:textId="77777777" w:rsidR="008522B7" w:rsidRDefault="008522B7" w:rsidP="008522B7"/>
    <w:p w14:paraId="6B33591F" w14:textId="77777777" w:rsidR="008522B7" w:rsidRDefault="008522B7" w:rsidP="008522B7"/>
    <w:p w14:paraId="2BEEEABB" w14:textId="77777777" w:rsidR="008522B7" w:rsidRDefault="008522B7" w:rsidP="008522B7"/>
    <w:p w14:paraId="07AFD424" w14:textId="77777777" w:rsidR="008522B7" w:rsidRDefault="008522B7" w:rsidP="008522B7"/>
    <w:p w14:paraId="7F6A1223" w14:textId="77777777" w:rsidR="008522B7" w:rsidRDefault="008522B7" w:rsidP="008522B7"/>
    <w:p w14:paraId="2346B73C" w14:textId="77777777" w:rsidR="008522B7" w:rsidRDefault="008522B7" w:rsidP="008522B7"/>
    <w:p w14:paraId="6AF04FA3" w14:textId="77777777" w:rsidR="008522B7" w:rsidRDefault="008522B7" w:rsidP="008522B7"/>
    <w:p w14:paraId="202C0E10" w14:textId="77777777" w:rsidR="008522B7" w:rsidRDefault="008522B7" w:rsidP="008522B7"/>
    <w:p w14:paraId="55243A60" w14:textId="77777777" w:rsidR="008522B7" w:rsidRDefault="008522B7" w:rsidP="008522B7"/>
    <w:p w14:paraId="69E0686A" w14:textId="77777777" w:rsidR="008522B7" w:rsidRDefault="008522B7" w:rsidP="008522B7"/>
    <w:p w14:paraId="611287CB" w14:textId="77777777" w:rsidR="008522B7" w:rsidRDefault="008522B7" w:rsidP="008522B7"/>
    <w:p w14:paraId="1EF0560F" w14:textId="77777777" w:rsidR="008522B7" w:rsidRPr="00226BF3" w:rsidRDefault="008522B7" w:rsidP="008522B7">
      <w:pPr>
        <w:tabs>
          <w:tab w:val="left" w:pos="5103"/>
          <w:tab w:val="left" w:pos="7655"/>
        </w:tabs>
        <w:jc w:val="center"/>
        <w:rPr>
          <w:rFonts w:ascii="Arial" w:hAnsi="Arial" w:cs="Arial"/>
          <w:sz w:val="22"/>
          <w:szCs w:val="22"/>
        </w:rPr>
      </w:pPr>
      <w:r>
        <w:rPr>
          <w:rFonts w:ascii="Arial" w:hAnsi="Arial" w:cs="Arial"/>
          <w:sz w:val="22"/>
          <w:szCs w:val="22"/>
        </w:rPr>
        <w:t>___________________________</w:t>
      </w:r>
    </w:p>
    <w:p w14:paraId="052232BA" w14:textId="77777777" w:rsidR="008522B7" w:rsidRPr="00226BF3" w:rsidRDefault="008522B7" w:rsidP="008522B7">
      <w:pPr>
        <w:tabs>
          <w:tab w:val="left" w:pos="5103"/>
          <w:tab w:val="left" w:pos="7655"/>
        </w:tabs>
        <w:jc w:val="center"/>
        <w:rPr>
          <w:rFonts w:ascii="Arial" w:hAnsi="Arial" w:cs="Arial"/>
        </w:rPr>
      </w:pPr>
      <w:r w:rsidRPr="00226BF3">
        <w:rPr>
          <w:rFonts w:ascii="Arial" w:hAnsi="Arial" w:cs="Arial"/>
        </w:rPr>
        <w:t>Protesto lo necesario</w:t>
      </w:r>
    </w:p>
    <w:p w14:paraId="0C00C2AB" w14:textId="77777777" w:rsidR="008522B7" w:rsidRPr="00226BF3" w:rsidRDefault="008522B7" w:rsidP="008522B7">
      <w:pPr>
        <w:pStyle w:val="Textoindependiente"/>
        <w:jc w:val="center"/>
        <w:rPr>
          <w:rFonts w:cs="Arial"/>
          <w:b/>
          <w:bCs/>
          <w:sz w:val="20"/>
        </w:rPr>
      </w:pPr>
      <w:r w:rsidRPr="00226BF3">
        <w:rPr>
          <w:rFonts w:cs="Arial"/>
          <w:sz w:val="20"/>
        </w:rPr>
        <w:t>(Nombre y firma del representante legal)</w:t>
      </w:r>
    </w:p>
    <w:p w14:paraId="1438DD56" w14:textId="77777777" w:rsidR="008522B7" w:rsidRPr="00226BF3" w:rsidRDefault="008522B7" w:rsidP="008522B7">
      <w:pPr>
        <w:pStyle w:val="Textosinformato"/>
        <w:ind w:right="281"/>
        <w:jc w:val="both"/>
        <w:rPr>
          <w:rFonts w:ascii="Arial" w:hAnsi="Arial" w:cs="Arial"/>
          <w:b/>
          <w:bCs/>
          <w:sz w:val="22"/>
          <w:szCs w:val="22"/>
        </w:rPr>
      </w:pPr>
    </w:p>
    <w:p w14:paraId="648FDD18" w14:textId="77777777" w:rsidR="008522B7" w:rsidRDefault="008522B7" w:rsidP="008522B7"/>
    <w:p w14:paraId="7E21CC0A" w14:textId="77777777" w:rsidR="008522B7" w:rsidRDefault="008522B7" w:rsidP="008522B7"/>
    <w:p w14:paraId="719D922B" w14:textId="77777777" w:rsidR="008522B7" w:rsidRDefault="008522B7" w:rsidP="008522B7"/>
    <w:p w14:paraId="44FD633F" w14:textId="77777777" w:rsidR="008522B7" w:rsidRDefault="008522B7" w:rsidP="008522B7"/>
    <w:p w14:paraId="47D549D1" w14:textId="77777777" w:rsidR="008522B7" w:rsidRDefault="008522B7" w:rsidP="008522B7"/>
    <w:p w14:paraId="5C7DC046" w14:textId="77777777" w:rsidR="008522B7" w:rsidRDefault="008522B7" w:rsidP="008522B7"/>
    <w:p w14:paraId="5F46261A" w14:textId="77777777" w:rsidR="008522B7" w:rsidRDefault="008522B7" w:rsidP="008522B7"/>
    <w:p w14:paraId="2130AA22" w14:textId="77777777" w:rsidR="009E6785" w:rsidRDefault="009E6785" w:rsidP="008522B7"/>
    <w:p w14:paraId="62FBA966" w14:textId="77777777" w:rsidR="008522B7" w:rsidRDefault="008522B7" w:rsidP="008522B7"/>
    <w:p w14:paraId="6B9EA018" w14:textId="77777777" w:rsidR="008522B7" w:rsidRDefault="008522B7" w:rsidP="008522B7"/>
    <w:p w14:paraId="3F70A417" w14:textId="77777777" w:rsidR="008522B7" w:rsidRDefault="008522B7" w:rsidP="008522B7"/>
    <w:p w14:paraId="5F53EB6F" w14:textId="77777777" w:rsidR="008522B7" w:rsidRDefault="008522B7" w:rsidP="008522B7"/>
    <w:p w14:paraId="317BDC70" w14:textId="77777777" w:rsidR="008522B7" w:rsidRPr="000A0937" w:rsidRDefault="008522B7" w:rsidP="008522B7"/>
    <w:p w14:paraId="77C489BA" w14:textId="77777777" w:rsidR="008522B7" w:rsidRPr="00330948" w:rsidRDefault="008522B7" w:rsidP="008522B7">
      <w:pPr>
        <w:pStyle w:val="Ttulo1"/>
        <w:spacing w:before="240" w:after="60"/>
        <w:rPr>
          <w:rFonts w:cs="Arial"/>
          <w:color w:val="CC0066"/>
          <w:kern w:val="32"/>
          <w:sz w:val="32"/>
          <w:szCs w:val="32"/>
        </w:rPr>
      </w:pPr>
      <w:bookmarkStart w:id="953" w:name="_Toc434004151"/>
      <w:bookmarkStart w:id="954" w:name="_Toc511922358"/>
      <w:r w:rsidRPr="00330948">
        <w:rPr>
          <w:rFonts w:cs="Arial"/>
          <w:color w:val="CC0066"/>
          <w:kern w:val="32"/>
          <w:sz w:val="32"/>
          <w:szCs w:val="32"/>
        </w:rPr>
        <w:lastRenderedPageBreak/>
        <w:t>ANEXO 6</w:t>
      </w:r>
      <w:bookmarkEnd w:id="953"/>
      <w:bookmarkEnd w:id="954"/>
    </w:p>
    <w:p w14:paraId="49E4AAFE" w14:textId="77777777" w:rsidR="008522B7" w:rsidRPr="00330948" w:rsidRDefault="008522B7" w:rsidP="008522B7">
      <w:pPr>
        <w:shd w:val="clear" w:color="auto" w:fill="D9D9D9" w:themeFill="background1" w:themeFillShade="D9"/>
        <w:jc w:val="center"/>
        <w:rPr>
          <w:rFonts w:ascii="Arial" w:hAnsi="Arial" w:cs="Arial"/>
          <w:b/>
          <w:sz w:val="28"/>
        </w:rPr>
      </w:pPr>
      <w:bookmarkStart w:id="955" w:name="_Toc289064610"/>
      <w:r w:rsidRPr="00330948">
        <w:rPr>
          <w:rFonts w:ascii="Arial" w:hAnsi="Arial" w:cs="Arial"/>
          <w:b/>
          <w:sz w:val="28"/>
        </w:rPr>
        <w:t>Estratificación de micro, pequeñas y medianas empresas</w:t>
      </w:r>
    </w:p>
    <w:p w14:paraId="6480A704" w14:textId="77777777" w:rsidR="008522B7" w:rsidRPr="00226BF3" w:rsidRDefault="008522B7" w:rsidP="008522B7">
      <w:pPr>
        <w:pStyle w:val="Textosinformato"/>
        <w:ind w:right="281"/>
        <w:jc w:val="both"/>
        <w:rPr>
          <w:rFonts w:ascii="Arial" w:hAnsi="Arial" w:cs="Arial"/>
          <w:b/>
          <w:bCs/>
          <w:sz w:val="22"/>
          <w:szCs w:val="22"/>
        </w:rPr>
      </w:pPr>
    </w:p>
    <w:p w14:paraId="36942F01" w14:textId="77777777" w:rsidR="008522B7" w:rsidRPr="00226BF3" w:rsidRDefault="008522B7" w:rsidP="008522B7">
      <w:pPr>
        <w:pStyle w:val="Textodebloque"/>
        <w:tabs>
          <w:tab w:val="left" w:pos="0"/>
        </w:tabs>
        <w:ind w:left="0" w:right="0"/>
        <w:jc w:val="center"/>
        <w:rPr>
          <w:rFonts w:cs="Arial"/>
          <w:b/>
          <w:bCs/>
          <w:sz w:val="22"/>
          <w:szCs w:val="22"/>
        </w:rPr>
      </w:pPr>
    </w:p>
    <w:p w14:paraId="6DDBF813" w14:textId="77777777" w:rsidR="008522B7" w:rsidRPr="00236796" w:rsidRDefault="008522B7" w:rsidP="008522B7">
      <w:pPr>
        <w:jc w:val="right"/>
        <w:rPr>
          <w:rFonts w:ascii="Arial" w:hAnsi="Arial" w:cs="Arial"/>
          <w:sz w:val="22"/>
          <w:szCs w:val="22"/>
        </w:rPr>
      </w:pPr>
      <w:r>
        <w:rPr>
          <w:rFonts w:ascii="Arial" w:hAnsi="Arial" w:cs="Arial"/>
          <w:sz w:val="22"/>
          <w:szCs w:val="22"/>
        </w:rPr>
        <w:t>Ciudad de México</w:t>
      </w:r>
      <w:r w:rsidRPr="00236796">
        <w:rPr>
          <w:rFonts w:ascii="Arial" w:hAnsi="Arial" w:cs="Arial"/>
          <w:sz w:val="22"/>
          <w:szCs w:val="22"/>
        </w:rPr>
        <w:t xml:space="preserve">, a ____ de </w:t>
      </w:r>
      <w:r>
        <w:rPr>
          <w:rFonts w:ascii="Arial" w:hAnsi="Arial" w:cs="Arial"/>
          <w:sz w:val="22"/>
          <w:szCs w:val="22"/>
        </w:rPr>
        <w:t>_____________</w:t>
      </w:r>
      <w:r w:rsidRPr="00236796">
        <w:rPr>
          <w:rFonts w:ascii="Arial" w:hAnsi="Arial" w:cs="Arial"/>
          <w:sz w:val="22"/>
          <w:szCs w:val="22"/>
        </w:rPr>
        <w:t xml:space="preserve"> </w:t>
      </w:r>
      <w:r w:rsidRPr="002119B4">
        <w:rPr>
          <w:rFonts w:ascii="Arial" w:hAnsi="Arial" w:cs="Arial"/>
          <w:sz w:val="22"/>
          <w:szCs w:val="22"/>
        </w:rPr>
        <w:t xml:space="preserve">de </w:t>
      </w:r>
      <w:r w:rsidR="00A11FC3" w:rsidRPr="002119B4">
        <w:rPr>
          <w:rFonts w:ascii="Arial" w:hAnsi="Arial" w:cs="Arial"/>
          <w:sz w:val="22"/>
          <w:szCs w:val="22"/>
        </w:rPr>
        <w:t>2018.</w:t>
      </w:r>
    </w:p>
    <w:p w14:paraId="2AC8F261" w14:textId="77777777" w:rsidR="008522B7" w:rsidRPr="00226BF3" w:rsidRDefault="008522B7" w:rsidP="008522B7">
      <w:pPr>
        <w:pStyle w:val="Textosinformato"/>
        <w:ind w:right="281"/>
        <w:jc w:val="both"/>
        <w:rPr>
          <w:rFonts w:ascii="Arial" w:hAnsi="Arial" w:cs="Arial"/>
          <w:b/>
          <w:bCs/>
          <w:sz w:val="22"/>
          <w:szCs w:val="22"/>
        </w:rPr>
      </w:pPr>
    </w:p>
    <w:p w14:paraId="7A074847" w14:textId="77777777" w:rsidR="008522B7" w:rsidRDefault="008522B7" w:rsidP="008522B7">
      <w:pPr>
        <w:pStyle w:val="Textosinformato"/>
        <w:ind w:right="281"/>
        <w:jc w:val="both"/>
        <w:rPr>
          <w:rFonts w:ascii="Arial" w:hAnsi="Arial" w:cs="Arial"/>
          <w:b/>
          <w:bCs/>
          <w:sz w:val="22"/>
          <w:szCs w:val="22"/>
        </w:rPr>
      </w:pPr>
    </w:p>
    <w:p w14:paraId="046CD238" w14:textId="77777777" w:rsidR="008522B7" w:rsidRPr="00355AD1" w:rsidRDefault="008522B7" w:rsidP="008522B7">
      <w:pPr>
        <w:jc w:val="both"/>
        <w:rPr>
          <w:rFonts w:ascii="Arial" w:hAnsi="Arial" w:cs="Arial"/>
          <w:b/>
          <w:szCs w:val="22"/>
        </w:rPr>
      </w:pPr>
      <w:r w:rsidRPr="00355AD1">
        <w:rPr>
          <w:rFonts w:ascii="Arial" w:hAnsi="Arial" w:cs="Arial"/>
          <w:b/>
          <w:szCs w:val="22"/>
        </w:rPr>
        <w:t>C. DIRECTOR DE RECURSOS MATERIALES Y SERVICIOS</w:t>
      </w:r>
    </w:p>
    <w:p w14:paraId="5DC95CB9" w14:textId="77777777" w:rsidR="008522B7" w:rsidRPr="00355AD1" w:rsidRDefault="008522B7" w:rsidP="008522B7">
      <w:pPr>
        <w:jc w:val="both"/>
        <w:rPr>
          <w:rFonts w:ascii="Arial" w:hAnsi="Arial" w:cs="Arial"/>
          <w:b/>
          <w:szCs w:val="22"/>
        </w:rPr>
      </w:pPr>
      <w:r w:rsidRPr="00355AD1">
        <w:rPr>
          <w:rFonts w:ascii="Arial" w:hAnsi="Arial" w:cs="Arial"/>
          <w:b/>
          <w:szCs w:val="22"/>
        </w:rPr>
        <w:t xml:space="preserve">INSTITUTO </w:t>
      </w:r>
      <w:r>
        <w:rPr>
          <w:rFonts w:ascii="Arial" w:hAnsi="Arial" w:cs="Arial"/>
          <w:b/>
          <w:szCs w:val="22"/>
        </w:rPr>
        <w:t>NACIONAL ELECTORAL</w:t>
      </w:r>
    </w:p>
    <w:p w14:paraId="10F70FC2" w14:textId="77777777" w:rsidR="008522B7" w:rsidRPr="00355AD1" w:rsidRDefault="008522B7" w:rsidP="008522B7">
      <w:pPr>
        <w:pStyle w:val="Textoindependiente31"/>
        <w:rPr>
          <w:rFonts w:cs="Arial"/>
          <w:b/>
          <w:sz w:val="20"/>
          <w:szCs w:val="22"/>
          <w:lang w:val="es-MX"/>
        </w:rPr>
      </w:pPr>
      <w:r w:rsidRPr="00355AD1">
        <w:rPr>
          <w:rFonts w:cs="Arial"/>
          <w:b/>
          <w:sz w:val="20"/>
          <w:szCs w:val="22"/>
          <w:lang w:val="es-MX"/>
        </w:rPr>
        <w:t xml:space="preserve">P R E S E N T E. </w:t>
      </w:r>
    </w:p>
    <w:p w14:paraId="71244430" w14:textId="77777777" w:rsidR="008522B7" w:rsidRDefault="008522B7" w:rsidP="008522B7">
      <w:pPr>
        <w:pStyle w:val="Texto0"/>
        <w:spacing w:line="360" w:lineRule="auto"/>
        <w:ind w:firstLine="0"/>
        <w:rPr>
          <w:sz w:val="20"/>
          <w:szCs w:val="22"/>
        </w:rPr>
      </w:pPr>
    </w:p>
    <w:p w14:paraId="1758E6EB" w14:textId="77777777" w:rsidR="008522B7" w:rsidRPr="00226BF3" w:rsidRDefault="008522B7" w:rsidP="008522B7">
      <w:pPr>
        <w:pStyle w:val="Texto0"/>
        <w:spacing w:line="360" w:lineRule="auto"/>
        <w:ind w:firstLine="0"/>
        <w:rPr>
          <w:sz w:val="20"/>
          <w:szCs w:val="22"/>
        </w:rPr>
      </w:pPr>
      <w:r w:rsidRPr="00226BF3">
        <w:rPr>
          <w:sz w:val="20"/>
          <w:szCs w:val="22"/>
        </w:rPr>
        <w:t xml:space="preserve">Declaro </w:t>
      </w:r>
      <w:r w:rsidRPr="00226BF3">
        <w:rPr>
          <w:b/>
          <w:sz w:val="20"/>
          <w:szCs w:val="22"/>
        </w:rPr>
        <w:t>bajo protesta de decir verdad</w:t>
      </w:r>
      <w:r w:rsidRPr="00226BF3">
        <w:rPr>
          <w:sz w:val="20"/>
          <w:szCs w:val="22"/>
        </w:rPr>
        <w:t xml:space="preserve">, que </w:t>
      </w:r>
      <w:r w:rsidRPr="00226BF3">
        <w:rPr>
          <w:bCs/>
          <w:sz w:val="20"/>
          <w:szCs w:val="22"/>
        </w:rPr>
        <w:t>[</w:t>
      </w:r>
      <w:r w:rsidRPr="00226BF3">
        <w:rPr>
          <w:b/>
          <w:bCs/>
          <w:sz w:val="20"/>
          <w:szCs w:val="22"/>
        </w:rPr>
        <w:t>__</w:t>
      </w:r>
      <w:r w:rsidRPr="00226BF3">
        <w:rPr>
          <w:bCs/>
          <w:sz w:val="20"/>
          <w:szCs w:val="22"/>
          <w:u w:val="single"/>
        </w:rPr>
        <w:t>nombre del LICITANTE o en nombre de la empresa</w:t>
      </w:r>
      <w:r w:rsidRPr="00226BF3">
        <w:rPr>
          <w:bCs/>
          <w:sz w:val="20"/>
          <w:szCs w:val="22"/>
        </w:rPr>
        <w:t xml:space="preserve">__], </w:t>
      </w:r>
      <w:r w:rsidRPr="00341FC5">
        <w:rPr>
          <w:sz w:val="20"/>
          <w:szCs w:val="22"/>
        </w:rPr>
        <w:t xml:space="preserve">pertenece al rango de [_____________] empresa, de conformidad con la estratificación estipulada en el </w:t>
      </w:r>
      <w:r w:rsidRPr="00341FC5">
        <w:rPr>
          <w:i/>
          <w:sz w:val="20"/>
          <w:szCs w:val="22"/>
        </w:rPr>
        <w:t>Acuerdo por el que se establece la estratificación de las Micro, Pequeñas y Medianas Empresas</w:t>
      </w:r>
      <w:r w:rsidRPr="00341FC5">
        <w:rPr>
          <w:sz w:val="20"/>
          <w:szCs w:val="22"/>
        </w:rPr>
        <w:t>, publicado en el Diario Oficial el 30 de junio de 2009, misma que se presenta a continuación:</w:t>
      </w:r>
    </w:p>
    <w:tbl>
      <w:tblPr>
        <w:tblW w:w="8712" w:type="dxa"/>
        <w:jc w:val="center"/>
        <w:tblLayout w:type="fixed"/>
        <w:tblCellMar>
          <w:left w:w="43" w:type="dxa"/>
          <w:right w:w="43" w:type="dxa"/>
        </w:tblCellMar>
        <w:tblLook w:val="0000" w:firstRow="0" w:lastRow="0" w:firstColumn="0" w:lastColumn="0" w:noHBand="0" w:noVBand="0"/>
      </w:tblPr>
      <w:tblGrid>
        <w:gridCol w:w="1298"/>
        <w:gridCol w:w="2268"/>
        <w:gridCol w:w="1659"/>
        <w:gridCol w:w="1857"/>
        <w:gridCol w:w="1630"/>
      </w:tblGrid>
      <w:tr w:rsidR="008522B7" w:rsidRPr="00226BF3" w14:paraId="4B7B12DC" w14:textId="77777777" w:rsidTr="008F679E">
        <w:trPr>
          <w:cantSplit/>
          <w:jc w:val="center"/>
        </w:trPr>
        <w:tc>
          <w:tcPr>
            <w:tcW w:w="8712" w:type="dxa"/>
            <w:gridSpan w:val="5"/>
            <w:tcBorders>
              <w:top w:val="single" w:sz="6" w:space="0" w:color="000000"/>
              <w:left w:val="single" w:sz="6" w:space="0" w:color="000000"/>
              <w:bottom w:val="single" w:sz="6" w:space="0" w:color="000000"/>
              <w:right w:val="single" w:sz="6" w:space="0" w:color="000000"/>
            </w:tcBorders>
            <w:vAlign w:val="center"/>
          </w:tcPr>
          <w:p w14:paraId="489F740D" w14:textId="77777777" w:rsidR="008522B7" w:rsidRPr="00226BF3" w:rsidRDefault="008522B7" w:rsidP="008F679E">
            <w:pPr>
              <w:pStyle w:val="Texto0"/>
              <w:spacing w:after="0" w:line="240" w:lineRule="auto"/>
              <w:ind w:firstLine="0"/>
              <w:jc w:val="center"/>
              <w:rPr>
                <w:b/>
                <w:sz w:val="20"/>
                <w:szCs w:val="22"/>
              </w:rPr>
            </w:pPr>
            <w:r w:rsidRPr="00226BF3">
              <w:rPr>
                <w:b/>
                <w:sz w:val="20"/>
                <w:szCs w:val="22"/>
              </w:rPr>
              <w:t>ESTRATIFICACIÓN</w:t>
            </w:r>
          </w:p>
          <w:p w14:paraId="2833F6C8" w14:textId="77777777" w:rsidR="008522B7" w:rsidRPr="00226BF3" w:rsidRDefault="008522B7" w:rsidP="008F679E">
            <w:pPr>
              <w:jc w:val="center"/>
              <w:rPr>
                <w:rFonts w:ascii="Arial" w:hAnsi="Arial" w:cs="Arial"/>
                <w:szCs w:val="22"/>
              </w:rPr>
            </w:pPr>
            <w:r w:rsidRPr="00226BF3">
              <w:rPr>
                <w:rFonts w:ascii="Arial" w:hAnsi="Arial" w:cs="Arial"/>
                <w:szCs w:val="22"/>
              </w:rPr>
              <w:t>Favor de indicar con una “X” en qué situación se encuentra su empresa.</w:t>
            </w:r>
          </w:p>
          <w:p w14:paraId="6C8F2B3F" w14:textId="77777777" w:rsidR="008522B7" w:rsidRPr="00226BF3" w:rsidRDefault="008522B7" w:rsidP="008F679E">
            <w:pPr>
              <w:pStyle w:val="Texto0"/>
              <w:spacing w:after="0" w:line="240" w:lineRule="auto"/>
              <w:ind w:firstLine="0"/>
              <w:jc w:val="center"/>
              <w:rPr>
                <w:b/>
                <w:sz w:val="20"/>
                <w:szCs w:val="22"/>
              </w:rPr>
            </w:pPr>
          </w:p>
        </w:tc>
      </w:tr>
      <w:tr w:rsidR="008522B7" w:rsidRPr="00226BF3" w14:paraId="01DD1049" w14:textId="77777777" w:rsidTr="008F679E">
        <w:trPr>
          <w:cantSplit/>
          <w:jc w:val="center"/>
        </w:trPr>
        <w:tc>
          <w:tcPr>
            <w:tcW w:w="1298" w:type="dxa"/>
            <w:tcBorders>
              <w:top w:val="single" w:sz="6" w:space="0" w:color="000000"/>
              <w:left w:val="single" w:sz="6" w:space="0" w:color="000000"/>
              <w:bottom w:val="single" w:sz="6" w:space="0" w:color="000000"/>
              <w:right w:val="single" w:sz="6" w:space="0" w:color="000000"/>
            </w:tcBorders>
            <w:vAlign w:val="center"/>
          </w:tcPr>
          <w:p w14:paraId="4B8F6F3E" w14:textId="77777777" w:rsidR="008522B7" w:rsidRPr="00226BF3" w:rsidRDefault="008522B7" w:rsidP="008F679E">
            <w:pPr>
              <w:pStyle w:val="Texto0"/>
              <w:spacing w:after="0" w:line="240" w:lineRule="auto"/>
              <w:ind w:firstLine="0"/>
              <w:jc w:val="center"/>
              <w:rPr>
                <w:b/>
                <w:sz w:val="20"/>
                <w:szCs w:val="22"/>
              </w:rPr>
            </w:pPr>
            <w:r w:rsidRPr="00226BF3">
              <w:rPr>
                <w:b/>
                <w:sz w:val="20"/>
                <w:szCs w:val="22"/>
              </w:rPr>
              <w:t>Tamaño</w:t>
            </w:r>
          </w:p>
        </w:tc>
        <w:tc>
          <w:tcPr>
            <w:tcW w:w="2268" w:type="dxa"/>
            <w:tcBorders>
              <w:top w:val="single" w:sz="6" w:space="0" w:color="000000"/>
              <w:left w:val="single" w:sz="6" w:space="0" w:color="000000"/>
              <w:bottom w:val="single" w:sz="6" w:space="0" w:color="000000"/>
              <w:right w:val="single" w:sz="6" w:space="0" w:color="000000"/>
            </w:tcBorders>
            <w:vAlign w:val="center"/>
          </w:tcPr>
          <w:p w14:paraId="58AB77E3" w14:textId="77777777" w:rsidR="008522B7" w:rsidRPr="00226BF3" w:rsidRDefault="008522B7" w:rsidP="008F679E">
            <w:pPr>
              <w:pStyle w:val="Texto0"/>
              <w:spacing w:after="0" w:line="240" w:lineRule="auto"/>
              <w:ind w:firstLine="0"/>
              <w:jc w:val="center"/>
              <w:rPr>
                <w:b/>
                <w:sz w:val="20"/>
                <w:szCs w:val="22"/>
              </w:rPr>
            </w:pPr>
            <w:r w:rsidRPr="00226BF3">
              <w:rPr>
                <w:b/>
                <w:sz w:val="20"/>
                <w:szCs w:val="22"/>
              </w:rPr>
              <w:t>Sector</w:t>
            </w:r>
          </w:p>
        </w:tc>
        <w:tc>
          <w:tcPr>
            <w:tcW w:w="1659" w:type="dxa"/>
            <w:tcBorders>
              <w:top w:val="single" w:sz="6" w:space="0" w:color="000000"/>
              <w:left w:val="single" w:sz="6" w:space="0" w:color="000000"/>
              <w:bottom w:val="single" w:sz="6" w:space="0" w:color="000000"/>
              <w:right w:val="single" w:sz="6" w:space="0" w:color="000000"/>
            </w:tcBorders>
            <w:vAlign w:val="center"/>
          </w:tcPr>
          <w:p w14:paraId="45231B8D" w14:textId="77777777" w:rsidR="008522B7" w:rsidRPr="00226BF3" w:rsidRDefault="008522B7" w:rsidP="008F679E">
            <w:pPr>
              <w:pStyle w:val="Texto0"/>
              <w:spacing w:after="0" w:line="240" w:lineRule="auto"/>
              <w:ind w:firstLine="0"/>
              <w:jc w:val="center"/>
              <w:rPr>
                <w:b/>
                <w:sz w:val="20"/>
                <w:szCs w:val="22"/>
              </w:rPr>
            </w:pPr>
            <w:r w:rsidRPr="00226BF3">
              <w:rPr>
                <w:b/>
                <w:sz w:val="20"/>
                <w:szCs w:val="22"/>
              </w:rPr>
              <w:t>Rango de número de trabajadores</w:t>
            </w:r>
          </w:p>
        </w:tc>
        <w:tc>
          <w:tcPr>
            <w:tcW w:w="1857" w:type="dxa"/>
            <w:tcBorders>
              <w:top w:val="single" w:sz="6" w:space="0" w:color="000000"/>
              <w:left w:val="single" w:sz="6" w:space="0" w:color="000000"/>
              <w:bottom w:val="single" w:sz="6" w:space="0" w:color="000000"/>
              <w:right w:val="single" w:sz="6" w:space="0" w:color="000000"/>
            </w:tcBorders>
            <w:vAlign w:val="center"/>
          </w:tcPr>
          <w:p w14:paraId="6EE4D320" w14:textId="77777777" w:rsidR="008522B7" w:rsidRPr="00226BF3" w:rsidRDefault="008522B7" w:rsidP="008F679E">
            <w:pPr>
              <w:pStyle w:val="Texto0"/>
              <w:spacing w:after="0" w:line="240" w:lineRule="auto"/>
              <w:ind w:firstLine="0"/>
              <w:jc w:val="center"/>
              <w:rPr>
                <w:b/>
                <w:sz w:val="20"/>
                <w:szCs w:val="22"/>
              </w:rPr>
            </w:pPr>
            <w:r w:rsidRPr="00226BF3">
              <w:rPr>
                <w:b/>
                <w:sz w:val="20"/>
                <w:szCs w:val="22"/>
              </w:rPr>
              <w:t>Rango de monto de ventas anuales (mdp)</w:t>
            </w:r>
          </w:p>
        </w:tc>
        <w:tc>
          <w:tcPr>
            <w:tcW w:w="1630" w:type="dxa"/>
            <w:tcBorders>
              <w:top w:val="single" w:sz="6" w:space="0" w:color="000000"/>
              <w:left w:val="single" w:sz="6" w:space="0" w:color="000000"/>
              <w:bottom w:val="single" w:sz="6" w:space="0" w:color="000000"/>
              <w:right w:val="single" w:sz="6" w:space="0" w:color="000000"/>
            </w:tcBorders>
            <w:vAlign w:val="center"/>
          </w:tcPr>
          <w:p w14:paraId="5B8469D6" w14:textId="77777777" w:rsidR="008522B7" w:rsidRPr="00226BF3" w:rsidRDefault="008522B7" w:rsidP="008F679E">
            <w:pPr>
              <w:pStyle w:val="Texto0"/>
              <w:spacing w:after="0" w:line="240" w:lineRule="auto"/>
              <w:ind w:firstLine="0"/>
              <w:jc w:val="center"/>
              <w:rPr>
                <w:b/>
                <w:sz w:val="20"/>
                <w:szCs w:val="22"/>
              </w:rPr>
            </w:pPr>
            <w:r w:rsidRPr="00226BF3">
              <w:rPr>
                <w:b/>
                <w:sz w:val="20"/>
                <w:szCs w:val="22"/>
              </w:rPr>
              <w:t>Tope máximo combinado*</w:t>
            </w:r>
          </w:p>
        </w:tc>
      </w:tr>
      <w:tr w:rsidR="008522B7" w:rsidRPr="00226BF3" w14:paraId="597CE46D" w14:textId="77777777" w:rsidTr="008F679E">
        <w:trPr>
          <w:cantSplit/>
          <w:jc w:val="center"/>
        </w:trPr>
        <w:tc>
          <w:tcPr>
            <w:tcW w:w="1298" w:type="dxa"/>
            <w:vMerge w:val="restart"/>
            <w:tcBorders>
              <w:top w:val="single" w:sz="6" w:space="0" w:color="000000"/>
              <w:left w:val="single" w:sz="6" w:space="0" w:color="000000"/>
              <w:right w:val="single" w:sz="6" w:space="0" w:color="000000"/>
            </w:tcBorders>
            <w:vAlign w:val="center"/>
          </w:tcPr>
          <w:p w14:paraId="18C67652" w14:textId="77777777" w:rsidR="008522B7" w:rsidRPr="00226BF3" w:rsidRDefault="008522B7" w:rsidP="008F679E">
            <w:pPr>
              <w:pStyle w:val="Texto0"/>
              <w:spacing w:after="0" w:line="240" w:lineRule="auto"/>
              <w:ind w:firstLine="0"/>
              <w:jc w:val="center"/>
              <w:rPr>
                <w:sz w:val="20"/>
                <w:szCs w:val="22"/>
              </w:rPr>
            </w:pPr>
            <w:r w:rsidRPr="00226BF3">
              <w:rPr>
                <w:sz w:val="20"/>
                <w:szCs w:val="22"/>
              </w:rPr>
              <w:t>Micro</w:t>
            </w:r>
          </w:p>
        </w:tc>
        <w:tc>
          <w:tcPr>
            <w:tcW w:w="2268" w:type="dxa"/>
            <w:vMerge w:val="restart"/>
            <w:tcBorders>
              <w:top w:val="single" w:sz="6" w:space="0" w:color="000000"/>
              <w:left w:val="single" w:sz="6" w:space="0" w:color="000000"/>
              <w:right w:val="single" w:sz="6" w:space="0" w:color="000000"/>
            </w:tcBorders>
            <w:vAlign w:val="center"/>
          </w:tcPr>
          <w:p w14:paraId="10B5EB4E" w14:textId="77777777" w:rsidR="008522B7" w:rsidRPr="00226BF3" w:rsidRDefault="008522B7" w:rsidP="008F679E">
            <w:pPr>
              <w:pStyle w:val="Texto0"/>
              <w:spacing w:after="0" w:line="240" w:lineRule="auto"/>
              <w:ind w:firstLine="0"/>
              <w:jc w:val="center"/>
              <w:rPr>
                <w:sz w:val="20"/>
                <w:szCs w:val="22"/>
              </w:rPr>
            </w:pPr>
            <w:r w:rsidRPr="00226BF3">
              <w:rPr>
                <w:sz w:val="20"/>
                <w:szCs w:val="22"/>
              </w:rPr>
              <w:t>Todos</w:t>
            </w:r>
          </w:p>
        </w:tc>
        <w:tc>
          <w:tcPr>
            <w:tcW w:w="1659" w:type="dxa"/>
            <w:vMerge w:val="restart"/>
            <w:tcBorders>
              <w:top w:val="single" w:sz="6" w:space="0" w:color="000000"/>
              <w:left w:val="single" w:sz="6" w:space="0" w:color="000000"/>
              <w:right w:val="single" w:sz="6" w:space="0" w:color="000000"/>
            </w:tcBorders>
            <w:vAlign w:val="center"/>
          </w:tcPr>
          <w:p w14:paraId="2E10CCB4" w14:textId="77777777" w:rsidR="008522B7" w:rsidRPr="00226BF3" w:rsidRDefault="008522B7" w:rsidP="008F679E">
            <w:pPr>
              <w:pStyle w:val="Texto0"/>
              <w:spacing w:after="0" w:line="240" w:lineRule="auto"/>
              <w:ind w:firstLine="0"/>
              <w:jc w:val="center"/>
              <w:rPr>
                <w:sz w:val="20"/>
                <w:szCs w:val="22"/>
              </w:rPr>
            </w:pPr>
            <w:r w:rsidRPr="00226BF3">
              <w:rPr>
                <w:sz w:val="20"/>
                <w:szCs w:val="22"/>
              </w:rPr>
              <w:t>Hasta 10</w:t>
            </w:r>
          </w:p>
        </w:tc>
        <w:tc>
          <w:tcPr>
            <w:tcW w:w="1857" w:type="dxa"/>
            <w:vMerge w:val="restart"/>
            <w:tcBorders>
              <w:top w:val="single" w:sz="6" w:space="0" w:color="000000"/>
              <w:left w:val="single" w:sz="6" w:space="0" w:color="000000"/>
              <w:right w:val="single" w:sz="6" w:space="0" w:color="000000"/>
            </w:tcBorders>
            <w:vAlign w:val="center"/>
          </w:tcPr>
          <w:p w14:paraId="5589E62A" w14:textId="77777777" w:rsidR="008522B7" w:rsidRPr="00226BF3" w:rsidRDefault="008522B7" w:rsidP="008F679E">
            <w:pPr>
              <w:pStyle w:val="Texto0"/>
              <w:spacing w:after="0" w:line="240" w:lineRule="auto"/>
              <w:ind w:firstLine="0"/>
              <w:jc w:val="center"/>
              <w:rPr>
                <w:sz w:val="20"/>
                <w:szCs w:val="22"/>
              </w:rPr>
            </w:pPr>
            <w:r w:rsidRPr="00226BF3">
              <w:rPr>
                <w:sz w:val="20"/>
                <w:szCs w:val="22"/>
              </w:rPr>
              <w:t>Hasta $4</w:t>
            </w:r>
          </w:p>
        </w:tc>
        <w:tc>
          <w:tcPr>
            <w:tcW w:w="1630" w:type="dxa"/>
            <w:tcBorders>
              <w:top w:val="single" w:sz="6" w:space="0" w:color="000000"/>
              <w:left w:val="single" w:sz="6" w:space="0" w:color="000000"/>
              <w:bottom w:val="single" w:sz="6" w:space="0" w:color="000000"/>
              <w:right w:val="single" w:sz="6" w:space="0" w:color="000000"/>
            </w:tcBorders>
            <w:vAlign w:val="center"/>
          </w:tcPr>
          <w:p w14:paraId="264FABC1" w14:textId="77777777" w:rsidR="008522B7" w:rsidRPr="00226BF3" w:rsidRDefault="008522B7" w:rsidP="008F679E">
            <w:pPr>
              <w:pStyle w:val="Texto0"/>
              <w:spacing w:after="0" w:line="240" w:lineRule="auto"/>
              <w:ind w:firstLine="0"/>
              <w:jc w:val="center"/>
              <w:rPr>
                <w:sz w:val="20"/>
                <w:szCs w:val="22"/>
              </w:rPr>
            </w:pPr>
            <w:r w:rsidRPr="00226BF3">
              <w:rPr>
                <w:sz w:val="20"/>
                <w:szCs w:val="22"/>
              </w:rPr>
              <w:t>4.6</w:t>
            </w:r>
          </w:p>
        </w:tc>
      </w:tr>
      <w:tr w:rsidR="008522B7" w:rsidRPr="00226BF3" w14:paraId="683E62FE" w14:textId="77777777" w:rsidTr="008F679E">
        <w:trPr>
          <w:cantSplit/>
          <w:jc w:val="center"/>
        </w:trPr>
        <w:tc>
          <w:tcPr>
            <w:tcW w:w="1298" w:type="dxa"/>
            <w:vMerge/>
            <w:tcBorders>
              <w:left w:val="single" w:sz="6" w:space="0" w:color="000000"/>
              <w:bottom w:val="single" w:sz="6" w:space="0" w:color="000000"/>
              <w:right w:val="single" w:sz="6" w:space="0" w:color="000000"/>
            </w:tcBorders>
            <w:vAlign w:val="center"/>
          </w:tcPr>
          <w:p w14:paraId="27541738" w14:textId="77777777" w:rsidR="008522B7" w:rsidRPr="00226BF3" w:rsidRDefault="008522B7" w:rsidP="008F679E">
            <w:pPr>
              <w:pStyle w:val="Texto0"/>
              <w:spacing w:after="0" w:line="240" w:lineRule="auto"/>
              <w:ind w:firstLine="0"/>
              <w:jc w:val="center"/>
              <w:rPr>
                <w:sz w:val="20"/>
                <w:szCs w:val="22"/>
              </w:rPr>
            </w:pPr>
          </w:p>
        </w:tc>
        <w:tc>
          <w:tcPr>
            <w:tcW w:w="2268" w:type="dxa"/>
            <w:vMerge/>
            <w:tcBorders>
              <w:left w:val="single" w:sz="6" w:space="0" w:color="000000"/>
              <w:bottom w:val="single" w:sz="6" w:space="0" w:color="000000"/>
              <w:right w:val="single" w:sz="6" w:space="0" w:color="000000"/>
            </w:tcBorders>
            <w:vAlign w:val="center"/>
          </w:tcPr>
          <w:p w14:paraId="600B8F37" w14:textId="77777777" w:rsidR="008522B7" w:rsidRPr="00226BF3" w:rsidRDefault="008522B7" w:rsidP="008F679E">
            <w:pPr>
              <w:pStyle w:val="Texto0"/>
              <w:spacing w:after="0" w:line="240" w:lineRule="auto"/>
              <w:ind w:firstLine="0"/>
              <w:jc w:val="center"/>
              <w:rPr>
                <w:sz w:val="20"/>
                <w:szCs w:val="22"/>
              </w:rPr>
            </w:pPr>
          </w:p>
        </w:tc>
        <w:tc>
          <w:tcPr>
            <w:tcW w:w="1659" w:type="dxa"/>
            <w:vMerge/>
            <w:tcBorders>
              <w:left w:val="single" w:sz="6" w:space="0" w:color="000000"/>
              <w:bottom w:val="single" w:sz="6" w:space="0" w:color="000000"/>
              <w:right w:val="single" w:sz="6" w:space="0" w:color="000000"/>
            </w:tcBorders>
            <w:vAlign w:val="center"/>
          </w:tcPr>
          <w:p w14:paraId="368222F3" w14:textId="77777777" w:rsidR="008522B7" w:rsidRPr="00226BF3" w:rsidRDefault="008522B7" w:rsidP="008F679E">
            <w:pPr>
              <w:pStyle w:val="Texto0"/>
              <w:spacing w:after="0" w:line="240" w:lineRule="auto"/>
              <w:ind w:firstLine="0"/>
              <w:jc w:val="center"/>
              <w:rPr>
                <w:sz w:val="20"/>
                <w:szCs w:val="22"/>
              </w:rPr>
            </w:pPr>
          </w:p>
        </w:tc>
        <w:tc>
          <w:tcPr>
            <w:tcW w:w="1857" w:type="dxa"/>
            <w:vMerge/>
            <w:tcBorders>
              <w:left w:val="single" w:sz="6" w:space="0" w:color="000000"/>
              <w:bottom w:val="single" w:sz="6" w:space="0" w:color="000000"/>
              <w:right w:val="single" w:sz="6" w:space="0" w:color="000000"/>
            </w:tcBorders>
            <w:vAlign w:val="center"/>
          </w:tcPr>
          <w:p w14:paraId="39838252" w14:textId="77777777" w:rsidR="008522B7" w:rsidRPr="00226BF3" w:rsidRDefault="008522B7" w:rsidP="008F679E">
            <w:pPr>
              <w:pStyle w:val="Texto0"/>
              <w:spacing w:after="0" w:line="240" w:lineRule="auto"/>
              <w:ind w:firstLine="0"/>
              <w:jc w:val="center"/>
              <w:rPr>
                <w:sz w:val="20"/>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052B468E" w14:textId="77777777" w:rsidR="008522B7" w:rsidRPr="00226BF3" w:rsidRDefault="008522B7" w:rsidP="008F679E">
            <w:pPr>
              <w:pStyle w:val="Texto0"/>
              <w:spacing w:after="0" w:line="240" w:lineRule="auto"/>
              <w:ind w:firstLine="0"/>
              <w:jc w:val="center"/>
              <w:rPr>
                <w:sz w:val="20"/>
                <w:szCs w:val="22"/>
              </w:rPr>
            </w:pPr>
            <w:r w:rsidRPr="00226BF3">
              <w:rPr>
                <w:sz w:val="20"/>
                <w:szCs w:val="22"/>
              </w:rPr>
              <w:t>(   )</w:t>
            </w:r>
          </w:p>
        </w:tc>
      </w:tr>
      <w:tr w:rsidR="008522B7" w:rsidRPr="00226BF3" w14:paraId="5E11D8BA" w14:textId="77777777" w:rsidTr="008F679E">
        <w:trPr>
          <w:cantSplit/>
          <w:jc w:val="center"/>
        </w:trPr>
        <w:tc>
          <w:tcPr>
            <w:tcW w:w="1298" w:type="dxa"/>
            <w:vMerge w:val="restart"/>
            <w:tcBorders>
              <w:top w:val="single" w:sz="6" w:space="0" w:color="000000"/>
              <w:left w:val="single" w:sz="6" w:space="0" w:color="000000"/>
              <w:right w:val="single" w:sz="6" w:space="0" w:color="000000"/>
            </w:tcBorders>
            <w:vAlign w:val="center"/>
          </w:tcPr>
          <w:p w14:paraId="3C6886F6" w14:textId="77777777" w:rsidR="008522B7" w:rsidRPr="00226BF3" w:rsidRDefault="008522B7" w:rsidP="008F679E">
            <w:pPr>
              <w:pStyle w:val="Texto0"/>
              <w:spacing w:after="0" w:line="240" w:lineRule="auto"/>
              <w:ind w:firstLine="0"/>
              <w:jc w:val="center"/>
              <w:rPr>
                <w:sz w:val="20"/>
                <w:szCs w:val="22"/>
              </w:rPr>
            </w:pPr>
            <w:r w:rsidRPr="00226BF3">
              <w:rPr>
                <w:sz w:val="20"/>
                <w:szCs w:val="22"/>
              </w:rPr>
              <w:t>Pequeña</w:t>
            </w:r>
          </w:p>
        </w:tc>
        <w:tc>
          <w:tcPr>
            <w:tcW w:w="2268" w:type="dxa"/>
            <w:vMerge w:val="restart"/>
            <w:tcBorders>
              <w:top w:val="single" w:sz="6" w:space="0" w:color="000000"/>
              <w:left w:val="single" w:sz="6" w:space="0" w:color="000000"/>
              <w:right w:val="single" w:sz="6" w:space="0" w:color="000000"/>
            </w:tcBorders>
            <w:vAlign w:val="center"/>
          </w:tcPr>
          <w:p w14:paraId="110E594C" w14:textId="77777777" w:rsidR="008522B7" w:rsidRPr="00226BF3" w:rsidRDefault="008522B7" w:rsidP="008F679E">
            <w:pPr>
              <w:pStyle w:val="Texto0"/>
              <w:spacing w:after="0" w:line="240" w:lineRule="auto"/>
              <w:ind w:firstLine="0"/>
              <w:jc w:val="center"/>
              <w:rPr>
                <w:sz w:val="20"/>
                <w:szCs w:val="22"/>
              </w:rPr>
            </w:pPr>
            <w:r w:rsidRPr="00226BF3">
              <w:rPr>
                <w:sz w:val="20"/>
                <w:szCs w:val="22"/>
              </w:rPr>
              <w:t>Comercio</w:t>
            </w:r>
          </w:p>
        </w:tc>
        <w:tc>
          <w:tcPr>
            <w:tcW w:w="1659" w:type="dxa"/>
            <w:vMerge w:val="restart"/>
            <w:tcBorders>
              <w:top w:val="single" w:sz="6" w:space="0" w:color="000000"/>
              <w:left w:val="single" w:sz="6" w:space="0" w:color="000000"/>
              <w:right w:val="single" w:sz="6" w:space="0" w:color="000000"/>
            </w:tcBorders>
            <w:vAlign w:val="center"/>
          </w:tcPr>
          <w:p w14:paraId="6E84687C" w14:textId="77777777" w:rsidR="008522B7" w:rsidRPr="00226BF3" w:rsidRDefault="008522B7" w:rsidP="008F679E">
            <w:pPr>
              <w:pStyle w:val="Texto0"/>
              <w:spacing w:after="0" w:line="240" w:lineRule="auto"/>
              <w:ind w:firstLine="0"/>
              <w:jc w:val="center"/>
              <w:rPr>
                <w:sz w:val="20"/>
                <w:szCs w:val="22"/>
              </w:rPr>
            </w:pPr>
            <w:r w:rsidRPr="00226BF3">
              <w:rPr>
                <w:sz w:val="20"/>
                <w:szCs w:val="22"/>
              </w:rPr>
              <w:t>Desde</w:t>
            </w:r>
          </w:p>
          <w:p w14:paraId="68A95FDF" w14:textId="77777777" w:rsidR="008522B7" w:rsidRPr="00226BF3" w:rsidRDefault="008522B7" w:rsidP="008F679E">
            <w:pPr>
              <w:pStyle w:val="Texto0"/>
              <w:spacing w:after="0" w:line="240" w:lineRule="auto"/>
              <w:ind w:firstLine="0"/>
              <w:jc w:val="center"/>
              <w:rPr>
                <w:sz w:val="20"/>
                <w:szCs w:val="22"/>
              </w:rPr>
            </w:pPr>
            <w:r w:rsidRPr="00226BF3">
              <w:rPr>
                <w:sz w:val="20"/>
                <w:szCs w:val="22"/>
              </w:rPr>
              <w:t>11 hasta 30</w:t>
            </w:r>
          </w:p>
        </w:tc>
        <w:tc>
          <w:tcPr>
            <w:tcW w:w="1857" w:type="dxa"/>
            <w:vMerge w:val="restart"/>
            <w:tcBorders>
              <w:top w:val="single" w:sz="6" w:space="0" w:color="000000"/>
              <w:left w:val="single" w:sz="6" w:space="0" w:color="000000"/>
              <w:right w:val="single" w:sz="6" w:space="0" w:color="000000"/>
            </w:tcBorders>
            <w:vAlign w:val="center"/>
          </w:tcPr>
          <w:p w14:paraId="44CFCD8C" w14:textId="77777777" w:rsidR="008522B7" w:rsidRPr="00226BF3" w:rsidRDefault="008522B7" w:rsidP="008F679E">
            <w:pPr>
              <w:pStyle w:val="Texto0"/>
              <w:spacing w:after="0" w:line="240" w:lineRule="auto"/>
              <w:ind w:firstLine="0"/>
              <w:jc w:val="center"/>
              <w:rPr>
                <w:sz w:val="20"/>
                <w:szCs w:val="22"/>
              </w:rPr>
            </w:pPr>
            <w:r w:rsidRPr="00226BF3">
              <w:rPr>
                <w:sz w:val="20"/>
                <w:szCs w:val="22"/>
              </w:rPr>
              <w:t>Desde $4.01 hasta $100</w:t>
            </w:r>
          </w:p>
        </w:tc>
        <w:tc>
          <w:tcPr>
            <w:tcW w:w="1630" w:type="dxa"/>
            <w:tcBorders>
              <w:top w:val="single" w:sz="6" w:space="0" w:color="000000"/>
              <w:left w:val="single" w:sz="6" w:space="0" w:color="000000"/>
              <w:bottom w:val="single" w:sz="6" w:space="0" w:color="000000"/>
              <w:right w:val="single" w:sz="6" w:space="0" w:color="000000"/>
            </w:tcBorders>
            <w:vAlign w:val="center"/>
          </w:tcPr>
          <w:p w14:paraId="730D3E09" w14:textId="77777777" w:rsidR="008522B7" w:rsidRPr="00226BF3" w:rsidRDefault="008522B7" w:rsidP="008F679E">
            <w:pPr>
              <w:pStyle w:val="Texto0"/>
              <w:spacing w:after="0" w:line="240" w:lineRule="auto"/>
              <w:ind w:firstLine="0"/>
              <w:jc w:val="center"/>
              <w:rPr>
                <w:sz w:val="20"/>
                <w:szCs w:val="22"/>
              </w:rPr>
            </w:pPr>
            <w:r w:rsidRPr="00226BF3">
              <w:rPr>
                <w:sz w:val="20"/>
                <w:szCs w:val="22"/>
              </w:rPr>
              <w:t>93</w:t>
            </w:r>
          </w:p>
        </w:tc>
      </w:tr>
      <w:tr w:rsidR="008522B7" w:rsidRPr="00226BF3" w14:paraId="6A1BE011" w14:textId="77777777" w:rsidTr="008F679E">
        <w:trPr>
          <w:cantSplit/>
          <w:jc w:val="center"/>
        </w:trPr>
        <w:tc>
          <w:tcPr>
            <w:tcW w:w="1298" w:type="dxa"/>
            <w:vMerge/>
            <w:tcBorders>
              <w:left w:val="single" w:sz="6" w:space="0" w:color="000000"/>
              <w:right w:val="single" w:sz="6" w:space="0" w:color="000000"/>
            </w:tcBorders>
          </w:tcPr>
          <w:p w14:paraId="6DB44257" w14:textId="77777777" w:rsidR="008522B7" w:rsidRPr="00226BF3" w:rsidRDefault="008522B7" w:rsidP="008F679E">
            <w:pPr>
              <w:pStyle w:val="Texto0"/>
              <w:spacing w:after="0" w:line="240" w:lineRule="auto"/>
              <w:ind w:firstLine="0"/>
              <w:jc w:val="center"/>
              <w:rPr>
                <w:sz w:val="20"/>
                <w:szCs w:val="22"/>
              </w:rPr>
            </w:pPr>
          </w:p>
        </w:tc>
        <w:tc>
          <w:tcPr>
            <w:tcW w:w="2268" w:type="dxa"/>
            <w:vMerge/>
            <w:tcBorders>
              <w:left w:val="single" w:sz="6" w:space="0" w:color="000000"/>
              <w:bottom w:val="single" w:sz="6" w:space="0" w:color="000000"/>
              <w:right w:val="single" w:sz="6" w:space="0" w:color="000000"/>
            </w:tcBorders>
            <w:vAlign w:val="center"/>
          </w:tcPr>
          <w:p w14:paraId="3761FD97" w14:textId="77777777" w:rsidR="008522B7" w:rsidRPr="00226BF3" w:rsidRDefault="008522B7" w:rsidP="008F679E">
            <w:pPr>
              <w:pStyle w:val="Texto0"/>
              <w:spacing w:after="0" w:line="240" w:lineRule="auto"/>
              <w:ind w:firstLine="0"/>
              <w:jc w:val="center"/>
              <w:rPr>
                <w:sz w:val="20"/>
                <w:szCs w:val="22"/>
              </w:rPr>
            </w:pPr>
          </w:p>
        </w:tc>
        <w:tc>
          <w:tcPr>
            <w:tcW w:w="1659" w:type="dxa"/>
            <w:vMerge/>
            <w:tcBorders>
              <w:left w:val="single" w:sz="6" w:space="0" w:color="000000"/>
              <w:bottom w:val="single" w:sz="6" w:space="0" w:color="000000"/>
              <w:right w:val="single" w:sz="6" w:space="0" w:color="000000"/>
            </w:tcBorders>
            <w:vAlign w:val="center"/>
          </w:tcPr>
          <w:p w14:paraId="454A589B" w14:textId="77777777" w:rsidR="008522B7" w:rsidRPr="00226BF3" w:rsidRDefault="008522B7" w:rsidP="008F679E">
            <w:pPr>
              <w:pStyle w:val="Texto0"/>
              <w:spacing w:after="0" w:line="240" w:lineRule="auto"/>
              <w:ind w:firstLine="0"/>
              <w:jc w:val="center"/>
              <w:rPr>
                <w:sz w:val="20"/>
                <w:szCs w:val="22"/>
              </w:rPr>
            </w:pPr>
          </w:p>
        </w:tc>
        <w:tc>
          <w:tcPr>
            <w:tcW w:w="1857" w:type="dxa"/>
            <w:vMerge/>
            <w:tcBorders>
              <w:left w:val="single" w:sz="6" w:space="0" w:color="000000"/>
              <w:bottom w:val="single" w:sz="6" w:space="0" w:color="000000"/>
              <w:right w:val="single" w:sz="6" w:space="0" w:color="000000"/>
            </w:tcBorders>
            <w:vAlign w:val="center"/>
          </w:tcPr>
          <w:p w14:paraId="5036087A" w14:textId="77777777" w:rsidR="008522B7" w:rsidRPr="00226BF3" w:rsidRDefault="008522B7" w:rsidP="008F679E">
            <w:pPr>
              <w:pStyle w:val="Texto0"/>
              <w:spacing w:after="0" w:line="240" w:lineRule="auto"/>
              <w:ind w:firstLine="0"/>
              <w:jc w:val="center"/>
              <w:rPr>
                <w:sz w:val="20"/>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43F005D0" w14:textId="77777777" w:rsidR="008522B7" w:rsidRPr="00226BF3" w:rsidRDefault="008522B7" w:rsidP="008F679E">
            <w:pPr>
              <w:pStyle w:val="Texto0"/>
              <w:spacing w:after="0" w:line="240" w:lineRule="auto"/>
              <w:ind w:firstLine="0"/>
              <w:jc w:val="center"/>
              <w:rPr>
                <w:sz w:val="20"/>
                <w:szCs w:val="22"/>
              </w:rPr>
            </w:pPr>
            <w:r w:rsidRPr="00226BF3">
              <w:rPr>
                <w:sz w:val="20"/>
                <w:szCs w:val="22"/>
              </w:rPr>
              <w:t>(   )</w:t>
            </w:r>
          </w:p>
        </w:tc>
      </w:tr>
      <w:tr w:rsidR="008522B7" w:rsidRPr="00226BF3" w14:paraId="2ACB8FCF" w14:textId="77777777" w:rsidTr="008F679E">
        <w:trPr>
          <w:cantSplit/>
          <w:jc w:val="center"/>
        </w:trPr>
        <w:tc>
          <w:tcPr>
            <w:tcW w:w="1298" w:type="dxa"/>
            <w:vMerge/>
            <w:tcBorders>
              <w:left w:val="single" w:sz="6" w:space="0" w:color="000000"/>
              <w:right w:val="single" w:sz="6" w:space="0" w:color="000000"/>
            </w:tcBorders>
            <w:vAlign w:val="center"/>
          </w:tcPr>
          <w:p w14:paraId="4A6FCE68" w14:textId="77777777" w:rsidR="008522B7" w:rsidRPr="00226BF3" w:rsidRDefault="008522B7" w:rsidP="008F679E">
            <w:pPr>
              <w:pStyle w:val="Texto0"/>
              <w:spacing w:after="0" w:line="240" w:lineRule="auto"/>
              <w:ind w:firstLine="0"/>
              <w:jc w:val="center"/>
              <w:rPr>
                <w:sz w:val="20"/>
                <w:szCs w:val="22"/>
              </w:rPr>
            </w:pPr>
          </w:p>
        </w:tc>
        <w:tc>
          <w:tcPr>
            <w:tcW w:w="2268" w:type="dxa"/>
            <w:vMerge w:val="restart"/>
            <w:tcBorders>
              <w:top w:val="single" w:sz="6" w:space="0" w:color="000000"/>
              <w:left w:val="single" w:sz="6" w:space="0" w:color="000000"/>
              <w:right w:val="single" w:sz="6" w:space="0" w:color="000000"/>
            </w:tcBorders>
            <w:vAlign w:val="center"/>
          </w:tcPr>
          <w:p w14:paraId="3E4E4AA4" w14:textId="77777777" w:rsidR="008522B7" w:rsidRPr="00226BF3" w:rsidRDefault="008522B7" w:rsidP="008F679E">
            <w:pPr>
              <w:pStyle w:val="Texto0"/>
              <w:spacing w:after="0" w:line="240" w:lineRule="auto"/>
              <w:ind w:firstLine="0"/>
              <w:jc w:val="center"/>
              <w:rPr>
                <w:sz w:val="20"/>
                <w:szCs w:val="22"/>
              </w:rPr>
            </w:pPr>
            <w:r w:rsidRPr="00226BF3">
              <w:rPr>
                <w:sz w:val="20"/>
                <w:szCs w:val="22"/>
              </w:rPr>
              <w:t>Industria y Bienes</w:t>
            </w:r>
          </w:p>
        </w:tc>
        <w:tc>
          <w:tcPr>
            <w:tcW w:w="1659" w:type="dxa"/>
            <w:vMerge w:val="restart"/>
            <w:tcBorders>
              <w:top w:val="single" w:sz="6" w:space="0" w:color="000000"/>
              <w:left w:val="single" w:sz="6" w:space="0" w:color="000000"/>
              <w:right w:val="single" w:sz="6" w:space="0" w:color="000000"/>
            </w:tcBorders>
            <w:vAlign w:val="center"/>
          </w:tcPr>
          <w:p w14:paraId="5C924DC4" w14:textId="77777777" w:rsidR="008522B7" w:rsidRPr="00226BF3" w:rsidRDefault="008522B7" w:rsidP="008F679E">
            <w:pPr>
              <w:pStyle w:val="Texto0"/>
              <w:spacing w:after="0" w:line="240" w:lineRule="auto"/>
              <w:ind w:firstLine="0"/>
              <w:jc w:val="center"/>
              <w:rPr>
                <w:sz w:val="20"/>
                <w:szCs w:val="22"/>
              </w:rPr>
            </w:pPr>
            <w:r w:rsidRPr="00226BF3">
              <w:rPr>
                <w:sz w:val="20"/>
                <w:szCs w:val="22"/>
              </w:rPr>
              <w:t>Desde</w:t>
            </w:r>
          </w:p>
          <w:p w14:paraId="73BE5063" w14:textId="77777777" w:rsidR="008522B7" w:rsidRPr="00226BF3" w:rsidRDefault="008522B7" w:rsidP="008F679E">
            <w:pPr>
              <w:pStyle w:val="Texto0"/>
              <w:spacing w:after="0" w:line="240" w:lineRule="auto"/>
              <w:ind w:firstLine="0"/>
              <w:jc w:val="center"/>
              <w:rPr>
                <w:sz w:val="20"/>
                <w:szCs w:val="22"/>
              </w:rPr>
            </w:pPr>
            <w:r w:rsidRPr="00226BF3">
              <w:rPr>
                <w:sz w:val="20"/>
                <w:szCs w:val="22"/>
              </w:rPr>
              <w:t>11 hasta 50</w:t>
            </w:r>
          </w:p>
        </w:tc>
        <w:tc>
          <w:tcPr>
            <w:tcW w:w="1857" w:type="dxa"/>
            <w:vMerge w:val="restart"/>
            <w:tcBorders>
              <w:top w:val="single" w:sz="6" w:space="0" w:color="000000"/>
              <w:left w:val="single" w:sz="6" w:space="0" w:color="000000"/>
              <w:right w:val="single" w:sz="6" w:space="0" w:color="000000"/>
            </w:tcBorders>
            <w:vAlign w:val="center"/>
          </w:tcPr>
          <w:p w14:paraId="671ECD4A" w14:textId="77777777" w:rsidR="008522B7" w:rsidRPr="00226BF3" w:rsidRDefault="008522B7" w:rsidP="008F679E">
            <w:pPr>
              <w:pStyle w:val="Texto0"/>
              <w:spacing w:after="0" w:line="240" w:lineRule="auto"/>
              <w:ind w:firstLine="0"/>
              <w:jc w:val="center"/>
              <w:rPr>
                <w:sz w:val="20"/>
                <w:szCs w:val="22"/>
              </w:rPr>
            </w:pPr>
            <w:r w:rsidRPr="00226BF3">
              <w:rPr>
                <w:sz w:val="20"/>
                <w:szCs w:val="22"/>
              </w:rPr>
              <w:t>Desde $4.01 hasta $100</w:t>
            </w:r>
          </w:p>
        </w:tc>
        <w:tc>
          <w:tcPr>
            <w:tcW w:w="1630" w:type="dxa"/>
            <w:tcBorders>
              <w:top w:val="single" w:sz="6" w:space="0" w:color="000000"/>
              <w:left w:val="single" w:sz="6" w:space="0" w:color="000000"/>
              <w:bottom w:val="single" w:sz="6" w:space="0" w:color="000000"/>
              <w:right w:val="single" w:sz="6" w:space="0" w:color="000000"/>
            </w:tcBorders>
            <w:vAlign w:val="center"/>
          </w:tcPr>
          <w:p w14:paraId="23B67C4E" w14:textId="77777777" w:rsidR="008522B7" w:rsidRPr="00226BF3" w:rsidRDefault="008522B7" w:rsidP="008F679E">
            <w:pPr>
              <w:pStyle w:val="Texto0"/>
              <w:spacing w:after="0" w:line="240" w:lineRule="auto"/>
              <w:ind w:firstLine="0"/>
              <w:jc w:val="center"/>
              <w:rPr>
                <w:sz w:val="20"/>
                <w:szCs w:val="22"/>
              </w:rPr>
            </w:pPr>
            <w:r w:rsidRPr="00226BF3">
              <w:rPr>
                <w:sz w:val="20"/>
                <w:szCs w:val="22"/>
              </w:rPr>
              <w:t>95</w:t>
            </w:r>
          </w:p>
        </w:tc>
      </w:tr>
      <w:tr w:rsidR="008522B7" w:rsidRPr="00226BF3" w14:paraId="47367583" w14:textId="77777777" w:rsidTr="008F679E">
        <w:trPr>
          <w:cantSplit/>
          <w:jc w:val="center"/>
        </w:trPr>
        <w:tc>
          <w:tcPr>
            <w:tcW w:w="1298" w:type="dxa"/>
            <w:vMerge/>
            <w:tcBorders>
              <w:left w:val="single" w:sz="6" w:space="0" w:color="000000"/>
              <w:bottom w:val="single" w:sz="6" w:space="0" w:color="000000"/>
              <w:right w:val="single" w:sz="6" w:space="0" w:color="000000"/>
            </w:tcBorders>
            <w:vAlign w:val="center"/>
          </w:tcPr>
          <w:p w14:paraId="5E58B903" w14:textId="77777777" w:rsidR="008522B7" w:rsidRPr="00226BF3" w:rsidRDefault="008522B7" w:rsidP="008F679E">
            <w:pPr>
              <w:pStyle w:val="Texto0"/>
              <w:spacing w:after="0" w:line="240" w:lineRule="auto"/>
              <w:ind w:firstLine="0"/>
              <w:jc w:val="center"/>
              <w:rPr>
                <w:sz w:val="20"/>
                <w:szCs w:val="22"/>
              </w:rPr>
            </w:pPr>
          </w:p>
        </w:tc>
        <w:tc>
          <w:tcPr>
            <w:tcW w:w="2268" w:type="dxa"/>
            <w:vMerge/>
            <w:tcBorders>
              <w:left w:val="single" w:sz="6" w:space="0" w:color="000000"/>
              <w:bottom w:val="single" w:sz="6" w:space="0" w:color="000000"/>
              <w:right w:val="single" w:sz="6" w:space="0" w:color="000000"/>
            </w:tcBorders>
            <w:vAlign w:val="center"/>
          </w:tcPr>
          <w:p w14:paraId="0CBE8681" w14:textId="77777777" w:rsidR="008522B7" w:rsidRPr="00226BF3" w:rsidRDefault="008522B7" w:rsidP="008F679E">
            <w:pPr>
              <w:pStyle w:val="Texto0"/>
              <w:spacing w:after="0" w:line="240" w:lineRule="auto"/>
              <w:ind w:firstLine="0"/>
              <w:jc w:val="center"/>
              <w:rPr>
                <w:sz w:val="20"/>
                <w:szCs w:val="22"/>
              </w:rPr>
            </w:pPr>
          </w:p>
        </w:tc>
        <w:tc>
          <w:tcPr>
            <w:tcW w:w="1659" w:type="dxa"/>
            <w:vMerge/>
            <w:tcBorders>
              <w:left w:val="single" w:sz="6" w:space="0" w:color="000000"/>
              <w:bottom w:val="single" w:sz="6" w:space="0" w:color="000000"/>
              <w:right w:val="single" w:sz="6" w:space="0" w:color="000000"/>
            </w:tcBorders>
            <w:vAlign w:val="center"/>
          </w:tcPr>
          <w:p w14:paraId="043AB13F" w14:textId="77777777" w:rsidR="008522B7" w:rsidRPr="00226BF3" w:rsidRDefault="008522B7" w:rsidP="008F679E">
            <w:pPr>
              <w:pStyle w:val="Texto0"/>
              <w:spacing w:after="0" w:line="240" w:lineRule="auto"/>
              <w:ind w:firstLine="0"/>
              <w:jc w:val="center"/>
              <w:rPr>
                <w:sz w:val="20"/>
                <w:szCs w:val="22"/>
              </w:rPr>
            </w:pPr>
          </w:p>
        </w:tc>
        <w:tc>
          <w:tcPr>
            <w:tcW w:w="1857" w:type="dxa"/>
            <w:vMerge/>
            <w:tcBorders>
              <w:left w:val="single" w:sz="6" w:space="0" w:color="000000"/>
              <w:bottom w:val="single" w:sz="6" w:space="0" w:color="000000"/>
              <w:right w:val="single" w:sz="6" w:space="0" w:color="000000"/>
            </w:tcBorders>
            <w:vAlign w:val="center"/>
          </w:tcPr>
          <w:p w14:paraId="5AAE8212" w14:textId="77777777" w:rsidR="008522B7" w:rsidRPr="00226BF3" w:rsidRDefault="008522B7" w:rsidP="008F679E">
            <w:pPr>
              <w:pStyle w:val="Texto0"/>
              <w:spacing w:after="0" w:line="240" w:lineRule="auto"/>
              <w:ind w:firstLine="0"/>
              <w:jc w:val="center"/>
              <w:rPr>
                <w:sz w:val="20"/>
                <w:szCs w:val="22"/>
              </w:rPr>
            </w:pPr>
          </w:p>
        </w:tc>
        <w:tc>
          <w:tcPr>
            <w:tcW w:w="1630" w:type="dxa"/>
            <w:tcBorders>
              <w:top w:val="single" w:sz="6" w:space="0" w:color="000000"/>
              <w:left w:val="single" w:sz="6" w:space="0" w:color="000000"/>
              <w:bottom w:val="single" w:sz="4" w:space="0" w:color="auto"/>
              <w:right w:val="single" w:sz="6" w:space="0" w:color="000000"/>
            </w:tcBorders>
            <w:vAlign w:val="center"/>
          </w:tcPr>
          <w:p w14:paraId="73C0D19D" w14:textId="77777777" w:rsidR="008522B7" w:rsidRPr="00226BF3" w:rsidRDefault="008522B7" w:rsidP="008F679E">
            <w:pPr>
              <w:pStyle w:val="Texto0"/>
              <w:spacing w:after="0" w:line="240" w:lineRule="auto"/>
              <w:ind w:firstLine="0"/>
              <w:jc w:val="center"/>
              <w:rPr>
                <w:sz w:val="20"/>
                <w:szCs w:val="22"/>
              </w:rPr>
            </w:pPr>
            <w:r w:rsidRPr="00226BF3">
              <w:rPr>
                <w:sz w:val="20"/>
                <w:szCs w:val="22"/>
              </w:rPr>
              <w:t>(   )</w:t>
            </w:r>
          </w:p>
        </w:tc>
      </w:tr>
      <w:tr w:rsidR="008522B7" w:rsidRPr="00226BF3" w14:paraId="5ED3E4F9" w14:textId="77777777" w:rsidTr="008F679E">
        <w:trPr>
          <w:cantSplit/>
          <w:jc w:val="center"/>
        </w:trPr>
        <w:tc>
          <w:tcPr>
            <w:tcW w:w="1298" w:type="dxa"/>
            <w:vMerge w:val="restart"/>
            <w:tcBorders>
              <w:top w:val="single" w:sz="6" w:space="0" w:color="000000"/>
              <w:left w:val="single" w:sz="6" w:space="0" w:color="000000"/>
              <w:right w:val="single" w:sz="6" w:space="0" w:color="000000"/>
            </w:tcBorders>
            <w:vAlign w:val="center"/>
          </w:tcPr>
          <w:p w14:paraId="0F46F7A3" w14:textId="77777777" w:rsidR="008522B7" w:rsidRPr="00226BF3" w:rsidRDefault="008522B7" w:rsidP="008F679E">
            <w:pPr>
              <w:pStyle w:val="Texto0"/>
              <w:spacing w:after="0" w:line="240" w:lineRule="auto"/>
              <w:ind w:firstLine="0"/>
              <w:jc w:val="center"/>
              <w:rPr>
                <w:sz w:val="20"/>
                <w:szCs w:val="22"/>
              </w:rPr>
            </w:pPr>
            <w:r w:rsidRPr="00226BF3">
              <w:rPr>
                <w:sz w:val="20"/>
                <w:szCs w:val="22"/>
              </w:rPr>
              <w:t>Mediana</w:t>
            </w:r>
          </w:p>
        </w:tc>
        <w:tc>
          <w:tcPr>
            <w:tcW w:w="2268" w:type="dxa"/>
            <w:vMerge w:val="restart"/>
            <w:tcBorders>
              <w:top w:val="single" w:sz="6" w:space="0" w:color="000000"/>
              <w:left w:val="single" w:sz="6" w:space="0" w:color="000000"/>
              <w:right w:val="single" w:sz="6" w:space="0" w:color="000000"/>
            </w:tcBorders>
            <w:vAlign w:val="center"/>
          </w:tcPr>
          <w:p w14:paraId="3096E1E9" w14:textId="77777777" w:rsidR="008522B7" w:rsidRPr="00226BF3" w:rsidRDefault="008522B7" w:rsidP="008F679E">
            <w:pPr>
              <w:pStyle w:val="Texto0"/>
              <w:spacing w:after="0" w:line="240" w:lineRule="auto"/>
              <w:ind w:firstLine="0"/>
              <w:jc w:val="center"/>
              <w:rPr>
                <w:sz w:val="20"/>
                <w:szCs w:val="22"/>
              </w:rPr>
            </w:pPr>
            <w:r w:rsidRPr="00226BF3">
              <w:rPr>
                <w:sz w:val="20"/>
                <w:szCs w:val="22"/>
              </w:rPr>
              <w:t>Comercio</w:t>
            </w:r>
          </w:p>
        </w:tc>
        <w:tc>
          <w:tcPr>
            <w:tcW w:w="1659" w:type="dxa"/>
            <w:vMerge w:val="restart"/>
            <w:tcBorders>
              <w:top w:val="single" w:sz="6" w:space="0" w:color="000000"/>
              <w:left w:val="single" w:sz="6" w:space="0" w:color="000000"/>
              <w:right w:val="single" w:sz="6" w:space="0" w:color="000000"/>
            </w:tcBorders>
            <w:vAlign w:val="center"/>
          </w:tcPr>
          <w:p w14:paraId="27657C3E" w14:textId="77777777" w:rsidR="008522B7" w:rsidRPr="00226BF3" w:rsidRDefault="008522B7" w:rsidP="008F679E">
            <w:pPr>
              <w:pStyle w:val="Texto0"/>
              <w:spacing w:after="0" w:line="240" w:lineRule="auto"/>
              <w:ind w:firstLine="0"/>
              <w:jc w:val="center"/>
              <w:rPr>
                <w:sz w:val="20"/>
                <w:szCs w:val="22"/>
              </w:rPr>
            </w:pPr>
            <w:r w:rsidRPr="00226BF3">
              <w:rPr>
                <w:sz w:val="20"/>
                <w:szCs w:val="22"/>
              </w:rPr>
              <w:t>Desde</w:t>
            </w:r>
          </w:p>
          <w:p w14:paraId="7B5C0CC5" w14:textId="77777777" w:rsidR="008522B7" w:rsidRPr="00226BF3" w:rsidRDefault="008522B7" w:rsidP="008F679E">
            <w:pPr>
              <w:pStyle w:val="Texto0"/>
              <w:spacing w:after="0" w:line="240" w:lineRule="auto"/>
              <w:ind w:firstLine="0"/>
              <w:jc w:val="center"/>
              <w:rPr>
                <w:sz w:val="20"/>
                <w:szCs w:val="22"/>
              </w:rPr>
            </w:pPr>
            <w:r w:rsidRPr="00226BF3">
              <w:rPr>
                <w:sz w:val="20"/>
                <w:szCs w:val="22"/>
              </w:rPr>
              <w:t>31 hasta 100</w:t>
            </w:r>
          </w:p>
        </w:tc>
        <w:tc>
          <w:tcPr>
            <w:tcW w:w="1857" w:type="dxa"/>
            <w:vMerge w:val="restart"/>
            <w:tcBorders>
              <w:top w:val="single" w:sz="6" w:space="0" w:color="000000"/>
              <w:left w:val="single" w:sz="6" w:space="0" w:color="000000"/>
              <w:right w:val="single" w:sz="4" w:space="0" w:color="auto"/>
            </w:tcBorders>
            <w:shd w:val="clear" w:color="auto" w:fill="auto"/>
          </w:tcPr>
          <w:p w14:paraId="1562CEE4" w14:textId="77777777" w:rsidR="008522B7" w:rsidRPr="00226BF3" w:rsidRDefault="008522B7" w:rsidP="008F679E">
            <w:pPr>
              <w:pStyle w:val="Texto0"/>
              <w:spacing w:after="0" w:line="240" w:lineRule="auto"/>
              <w:ind w:firstLine="0"/>
              <w:jc w:val="center"/>
              <w:rPr>
                <w:sz w:val="20"/>
                <w:szCs w:val="22"/>
              </w:rPr>
            </w:pPr>
            <w:r w:rsidRPr="00226BF3">
              <w:rPr>
                <w:sz w:val="20"/>
                <w:szCs w:val="22"/>
              </w:rPr>
              <w:t>Desde $100.01 hasta $250</w:t>
            </w:r>
          </w:p>
        </w:tc>
        <w:tc>
          <w:tcPr>
            <w:tcW w:w="1630" w:type="dxa"/>
            <w:tcBorders>
              <w:top w:val="single" w:sz="4" w:space="0" w:color="auto"/>
              <w:left w:val="single" w:sz="4" w:space="0" w:color="auto"/>
              <w:bottom w:val="single" w:sz="4" w:space="0" w:color="auto"/>
              <w:right w:val="single" w:sz="4" w:space="0" w:color="auto"/>
            </w:tcBorders>
            <w:shd w:val="clear" w:color="auto" w:fill="auto"/>
          </w:tcPr>
          <w:p w14:paraId="0AA7B4E8" w14:textId="77777777" w:rsidR="008522B7" w:rsidRPr="00226BF3" w:rsidRDefault="008522B7" w:rsidP="008F679E">
            <w:pPr>
              <w:pStyle w:val="Texto0"/>
              <w:spacing w:after="0" w:line="240" w:lineRule="auto"/>
              <w:ind w:firstLine="0"/>
              <w:jc w:val="center"/>
              <w:rPr>
                <w:sz w:val="20"/>
                <w:szCs w:val="22"/>
              </w:rPr>
            </w:pPr>
            <w:r w:rsidRPr="00226BF3">
              <w:rPr>
                <w:sz w:val="20"/>
                <w:szCs w:val="22"/>
              </w:rPr>
              <w:t>235</w:t>
            </w:r>
          </w:p>
        </w:tc>
      </w:tr>
      <w:tr w:rsidR="008522B7" w:rsidRPr="00226BF3" w14:paraId="3644849F" w14:textId="77777777" w:rsidTr="008F679E">
        <w:trPr>
          <w:cantSplit/>
          <w:trHeight w:val="158"/>
          <w:jc w:val="center"/>
        </w:trPr>
        <w:tc>
          <w:tcPr>
            <w:tcW w:w="1298" w:type="dxa"/>
            <w:vMerge/>
            <w:tcBorders>
              <w:left w:val="single" w:sz="6" w:space="0" w:color="000000"/>
              <w:right w:val="single" w:sz="6" w:space="0" w:color="000000"/>
            </w:tcBorders>
          </w:tcPr>
          <w:p w14:paraId="0204033F" w14:textId="77777777" w:rsidR="008522B7" w:rsidRPr="00226BF3" w:rsidRDefault="008522B7" w:rsidP="008F679E">
            <w:pPr>
              <w:pStyle w:val="Texto0"/>
              <w:spacing w:after="0" w:line="240" w:lineRule="auto"/>
              <w:ind w:firstLine="0"/>
              <w:jc w:val="center"/>
              <w:rPr>
                <w:sz w:val="20"/>
                <w:szCs w:val="22"/>
              </w:rPr>
            </w:pPr>
          </w:p>
        </w:tc>
        <w:tc>
          <w:tcPr>
            <w:tcW w:w="2268" w:type="dxa"/>
            <w:vMerge/>
            <w:tcBorders>
              <w:left w:val="single" w:sz="6" w:space="0" w:color="000000"/>
              <w:bottom w:val="single" w:sz="4" w:space="0" w:color="auto"/>
              <w:right w:val="single" w:sz="6" w:space="0" w:color="000000"/>
            </w:tcBorders>
            <w:shd w:val="clear" w:color="auto" w:fill="auto"/>
            <w:vAlign w:val="center"/>
          </w:tcPr>
          <w:p w14:paraId="6EFD32BE" w14:textId="77777777" w:rsidR="008522B7" w:rsidRPr="00226BF3" w:rsidRDefault="008522B7" w:rsidP="008F679E">
            <w:pPr>
              <w:pStyle w:val="Texto0"/>
              <w:spacing w:after="0" w:line="240" w:lineRule="auto"/>
              <w:ind w:firstLine="0"/>
              <w:jc w:val="center"/>
              <w:rPr>
                <w:sz w:val="20"/>
                <w:szCs w:val="22"/>
              </w:rPr>
            </w:pPr>
          </w:p>
        </w:tc>
        <w:tc>
          <w:tcPr>
            <w:tcW w:w="1659" w:type="dxa"/>
            <w:vMerge/>
            <w:tcBorders>
              <w:left w:val="single" w:sz="6" w:space="0" w:color="000000"/>
              <w:bottom w:val="single" w:sz="4" w:space="0" w:color="auto"/>
              <w:right w:val="single" w:sz="6" w:space="0" w:color="000000"/>
            </w:tcBorders>
            <w:shd w:val="clear" w:color="auto" w:fill="auto"/>
          </w:tcPr>
          <w:p w14:paraId="02909F56" w14:textId="77777777" w:rsidR="008522B7" w:rsidRPr="00226BF3" w:rsidRDefault="008522B7" w:rsidP="008F679E">
            <w:pPr>
              <w:pStyle w:val="Texto0"/>
              <w:spacing w:after="0" w:line="240" w:lineRule="auto"/>
              <w:ind w:firstLine="0"/>
              <w:jc w:val="center"/>
              <w:rPr>
                <w:sz w:val="20"/>
                <w:szCs w:val="22"/>
              </w:rPr>
            </w:pPr>
          </w:p>
        </w:tc>
        <w:tc>
          <w:tcPr>
            <w:tcW w:w="1857" w:type="dxa"/>
            <w:vMerge/>
            <w:tcBorders>
              <w:left w:val="single" w:sz="6" w:space="0" w:color="000000"/>
              <w:bottom w:val="single" w:sz="4" w:space="0" w:color="auto"/>
              <w:right w:val="single" w:sz="4" w:space="0" w:color="auto"/>
            </w:tcBorders>
            <w:shd w:val="clear" w:color="auto" w:fill="auto"/>
            <w:vAlign w:val="center"/>
          </w:tcPr>
          <w:p w14:paraId="013D5779" w14:textId="77777777" w:rsidR="008522B7" w:rsidRPr="00226BF3" w:rsidRDefault="008522B7" w:rsidP="008F679E">
            <w:pPr>
              <w:pStyle w:val="Texto0"/>
              <w:spacing w:after="0" w:line="240" w:lineRule="auto"/>
              <w:ind w:firstLine="0"/>
              <w:jc w:val="center"/>
              <w:rPr>
                <w:sz w:val="20"/>
                <w:szCs w:val="22"/>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9517D66" w14:textId="77777777" w:rsidR="008522B7" w:rsidRPr="00226BF3" w:rsidRDefault="008522B7" w:rsidP="008F679E">
            <w:pPr>
              <w:pStyle w:val="Texto0"/>
              <w:spacing w:after="0" w:line="240" w:lineRule="auto"/>
              <w:ind w:firstLine="0"/>
              <w:jc w:val="center"/>
              <w:rPr>
                <w:sz w:val="20"/>
                <w:szCs w:val="22"/>
              </w:rPr>
            </w:pPr>
            <w:r w:rsidRPr="00226BF3">
              <w:rPr>
                <w:sz w:val="20"/>
                <w:szCs w:val="22"/>
              </w:rPr>
              <w:t>(   )</w:t>
            </w:r>
          </w:p>
        </w:tc>
      </w:tr>
      <w:tr w:rsidR="008522B7" w:rsidRPr="00226BF3" w14:paraId="0BA34364" w14:textId="77777777" w:rsidTr="008F679E">
        <w:trPr>
          <w:cantSplit/>
          <w:trHeight w:val="158"/>
          <w:jc w:val="center"/>
        </w:trPr>
        <w:tc>
          <w:tcPr>
            <w:tcW w:w="1298" w:type="dxa"/>
            <w:vMerge/>
            <w:tcBorders>
              <w:left w:val="single" w:sz="6" w:space="0" w:color="000000"/>
              <w:right w:val="single" w:sz="4" w:space="0" w:color="auto"/>
            </w:tcBorders>
          </w:tcPr>
          <w:p w14:paraId="7DA094E6" w14:textId="77777777" w:rsidR="008522B7" w:rsidRPr="00226BF3" w:rsidRDefault="008522B7" w:rsidP="008F679E">
            <w:pPr>
              <w:pStyle w:val="Texto0"/>
              <w:spacing w:after="0" w:line="240" w:lineRule="auto"/>
              <w:ind w:firstLine="0"/>
              <w:jc w:val="center"/>
              <w:rPr>
                <w:sz w:val="20"/>
                <w:szCs w:val="22"/>
              </w:rPr>
            </w:pPr>
          </w:p>
        </w:tc>
        <w:tc>
          <w:tcPr>
            <w:tcW w:w="2268" w:type="dxa"/>
            <w:vMerge w:val="restart"/>
            <w:tcBorders>
              <w:top w:val="single" w:sz="4" w:space="0" w:color="auto"/>
              <w:left w:val="single" w:sz="4" w:space="0" w:color="auto"/>
              <w:right w:val="single" w:sz="4" w:space="0" w:color="auto"/>
            </w:tcBorders>
            <w:shd w:val="clear" w:color="auto" w:fill="auto"/>
            <w:vAlign w:val="center"/>
          </w:tcPr>
          <w:p w14:paraId="147D2881" w14:textId="77777777" w:rsidR="008522B7" w:rsidRPr="00226BF3" w:rsidRDefault="008522B7" w:rsidP="008F679E">
            <w:pPr>
              <w:pStyle w:val="Texto0"/>
              <w:spacing w:after="0" w:line="240" w:lineRule="auto"/>
              <w:ind w:firstLine="0"/>
              <w:jc w:val="center"/>
              <w:rPr>
                <w:sz w:val="20"/>
                <w:szCs w:val="22"/>
              </w:rPr>
            </w:pPr>
            <w:r w:rsidRPr="00226BF3">
              <w:rPr>
                <w:sz w:val="20"/>
                <w:szCs w:val="22"/>
              </w:rPr>
              <w:t>Bienes</w:t>
            </w:r>
          </w:p>
        </w:tc>
        <w:tc>
          <w:tcPr>
            <w:tcW w:w="1659" w:type="dxa"/>
            <w:vMerge w:val="restart"/>
            <w:tcBorders>
              <w:top w:val="single" w:sz="4" w:space="0" w:color="auto"/>
              <w:left w:val="single" w:sz="4" w:space="0" w:color="auto"/>
              <w:right w:val="single" w:sz="4" w:space="0" w:color="auto"/>
            </w:tcBorders>
            <w:shd w:val="clear" w:color="auto" w:fill="auto"/>
            <w:vAlign w:val="center"/>
          </w:tcPr>
          <w:p w14:paraId="2087948A" w14:textId="77777777" w:rsidR="008522B7" w:rsidRPr="00226BF3" w:rsidRDefault="008522B7" w:rsidP="008F679E">
            <w:pPr>
              <w:pStyle w:val="Texto0"/>
              <w:spacing w:after="0" w:line="240" w:lineRule="auto"/>
              <w:ind w:firstLine="0"/>
              <w:jc w:val="center"/>
              <w:rPr>
                <w:sz w:val="20"/>
                <w:szCs w:val="22"/>
              </w:rPr>
            </w:pPr>
            <w:r w:rsidRPr="00226BF3">
              <w:rPr>
                <w:sz w:val="20"/>
                <w:szCs w:val="22"/>
              </w:rPr>
              <w:t>Desde</w:t>
            </w:r>
          </w:p>
          <w:p w14:paraId="0C5A240A" w14:textId="77777777" w:rsidR="008522B7" w:rsidRPr="00226BF3" w:rsidRDefault="008522B7" w:rsidP="008F679E">
            <w:pPr>
              <w:pStyle w:val="Texto0"/>
              <w:spacing w:after="0" w:line="240" w:lineRule="auto"/>
              <w:ind w:firstLine="0"/>
              <w:jc w:val="center"/>
              <w:rPr>
                <w:sz w:val="20"/>
                <w:szCs w:val="22"/>
              </w:rPr>
            </w:pPr>
            <w:r w:rsidRPr="00226BF3">
              <w:rPr>
                <w:sz w:val="20"/>
                <w:szCs w:val="22"/>
              </w:rPr>
              <w:t>51 hasta 100</w:t>
            </w:r>
          </w:p>
        </w:tc>
        <w:tc>
          <w:tcPr>
            <w:tcW w:w="1857" w:type="dxa"/>
            <w:vMerge w:val="restart"/>
            <w:tcBorders>
              <w:top w:val="single" w:sz="4" w:space="0" w:color="auto"/>
              <w:left w:val="single" w:sz="4" w:space="0" w:color="auto"/>
              <w:right w:val="single" w:sz="4" w:space="0" w:color="auto"/>
            </w:tcBorders>
            <w:shd w:val="clear" w:color="auto" w:fill="auto"/>
            <w:vAlign w:val="center"/>
          </w:tcPr>
          <w:p w14:paraId="7925460E" w14:textId="77777777" w:rsidR="008522B7" w:rsidRPr="00226BF3" w:rsidRDefault="008522B7" w:rsidP="008F679E">
            <w:pPr>
              <w:pStyle w:val="Texto0"/>
              <w:spacing w:after="0" w:line="240" w:lineRule="auto"/>
              <w:ind w:firstLine="0"/>
              <w:jc w:val="center"/>
              <w:rPr>
                <w:sz w:val="20"/>
                <w:szCs w:val="22"/>
              </w:rPr>
            </w:pPr>
            <w:r w:rsidRPr="00226BF3">
              <w:rPr>
                <w:sz w:val="20"/>
                <w:szCs w:val="22"/>
              </w:rPr>
              <w:t>Desde $100.01 hasta $250</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5FD90A8" w14:textId="77777777" w:rsidR="008522B7" w:rsidRPr="00226BF3" w:rsidRDefault="008522B7" w:rsidP="008F679E">
            <w:pPr>
              <w:pStyle w:val="Texto0"/>
              <w:spacing w:after="0" w:line="240" w:lineRule="auto"/>
              <w:ind w:firstLine="0"/>
              <w:jc w:val="center"/>
              <w:rPr>
                <w:sz w:val="20"/>
                <w:szCs w:val="22"/>
              </w:rPr>
            </w:pPr>
            <w:r w:rsidRPr="00226BF3">
              <w:rPr>
                <w:sz w:val="20"/>
                <w:szCs w:val="22"/>
              </w:rPr>
              <w:t>235</w:t>
            </w:r>
          </w:p>
        </w:tc>
      </w:tr>
      <w:tr w:rsidR="008522B7" w:rsidRPr="00226BF3" w14:paraId="5A238BDD" w14:textId="77777777" w:rsidTr="008F679E">
        <w:trPr>
          <w:cantSplit/>
          <w:trHeight w:val="157"/>
          <w:jc w:val="center"/>
        </w:trPr>
        <w:tc>
          <w:tcPr>
            <w:tcW w:w="1298" w:type="dxa"/>
            <w:vMerge/>
            <w:tcBorders>
              <w:left w:val="single" w:sz="6" w:space="0" w:color="000000"/>
              <w:right w:val="single" w:sz="4" w:space="0" w:color="auto"/>
            </w:tcBorders>
          </w:tcPr>
          <w:p w14:paraId="115D1C50" w14:textId="77777777" w:rsidR="008522B7" w:rsidRPr="00226BF3" w:rsidRDefault="008522B7" w:rsidP="008F679E">
            <w:pPr>
              <w:pStyle w:val="Texto0"/>
              <w:spacing w:after="0" w:line="240" w:lineRule="auto"/>
              <w:ind w:firstLine="0"/>
              <w:jc w:val="center"/>
              <w:rPr>
                <w:sz w:val="20"/>
                <w:szCs w:val="22"/>
              </w:rPr>
            </w:pPr>
          </w:p>
        </w:tc>
        <w:tc>
          <w:tcPr>
            <w:tcW w:w="2268" w:type="dxa"/>
            <w:vMerge/>
            <w:tcBorders>
              <w:left w:val="single" w:sz="4" w:space="0" w:color="auto"/>
              <w:bottom w:val="single" w:sz="4" w:space="0" w:color="auto"/>
              <w:right w:val="single" w:sz="4" w:space="0" w:color="auto"/>
            </w:tcBorders>
            <w:shd w:val="clear" w:color="auto" w:fill="auto"/>
            <w:vAlign w:val="center"/>
          </w:tcPr>
          <w:p w14:paraId="3C13D964" w14:textId="77777777" w:rsidR="008522B7" w:rsidRPr="00226BF3" w:rsidRDefault="008522B7" w:rsidP="008F679E">
            <w:pPr>
              <w:pStyle w:val="Texto0"/>
              <w:spacing w:after="0" w:line="240" w:lineRule="auto"/>
              <w:ind w:firstLine="0"/>
              <w:jc w:val="center"/>
              <w:rPr>
                <w:sz w:val="20"/>
                <w:szCs w:val="22"/>
              </w:rPr>
            </w:pPr>
          </w:p>
        </w:tc>
        <w:tc>
          <w:tcPr>
            <w:tcW w:w="1659" w:type="dxa"/>
            <w:vMerge/>
            <w:tcBorders>
              <w:left w:val="single" w:sz="4" w:space="0" w:color="auto"/>
              <w:bottom w:val="single" w:sz="4" w:space="0" w:color="auto"/>
              <w:right w:val="single" w:sz="4" w:space="0" w:color="auto"/>
            </w:tcBorders>
            <w:shd w:val="clear" w:color="auto" w:fill="auto"/>
            <w:vAlign w:val="center"/>
          </w:tcPr>
          <w:p w14:paraId="6087B13C" w14:textId="77777777" w:rsidR="008522B7" w:rsidRPr="00226BF3" w:rsidRDefault="008522B7" w:rsidP="008F679E">
            <w:pPr>
              <w:pStyle w:val="Texto0"/>
              <w:spacing w:after="0" w:line="240" w:lineRule="auto"/>
              <w:ind w:firstLine="0"/>
              <w:jc w:val="center"/>
              <w:rPr>
                <w:sz w:val="20"/>
                <w:szCs w:val="22"/>
              </w:rPr>
            </w:pPr>
          </w:p>
        </w:tc>
        <w:tc>
          <w:tcPr>
            <w:tcW w:w="1857" w:type="dxa"/>
            <w:vMerge/>
            <w:tcBorders>
              <w:left w:val="single" w:sz="4" w:space="0" w:color="auto"/>
              <w:bottom w:val="single" w:sz="4" w:space="0" w:color="auto"/>
              <w:right w:val="single" w:sz="4" w:space="0" w:color="auto"/>
            </w:tcBorders>
            <w:shd w:val="clear" w:color="auto" w:fill="auto"/>
            <w:vAlign w:val="center"/>
          </w:tcPr>
          <w:p w14:paraId="50A737D1" w14:textId="77777777" w:rsidR="008522B7" w:rsidRPr="00226BF3" w:rsidRDefault="008522B7" w:rsidP="008F679E">
            <w:pPr>
              <w:pStyle w:val="Texto0"/>
              <w:spacing w:after="0" w:line="240" w:lineRule="auto"/>
              <w:ind w:firstLine="0"/>
              <w:jc w:val="center"/>
              <w:rPr>
                <w:sz w:val="20"/>
                <w:szCs w:val="22"/>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A1531C8" w14:textId="77777777" w:rsidR="008522B7" w:rsidRPr="00226BF3" w:rsidRDefault="008522B7" w:rsidP="008F679E">
            <w:pPr>
              <w:pStyle w:val="Texto0"/>
              <w:spacing w:after="0" w:line="240" w:lineRule="auto"/>
              <w:ind w:firstLine="0"/>
              <w:jc w:val="center"/>
              <w:rPr>
                <w:sz w:val="20"/>
                <w:szCs w:val="22"/>
              </w:rPr>
            </w:pPr>
            <w:r w:rsidRPr="00226BF3">
              <w:rPr>
                <w:sz w:val="20"/>
                <w:szCs w:val="22"/>
              </w:rPr>
              <w:t>(   )</w:t>
            </w:r>
          </w:p>
        </w:tc>
      </w:tr>
      <w:tr w:rsidR="008522B7" w:rsidRPr="00226BF3" w14:paraId="6FCFE3DC" w14:textId="77777777" w:rsidTr="008F679E">
        <w:trPr>
          <w:cantSplit/>
          <w:jc w:val="center"/>
        </w:trPr>
        <w:tc>
          <w:tcPr>
            <w:tcW w:w="1298" w:type="dxa"/>
            <w:vMerge/>
            <w:tcBorders>
              <w:left w:val="single" w:sz="6" w:space="0" w:color="000000"/>
              <w:right w:val="single" w:sz="6" w:space="0" w:color="000000"/>
            </w:tcBorders>
            <w:vAlign w:val="center"/>
          </w:tcPr>
          <w:p w14:paraId="20B97EB2" w14:textId="77777777" w:rsidR="008522B7" w:rsidRPr="00226BF3" w:rsidRDefault="008522B7" w:rsidP="008F679E">
            <w:pPr>
              <w:pStyle w:val="Texto0"/>
              <w:spacing w:after="0" w:line="240" w:lineRule="auto"/>
              <w:ind w:firstLine="0"/>
              <w:jc w:val="center"/>
              <w:rPr>
                <w:sz w:val="20"/>
                <w:szCs w:val="22"/>
              </w:rPr>
            </w:pPr>
          </w:p>
        </w:tc>
        <w:tc>
          <w:tcPr>
            <w:tcW w:w="2268" w:type="dxa"/>
            <w:vMerge w:val="restart"/>
            <w:tcBorders>
              <w:top w:val="single" w:sz="4" w:space="0" w:color="auto"/>
              <w:left w:val="single" w:sz="6" w:space="0" w:color="000000"/>
              <w:right w:val="single" w:sz="6" w:space="0" w:color="000000"/>
            </w:tcBorders>
            <w:vAlign w:val="center"/>
          </w:tcPr>
          <w:p w14:paraId="073E2B3D" w14:textId="77777777" w:rsidR="008522B7" w:rsidRPr="00226BF3" w:rsidRDefault="008522B7" w:rsidP="008F679E">
            <w:pPr>
              <w:pStyle w:val="Texto0"/>
              <w:spacing w:after="0" w:line="240" w:lineRule="auto"/>
              <w:ind w:firstLine="0"/>
              <w:jc w:val="center"/>
              <w:rPr>
                <w:sz w:val="20"/>
                <w:szCs w:val="22"/>
              </w:rPr>
            </w:pPr>
            <w:r w:rsidRPr="00226BF3">
              <w:rPr>
                <w:sz w:val="20"/>
                <w:szCs w:val="22"/>
              </w:rPr>
              <w:t>Industria</w:t>
            </w:r>
          </w:p>
        </w:tc>
        <w:tc>
          <w:tcPr>
            <w:tcW w:w="1659" w:type="dxa"/>
            <w:vMerge w:val="restart"/>
            <w:tcBorders>
              <w:top w:val="single" w:sz="6" w:space="0" w:color="000000"/>
              <w:left w:val="single" w:sz="6" w:space="0" w:color="000000"/>
              <w:right w:val="single" w:sz="6" w:space="0" w:color="000000"/>
            </w:tcBorders>
            <w:vAlign w:val="center"/>
          </w:tcPr>
          <w:p w14:paraId="770D7BF4" w14:textId="77777777" w:rsidR="008522B7" w:rsidRPr="00226BF3" w:rsidRDefault="008522B7" w:rsidP="008F679E">
            <w:pPr>
              <w:pStyle w:val="Texto0"/>
              <w:spacing w:after="0" w:line="240" w:lineRule="auto"/>
              <w:ind w:firstLine="0"/>
              <w:jc w:val="center"/>
              <w:rPr>
                <w:sz w:val="20"/>
                <w:szCs w:val="22"/>
              </w:rPr>
            </w:pPr>
            <w:r w:rsidRPr="00226BF3">
              <w:rPr>
                <w:sz w:val="20"/>
                <w:szCs w:val="22"/>
              </w:rPr>
              <w:t>Desde</w:t>
            </w:r>
          </w:p>
          <w:p w14:paraId="5B5933B4" w14:textId="77777777" w:rsidR="008522B7" w:rsidRPr="00226BF3" w:rsidRDefault="008522B7" w:rsidP="008F679E">
            <w:pPr>
              <w:pStyle w:val="Texto0"/>
              <w:spacing w:after="0" w:line="240" w:lineRule="auto"/>
              <w:ind w:firstLine="0"/>
              <w:jc w:val="center"/>
              <w:rPr>
                <w:sz w:val="20"/>
                <w:szCs w:val="22"/>
              </w:rPr>
            </w:pPr>
            <w:r w:rsidRPr="00226BF3">
              <w:rPr>
                <w:sz w:val="20"/>
                <w:szCs w:val="22"/>
              </w:rPr>
              <w:t>51 hasta 250</w:t>
            </w:r>
          </w:p>
        </w:tc>
        <w:tc>
          <w:tcPr>
            <w:tcW w:w="1857" w:type="dxa"/>
            <w:vMerge w:val="restart"/>
            <w:tcBorders>
              <w:top w:val="single" w:sz="4" w:space="0" w:color="auto"/>
              <w:left w:val="single" w:sz="6" w:space="0" w:color="000000"/>
              <w:right w:val="single" w:sz="6" w:space="0" w:color="000000"/>
            </w:tcBorders>
            <w:vAlign w:val="center"/>
          </w:tcPr>
          <w:p w14:paraId="0821682C" w14:textId="77777777" w:rsidR="008522B7" w:rsidRPr="00226BF3" w:rsidRDefault="008522B7" w:rsidP="008F679E">
            <w:pPr>
              <w:pStyle w:val="Texto0"/>
              <w:spacing w:after="0" w:line="240" w:lineRule="auto"/>
              <w:ind w:firstLine="0"/>
              <w:jc w:val="center"/>
              <w:rPr>
                <w:sz w:val="20"/>
                <w:szCs w:val="22"/>
              </w:rPr>
            </w:pPr>
            <w:r w:rsidRPr="00226BF3">
              <w:rPr>
                <w:sz w:val="20"/>
                <w:szCs w:val="22"/>
              </w:rPr>
              <w:t>Desde $100.01 hasta $250</w:t>
            </w:r>
          </w:p>
        </w:tc>
        <w:tc>
          <w:tcPr>
            <w:tcW w:w="1630" w:type="dxa"/>
            <w:tcBorders>
              <w:top w:val="single" w:sz="4" w:space="0" w:color="auto"/>
              <w:left w:val="single" w:sz="6" w:space="0" w:color="000000"/>
              <w:bottom w:val="single" w:sz="6" w:space="0" w:color="000000"/>
              <w:right w:val="single" w:sz="6" w:space="0" w:color="000000"/>
            </w:tcBorders>
            <w:vAlign w:val="center"/>
          </w:tcPr>
          <w:p w14:paraId="04A6030E" w14:textId="77777777" w:rsidR="008522B7" w:rsidRPr="00226BF3" w:rsidRDefault="008522B7" w:rsidP="008F679E">
            <w:pPr>
              <w:pStyle w:val="Texto0"/>
              <w:spacing w:after="0" w:line="240" w:lineRule="auto"/>
              <w:ind w:firstLine="0"/>
              <w:jc w:val="center"/>
              <w:rPr>
                <w:sz w:val="20"/>
                <w:szCs w:val="22"/>
              </w:rPr>
            </w:pPr>
            <w:r w:rsidRPr="00226BF3">
              <w:rPr>
                <w:sz w:val="20"/>
                <w:szCs w:val="22"/>
              </w:rPr>
              <w:t>250</w:t>
            </w:r>
          </w:p>
        </w:tc>
      </w:tr>
      <w:tr w:rsidR="008522B7" w:rsidRPr="00226BF3" w14:paraId="4FF6C472" w14:textId="77777777" w:rsidTr="008F679E">
        <w:trPr>
          <w:cantSplit/>
          <w:jc w:val="center"/>
        </w:trPr>
        <w:tc>
          <w:tcPr>
            <w:tcW w:w="1298" w:type="dxa"/>
            <w:tcBorders>
              <w:left w:val="single" w:sz="6" w:space="0" w:color="000000"/>
              <w:bottom w:val="single" w:sz="6" w:space="0" w:color="000000"/>
              <w:right w:val="single" w:sz="6" w:space="0" w:color="000000"/>
            </w:tcBorders>
            <w:vAlign w:val="center"/>
          </w:tcPr>
          <w:p w14:paraId="15655C78" w14:textId="77777777" w:rsidR="008522B7" w:rsidRPr="00226BF3" w:rsidRDefault="008522B7" w:rsidP="008F679E">
            <w:pPr>
              <w:pStyle w:val="Texto0"/>
              <w:spacing w:after="0" w:line="240" w:lineRule="auto"/>
              <w:ind w:firstLine="0"/>
              <w:jc w:val="center"/>
              <w:rPr>
                <w:sz w:val="20"/>
                <w:szCs w:val="22"/>
              </w:rPr>
            </w:pPr>
          </w:p>
        </w:tc>
        <w:tc>
          <w:tcPr>
            <w:tcW w:w="2268" w:type="dxa"/>
            <w:vMerge/>
            <w:tcBorders>
              <w:left w:val="single" w:sz="6" w:space="0" w:color="000000"/>
              <w:bottom w:val="single" w:sz="6" w:space="0" w:color="000000"/>
              <w:right w:val="single" w:sz="6" w:space="0" w:color="000000"/>
            </w:tcBorders>
            <w:vAlign w:val="center"/>
          </w:tcPr>
          <w:p w14:paraId="6C9930A5" w14:textId="77777777" w:rsidR="008522B7" w:rsidRPr="00226BF3" w:rsidRDefault="008522B7" w:rsidP="008F679E">
            <w:pPr>
              <w:pStyle w:val="Texto0"/>
              <w:spacing w:after="0" w:line="240" w:lineRule="auto"/>
              <w:ind w:firstLine="0"/>
              <w:jc w:val="center"/>
              <w:rPr>
                <w:sz w:val="20"/>
                <w:szCs w:val="22"/>
              </w:rPr>
            </w:pPr>
          </w:p>
        </w:tc>
        <w:tc>
          <w:tcPr>
            <w:tcW w:w="1659" w:type="dxa"/>
            <w:vMerge/>
            <w:tcBorders>
              <w:left w:val="single" w:sz="6" w:space="0" w:color="000000"/>
              <w:bottom w:val="single" w:sz="6" w:space="0" w:color="000000"/>
              <w:right w:val="single" w:sz="6" w:space="0" w:color="000000"/>
            </w:tcBorders>
            <w:vAlign w:val="center"/>
          </w:tcPr>
          <w:p w14:paraId="4BEC2DF7" w14:textId="77777777" w:rsidR="008522B7" w:rsidRPr="00226BF3" w:rsidRDefault="008522B7" w:rsidP="008F679E">
            <w:pPr>
              <w:pStyle w:val="Texto0"/>
              <w:spacing w:after="0" w:line="240" w:lineRule="auto"/>
              <w:ind w:firstLine="0"/>
              <w:jc w:val="center"/>
              <w:rPr>
                <w:sz w:val="20"/>
                <w:szCs w:val="22"/>
              </w:rPr>
            </w:pPr>
          </w:p>
        </w:tc>
        <w:tc>
          <w:tcPr>
            <w:tcW w:w="1857" w:type="dxa"/>
            <w:vMerge/>
            <w:tcBorders>
              <w:left w:val="single" w:sz="6" w:space="0" w:color="000000"/>
              <w:bottom w:val="single" w:sz="6" w:space="0" w:color="000000"/>
              <w:right w:val="single" w:sz="6" w:space="0" w:color="000000"/>
            </w:tcBorders>
            <w:vAlign w:val="center"/>
          </w:tcPr>
          <w:p w14:paraId="3EAC38AB" w14:textId="77777777" w:rsidR="008522B7" w:rsidRPr="00226BF3" w:rsidRDefault="008522B7" w:rsidP="008F679E">
            <w:pPr>
              <w:pStyle w:val="Texto0"/>
              <w:spacing w:after="0" w:line="240" w:lineRule="auto"/>
              <w:ind w:firstLine="0"/>
              <w:jc w:val="center"/>
              <w:rPr>
                <w:sz w:val="20"/>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7006CD16" w14:textId="77777777" w:rsidR="008522B7" w:rsidRPr="00226BF3" w:rsidRDefault="008522B7" w:rsidP="008F679E">
            <w:pPr>
              <w:pStyle w:val="Texto0"/>
              <w:spacing w:after="0" w:line="240" w:lineRule="auto"/>
              <w:ind w:firstLine="0"/>
              <w:jc w:val="center"/>
              <w:rPr>
                <w:sz w:val="20"/>
                <w:szCs w:val="22"/>
              </w:rPr>
            </w:pPr>
            <w:r w:rsidRPr="00226BF3">
              <w:rPr>
                <w:sz w:val="20"/>
                <w:szCs w:val="22"/>
              </w:rPr>
              <w:t>(   )</w:t>
            </w:r>
          </w:p>
        </w:tc>
      </w:tr>
    </w:tbl>
    <w:p w14:paraId="48DB2234" w14:textId="77777777" w:rsidR="008522B7" w:rsidRPr="00226BF3" w:rsidRDefault="008522B7" w:rsidP="008522B7">
      <w:pPr>
        <w:pStyle w:val="Texto0"/>
        <w:spacing w:after="0" w:line="240" w:lineRule="auto"/>
        <w:rPr>
          <w:b/>
          <w:sz w:val="20"/>
          <w:szCs w:val="22"/>
        </w:rPr>
      </w:pPr>
    </w:p>
    <w:p w14:paraId="19BC0819" w14:textId="77777777" w:rsidR="008522B7" w:rsidRPr="00226BF3" w:rsidRDefault="008522B7" w:rsidP="008522B7">
      <w:pPr>
        <w:pStyle w:val="Texto0"/>
        <w:spacing w:after="0" w:line="240" w:lineRule="auto"/>
        <w:rPr>
          <w:b/>
          <w:sz w:val="20"/>
          <w:szCs w:val="22"/>
        </w:rPr>
      </w:pPr>
      <w:r w:rsidRPr="00226BF3">
        <w:rPr>
          <w:b/>
          <w:sz w:val="20"/>
          <w:szCs w:val="22"/>
        </w:rPr>
        <w:t>*Tope Máximo Combinado = (Trabajadores) X 10% + (Ventas Anuales) X 90%.</w:t>
      </w:r>
    </w:p>
    <w:p w14:paraId="5D8F6D70" w14:textId="77777777" w:rsidR="008522B7" w:rsidRPr="00226BF3" w:rsidRDefault="008522B7" w:rsidP="008522B7">
      <w:pPr>
        <w:pStyle w:val="Texto0"/>
        <w:spacing w:after="0" w:line="240" w:lineRule="auto"/>
        <w:ind w:firstLine="0"/>
        <w:rPr>
          <w:sz w:val="20"/>
          <w:szCs w:val="22"/>
        </w:rPr>
      </w:pPr>
      <w:r w:rsidRPr="00226BF3">
        <w:rPr>
          <w:sz w:val="20"/>
          <w:szCs w:val="22"/>
        </w:rPr>
        <w:t>El tamaño de la empresa se determinará a partir del puntaje obtenido conforme a la siguiente fórmula: Puntaje de la empresa = (Número de Trabajadores) X 10% + (Monto de Ventas Anuales) X 90%, el cual debe ser igual o menor al Tope Máximo Combinado de su categoría.</w:t>
      </w:r>
    </w:p>
    <w:p w14:paraId="62665107" w14:textId="77777777" w:rsidR="008522B7" w:rsidRPr="00226BF3" w:rsidRDefault="008522B7" w:rsidP="008522B7">
      <w:pPr>
        <w:jc w:val="both"/>
        <w:rPr>
          <w:rFonts w:ascii="Arial" w:hAnsi="Arial" w:cs="Arial"/>
          <w:szCs w:val="22"/>
        </w:rPr>
      </w:pPr>
    </w:p>
    <w:p w14:paraId="0A3F769A" w14:textId="77777777" w:rsidR="008522B7" w:rsidRPr="00226BF3" w:rsidRDefault="008522B7" w:rsidP="008522B7">
      <w:pPr>
        <w:jc w:val="both"/>
        <w:rPr>
          <w:rFonts w:ascii="Arial" w:hAnsi="Arial" w:cs="Arial"/>
          <w:szCs w:val="22"/>
        </w:rPr>
      </w:pPr>
    </w:p>
    <w:p w14:paraId="3FB5AB7E" w14:textId="77777777" w:rsidR="008522B7" w:rsidRPr="00226BF3" w:rsidRDefault="008522B7" w:rsidP="008522B7">
      <w:pPr>
        <w:tabs>
          <w:tab w:val="left" w:pos="5103"/>
          <w:tab w:val="left" w:pos="7655"/>
        </w:tabs>
        <w:jc w:val="center"/>
        <w:rPr>
          <w:rFonts w:ascii="Arial" w:hAnsi="Arial" w:cs="Arial"/>
          <w:sz w:val="22"/>
          <w:szCs w:val="22"/>
        </w:rPr>
      </w:pPr>
      <w:r>
        <w:rPr>
          <w:rFonts w:ascii="Arial" w:hAnsi="Arial" w:cs="Arial"/>
          <w:sz w:val="22"/>
          <w:szCs w:val="22"/>
        </w:rPr>
        <w:t>___________________________</w:t>
      </w:r>
    </w:p>
    <w:p w14:paraId="3780C76F" w14:textId="77777777" w:rsidR="008522B7" w:rsidRPr="00226BF3" w:rsidRDefault="008522B7" w:rsidP="008522B7">
      <w:pPr>
        <w:tabs>
          <w:tab w:val="left" w:pos="5103"/>
          <w:tab w:val="left" w:pos="7655"/>
        </w:tabs>
        <w:jc w:val="center"/>
        <w:rPr>
          <w:rFonts w:ascii="Arial" w:hAnsi="Arial" w:cs="Arial"/>
        </w:rPr>
      </w:pPr>
      <w:r w:rsidRPr="00226BF3">
        <w:rPr>
          <w:rFonts w:ascii="Arial" w:hAnsi="Arial" w:cs="Arial"/>
        </w:rPr>
        <w:t xml:space="preserve"> Protesto lo necesario</w:t>
      </w:r>
    </w:p>
    <w:p w14:paraId="626FABD0" w14:textId="77777777" w:rsidR="008522B7" w:rsidRPr="00226BF3" w:rsidRDefault="008522B7" w:rsidP="008522B7">
      <w:pPr>
        <w:pStyle w:val="Textoindependiente"/>
        <w:jc w:val="center"/>
        <w:rPr>
          <w:rFonts w:cs="Arial"/>
          <w:b/>
          <w:bCs/>
          <w:sz w:val="20"/>
        </w:rPr>
      </w:pPr>
      <w:r w:rsidRPr="00226BF3">
        <w:rPr>
          <w:rFonts w:cs="Arial"/>
          <w:sz w:val="20"/>
        </w:rPr>
        <w:t>(Nombre y firma del representante legal)</w:t>
      </w:r>
    </w:p>
    <w:p w14:paraId="711F3722" w14:textId="77777777" w:rsidR="008522B7" w:rsidRPr="00226BF3" w:rsidRDefault="008522B7" w:rsidP="008522B7">
      <w:pPr>
        <w:pStyle w:val="Textosinformato"/>
        <w:ind w:right="281"/>
        <w:jc w:val="both"/>
        <w:rPr>
          <w:rFonts w:ascii="Arial" w:hAnsi="Arial" w:cs="Arial"/>
          <w:b/>
          <w:bCs/>
          <w:sz w:val="22"/>
          <w:szCs w:val="22"/>
        </w:rPr>
      </w:pPr>
    </w:p>
    <w:p w14:paraId="5592F4C2" w14:textId="77777777" w:rsidR="00C2456F" w:rsidRDefault="00C2456F">
      <w:pPr>
        <w:rPr>
          <w:rFonts w:ascii="Arial" w:hAnsi="Arial" w:cs="Arial"/>
          <w:b/>
          <w:sz w:val="22"/>
          <w:szCs w:val="22"/>
        </w:rPr>
      </w:pPr>
      <w:r>
        <w:rPr>
          <w:rFonts w:cs="Arial"/>
          <w:b/>
          <w:szCs w:val="22"/>
        </w:rPr>
        <w:br w:type="page"/>
      </w:r>
    </w:p>
    <w:p w14:paraId="01C4956A" w14:textId="77777777" w:rsidR="00A608B2" w:rsidRDefault="00A608B2" w:rsidP="008522B7">
      <w:pPr>
        <w:pStyle w:val="Ttulo1"/>
        <w:spacing w:before="240" w:after="60"/>
        <w:rPr>
          <w:rFonts w:cs="Arial"/>
          <w:color w:val="CC0066"/>
          <w:kern w:val="32"/>
          <w:sz w:val="32"/>
          <w:szCs w:val="32"/>
        </w:rPr>
      </w:pPr>
      <w:bookmarkStart w:id="956" w:name="_Toc434004152"/>
    </w:p>
    <w:p w14:paraId="6DA4BC4D" w14:textId="77777777" w:rsidR="008522B7" w:rsidRPr="00330948" w:rsidRDefault="008522B7" w:rsidP="008522B7">
      <w:pPr>
        <w:pStyle w:val="Ttulo1"/>
        <w:spacing w:before="240" w:after="60"/>
        <w:rPr>
          <w:rFonts w:cs="Arial"/>
          <w:color w:val="CC0066"/>
          <w:kern w:val="32"/>
          <w:sz w:val="32"/>
          <w:szCs w:val="32"/>
        </w:rPr>
      </w:pPr>
      <w:bookmarkStart w:id="957" w:name="_Toc511922359"/>
      <w:r w:rsidRPr="00330948">
        <w:rPr>
          <w:rFonts w:cs="Arial"/>
          <w:color w:val="CC0066"/>
          <w:kern w:val="32"/>
          <w:sz w:val="32"/>
          <w:szCs w:val="32"/>
        </w:rPr>
        <w:t>ANEXO 7</w:t>
      </w:r>
      <w:bookmarkEnd w:id="956"/>
      <w:bookmarkEnd w:id="957"/>
    </w:p>
    <w:p w14:paraId="63D8CA09" w14:textId="77777777" w:rsidR="008522B7" w:rsidRPr="00330948" w:rsidRDefault="008522B7" w:rsidP="008522B7">
      <w:pPr>
        <w:shd w:val="clear" w:color="auto" w:fill="D9D9D9" w:themeFill="background1" w:themeFillShade="D9"/>
        <w:jc w:val="center"/>
        <w:rPr>
          <w:rFonts w:ascii="Arial" w:hAnsi="Arial" w:cs="Arial"/>
          <w:b/>
          <w:sz w:val="28"/>
        </w:rPr>
      </w:pPr>
      <w:r w:rsidRPr="0023000E">
        <w:rPr>
          <w:rFonts w:ascii="Arial" w:hAnsi="Arial" w:cs="Arial"/>
          <w:b/>
          <w:sz w:val="28"/>
        </w:rPr>
        <w:t>Oferta económica</w:t>
      </w:r>
      <w:r w:rsidRPr="00330948">
        <w:rPr>
          <w:rFonts w:ascii="Arial" w:hAnsi="Arial" w:cs="Arial"/>
          <w:b/>
          <w:sz w:val="28"/>
        </w:rPr>
        <w:t xml:space="preserve"> </w:t>
      </w:r>
    </w:p>
    <w:p w14:paraId="0ECBB9FA" w14:textId="77777777" w:rsidR="008522B7" w:rsidRPr="00461E02" w:rsidRDefault="008522B7" w:rsidP="008522B7">
      <w:pPr>
        <w:pStyle w:val="Textosinformato"/>
        <w:ind w:left="567"/>
        <w:jc w:val="both"/>
        <w:rPr>
          <w:rFonts w:ascii="Arial" w:hAnsi="Arial" w:cs="Arial"/>
          <w:b/>
          <w:bCs/>
          <w:sz w:val="8"/>
          <w:szCs w:val="8"/>
        </w:rPr>
      </w:pPr>
    </w:p>
    <w:p w14:paraId="38AA6537" w14:textId="77777777" w:rsidR="008522B7" w:rsidRPr="00461E02" w:rsidRDefault="008522B7" w:rsidP="008522B7">
      <w:pPr>
        <w:jc w:val="right"/>
        <w:rPr>
          <w:rFonts w:ascii="Arial" w:hAnsi="Arial" w:cs="Arial"/>
          <w:sz w:val="8"/>
          <w:szCs w:val="8"/>
        </w:rPr>
      </w:pPr>
    </w:p>
    <w:p w14:paraId="7BF9CE10" w14:textId="77777777" w:rsidR="00175EE4" w:rsidRDefault="00175EE4" w:rsidP="00175EE4">
      <w:pPr>
        <w:jc w:val="right"/>
        <w:rPr>
          <w:rFonts w:ascii="Arial" w:hAnsi="Arial" w:cs="Arial"/>
          <w:sz w:val="22"/>
          <w:szCs w:val="22"/>
        </w:rPr>
      </w:pPr>
      <w:bookmarkStart w:id="958" w:name="_Toc434004153"/>
      <w:bookmarkEnd w:id="955"/>
    </w:p>
    <w:p w14:paraId="396328E9" w14:textId="77777777" w:rsidR="00175EE4" w:rsidRPr="00175EE4" w:rsidRDefault="00175EE4" w:rsidP="00175EE4">
      <w:pPr>
        <w:jc w:val="right"/>
        <w:rPr>
          <w:rFonts w:ascii="Arial" w:hAnsi="Arial" w:cs="Arial"/>
          <w:sz w:val="22"/>
          <w:szCs w:val="22"/>
        </w:rPr>
      </w:pPr>
      <w:r w:rsidRPr="00175EE4">
        <w:rPr>
          <w:rFonts w:ascii="Arial" w:hAnsi="Arial" w:cs="Arial"/>
          <w:sz w:val="22"/>
          <w:szCs w:val="22"/>
        </w:rPr>
        <w:t>Ciudad de México,</w:t>
      </w:r>
      <w:r>
        <w:rPr>
          <w:rFonts w:ascii="Arial" w:hAnsi="Arial" w:cs="Arial"/>
          <w:sz w:val="22"/>
          <w:szCs w:val="22"/>
        </w:rPr>
        <w:t xml:space="preserve"> a ____ de _____________ de 2018</w:t>
      </w:r>
    </w:p>
    <w:p w14:paraId="2C25381B" w14:textId="77777777" w:rsidR="006F5C16" w:rsidRDefault="006F5C16" w:rsidP="006F5C16">
      <w:pPr>
        <w:rPr>
          <w:rFonts w:cs="Arial"/>
          <w:b/>
          <w:sz w:val="18"/>
          <w:szCs w:val="18"/>
        </w:rPr>
      </w:pPr>
    </w:p>
    <w:p w14:paraId="2AE625E6" w14:textId="77777777" w:rsidR="006F5C16" w:rsidRDefault="006F5C16" w:rsidP="006F5C16">
      <w:pPr>
        <w:pStyle w:val="Textoindependiente"/>
        <w:jc w:val="center"/>
        <w:rPr>
          <w:rFonts w:cs="Arial"/>
        </w:rPr>
      </w:pPr>
    </w:p>
    <w:p w14:paraId="5A48A3F9" w14:textId="77777777" w:rsidR="00175EE4" w:rsidRDefault="00175EE4" w:rsidP="006F5C16">
      <w:pPr>
        <w:pStyle w:val="Textoindependiente"/>
        <w:jc w:val="center"/>
        <w:rPr>
          <w:rFonts w:cs="Arial"/>
        </w:rPr>
      </w:pPr>
    </w:p>
    <w:tbl>
      <w:tblPr>
        <w:tblW w:w="6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7"/>
        <w:gridCol w:w="1695"/>
      </w:tblGrid>
      <w:tr w:rsidR="00175EE4" w:rsidRPr="001947DE" w14:paraId="2BAFBD40" w14:textId="77777777" w:rsidTr="00383ACF">
        <w:trPr>
          <w:trHeight w:val="248"/>
          <w:jc w:val="center"/>
        </w:trPr>
        <w:tc>
          <w:tcPr>
            <w:tcW w:w="5227" w:type="dxa"/>
            <w:shd w:val="clear" w:color="auto" w:fill="D9D9D9"/>
            <w:vAlign w:val="center"/>
          </w:tcPr>
          <w:p w14:paraId="2FC762DF" w14:textId="4A031777" w:rsidR="00175EE4" w:rsidRPr="001947DE" w:rsidRDefault="00A1698D" w:rsidP="00A1698D">
            <w:pPr>
              <w:pStyle w:val="p0"/>
              <w:widowControl/>
              <w:tabs>
                <w:tab w:val="clear" w:pos="720"/>
              </w:tabs>
              <w:jc w:val="center"/>
              <w:rPr>
                <w:rFonts w:ascii="Arial" w:hAnsi="Arial" w:cs="Arial"/>
                <w:b/>
                <w:bCs/>
                <w:i/>
                <w:sz w:val="20"/>
              </w:rPr>
            </w:pPr>
            <w:r>
              <w:rPr>
                <w:rFonts w:ascii="Arial" w:hAnsi="Arial" w:cs="Arial"/>
                <w:b/>
                <w:bCs/>
                <w:i/>
                <w:sz w:val="20"/>
              </w:rPr>
              <w:t>CONCEPTO</w:t>
            </w:r>
          </w:p>
        </w:tc>
        <w:tc>
          <w:tcPr>
            <w:tcW w:w="1695" w:type="dxa"/>
            <w:shd w:val="clear" w:color="auto" w:fill="D9D9D9"/>
            <w:vAlign w:val="center"/>
          </w:tcPr>
          <w:p w14:paraId="0F28CF92" w14:textId="78A6F609" w:rsidR="00175EE4" w:rsidRPr="001947DE" w:rsidRDefault="00175EE4" w:rsidP="00383ACF">
            <w:pPr>
              <w:pStyle w:val="p0"/>
              <w:widowControl/>
              <w:tabs>
                <w:tab w:val="clear" w:pos="720"/>
              </w:tabs>
              <w:jc w:val="center"/>
              <w:rPr>
                <w:rFonts w:ascii="Arial" w:hAnsi="Arial" w:cs="Arial"/>
                <w:b/>
                <w:bCs/>
                <w:i/>
                <w:sz w:val="20"/>
              </w:rPr>
            </w:pPr>
            <w:r w:rsidRPr="001947DE">
              <w:rPr>
                <w:rFonts w:ascii="Arial" w:hAnsi="Arial" w:cs="Arial"/>
                <w:b/>
                <w:bCs/>
                <w:i/>
                <w:sz w:val="20"/>
              </w:rPr>
              <w:t>Precio Unitario por menú</w:t>
            </w:r>
            <w:r w:rsidR="00096EBA">
              <w:rPr>
                <w:rFonts w:ascii="Arial" w:hAnsi="Arial" w:cs="Arial"/>
                <w:b/>
                <w:bCs/>
                <w:i/>
                <w:sz w:val="20"/>
              </w:rPr>
              <w:t xml:space="preserve"> antes de IVA</w:t>
            </w:r>
          </w:p>
        </w:tc>
      </w:tr>
      <w:tr w:rsidR="00175EE4" w:rsidRPr="001947DE" w14:paraId="62705566" w14:textId="77777777" w:rsidTr="00383ACF">
        <w:trPr>
          <w:trHeight w:val="571"/>
          <w:jc w:val="center"/>
        </w:trPr>
        <w:tc>
          <w:tcPr>
            <w:tcW w:w="5227" w:type="dxa"/>
            <w:shd w:val="clear" w:color="auto" w:fill="auto"/>
          </w:tcPr>
          <w:p w14:paraId="0FFC1659" w14:textId="10916679" w:rsidR="00175EE4" w:rsidRPr="00695251" w:rsidRDefault="00A1698D" w:rsidP="00695251">
            <w:pPr>
              <w:pStyle w:val="Textoindependiente2"/>
              <w:spacing w:before="0"/>
              <w:ind w:firstLine="34"/>
              <w:rPr>
                <w:rFonts w:cs="Arial"/>
                <w:sz w:val="20"/>
              </w:rPr>
            </w:pPr>
            <w:r>
              <w:rPr>
                <w:rFonts w:cs="Arial"/>
                <w:sz w:val="20"/>
              </w:rPr>
              <w:t>DESAYUNO</w:t>
            </w:r>
          </w:p>
        </w:tc>
        <w:tc>
          <w:tcPr>
            <w:tcW w:w="1695" w:type="dxa"/>
            <w:vAlign w:val="center"/>
          </w:tcPr>
          <w:p w14:paraId="54F1FC7E" w14:textId="77777777" w:rsidR="00175EE4" w:rsidRPr="001947DE" w:rsidRDefault="00175EE4" w:rsidP="00383ACF">
            <w:pPr>
              <w:pStyle w:val="p0"/>
              <w:widowControl/>
              <w:tabs>
                <w:tab w:val="clear" w:pos="720"/>
              </w:tabs>
              <w:jc w:val="center"/>
              <w:rPr>
                <w:rFonts w:ascii="Arial" w:hAnsi="Arial" w:cs="Arial"/>
                <w:i/>
                <w:sz w:val="20"/>
                <w:lang w:val="es-ES_tradnl" w:eastAsia="x-none"/>
              </w:rPr>
            </w:pPr>
          </w:p>
        </w:tc>
      </w:tr>
      <w:tr w:rsidR="00A1698D" w:rsidRPr="001947DE" w14:paraId="2AD7F034" w14:textId="77777777" w:rsidTr="00383ACF">
        <w:trPr>
          <w:trHeight w:val="571"/>
          <w:jc w:val="center"/>
        </w:trPr>
        <w:tc>
          <w:tcPr>
            <w:tcW w:w="5227" w:type="dxa"/>
            <w:shd w:val="clear" w:color="auto" w:fill="auto"/>
          </w:tcPr>
          <w:p w14:paraId="3926D481" w14:textId="3514EB3A" w:rsidR="00A1698D" w:rsidRDefault="00A1698D" w:rsidP="00695251">
            <w:pPr>
              <w:pStyle w:val="Textoindependiente2"/>
              <w:spacing w:before="0"/>
              <w:ind w:firstLine="34"/>
              <w:rPr>
                <w:rFonts w:cs="Arial"/>
                <w:sz w:val="20"/>
              </w:rPr>
            </w:pPr>
            <w:r>
              <w:rPr>
                <w:rFonts w:cs="Arial"/>
                <w:sz w:val="20"/>
              </w:rPr>
              <w:t>COMIDA</w:t>
            </w:r>
          </w:p>
          <w:p w14:paraId="2BCF60E8" w14:textId="77777777" w:rsidR="00A1698D" w:rsidRPr="00695251" w:rsidRDefault="00A1698D" w:rsidP="00695251">
            <w:pPr>
              <w:pStyle w:val="Textoindependiente2"/>
              <w:spacing w:before="0"/>
              <w:ind w:firstLine="34"/>
              <w:rPr>
                <w:rFonts w:cs="Arial"/>
                <w:sz w:val="20"/>
              </w:rPr>
            </w:pPr>
          </w:p>
        </w:tc>
        <w:tc>
          <w:tcPr>
            <w:tcW w:w="1695" w:type="dxa"/>
            <w:vAlign w:val="center"/>
          </w:tcPr>
          <w:p w14:paraId="4DC572F5" w14:textId="77777777" w:rsidR="00A1698D" w:rsidRPr="001947DE" w:rsidRDefault="00A1698D" w:rsidP="00383ACF">
            <w:pPr>
              <w:pStyle w:val="p0"/>
              <w:widowControl/>
              <w:tabs>
                <w:tab w:val="clear" w:pos="720"/>
              </w:tabs>
              <w:jc w:val="center"/>
              <w:rPr>
                <w:rFonts w:ascii="Arial" w:hAnsi="Arial" w:cs="Arial"/>
                <w:i/>
                <w:sz w:val="20"/>
                <w:lang w:val="es-ES_tradnl" w:eastAsia="x-none"/>
              </w:rPr>
            </w:pPr>
          </w:p>
        </w:tc>
      </w:tr>
      <w:tr w:rsidR="00A1698D" w:rsidRPr="001947DE" w14:paraId="76634699" w14:textId="77777777" w:rsidTr="00383ACF">
        <w:trPr>
          <w:trHeight w:val="571"/>
          <w:jc w:val="center"/>
        </w:trPr>
        <w:tc>
          <w:tcPr>
            <w:tcW w:w="5227" w:type="dxa"/>
            <w:shd w:val="clear" w:color="auto" w:fill="auto"/>
          </w:tcPr>
          <w:p w14:paraId="2B03A19E" w14:textId="7E90DD8B" w:rsidR="00A1698D" w:rsidRDefault="00A1698D" w:rsidP="00695251">
            <w:pPr>
              <w:pStyle w:val="Textoindependiente2"/>
              <w:spacing w:before="0"/>
              <w:ind w:firstLine="34"/>
              <w:rPr>
                <w:rFonts w:cs="Arial"/>
                <w:sz w:val="20"/>
              </w:rPr>
            </w:pPr>
            <w:r>
              <w:rPr>
                <w:rFonts w:cs="Arial"/>
                <w:sz w:val="20"/>
              </w:rPr>
              <w:t>CENA</w:t>
            </w:r>
          </w:p>
        </w:tc>
        <w:tc>
          <w:tcPr>
            <w:tcW w:w="1695" w:type="dxa"/>
            <w:vAlign w:val="center"/>
          </w:tcPr>
          <w:p w14:paraId="455C061C" w14:textId="77777777" w:rsidR="00A1698D" w:rsidRPr="001947DE" w:rsidRDefault="00A1698D" w:rsidP="00383ACF">
            <w:pPr>
              <w:pStyle w:val="p0"/>
              <w:widowControl/>
              <w:tabs>
                <w:tab w:val="clear" w:pos="720"/>
              </w:tabs>
              <w:jc w:val="center"/>
              <w:rPr>
                <w:rFonts w:ascii="Arial" w:hAnsi="Arial" w:cs="Arial"/>
                <w:i/>
                <w:sz w:val="20"/>
                <w:lang w:val="es-ES_tradnl" w:eastAsia="x-none"/>
              </w:rPr>
            </w:pPr>
          </w:p>
        </w:tc>
      </w:tr>
      <w:tr w:rsidR="00175EE4" w:rsidRPr="001947DE" w14:paraId="3B91EEFA" w14:textId="77777777" w:rsidTr="00383ACF">
        <w:trPr>
          <w:trHeight w:val="355"/>
          <w:jc w:val="center"/>
        </w:trPr>
        <w:tc>
          <w:tcPr>
            <w:tcW w:w="5227" w:type="dxa"/>
            <w:tcBorders>
              <w:top w:val="nil"/>
              <w:left w:val="nil"/>
              <w:bottom w:val="nil"/>
              <w:right w:val="nil"/>
            </w:tcBorders>
            <w:shd w:val="clear" w:color="auto" w:fill="auto"/>
            <w:vAlign w:val="center"/>
          </w:tcPr>
          <w:p w14:paraId="0A890BEA" w14:textId="2A45ED34" w:rsidR="00175EE4" w:rsidRPr="001947DE" w:rsidRDefault="00A1698D" w:rsidP="00383ACF">
            <w:pPr>
              <w:pStyle w:val="p0"/>
              <w:widowControl/>
              <w:tabs>
                <w:tab w:val="clear" w:pos="720"/>
              </w:tabs>
              <w:jc w:val="right"/>
              <w:rPr>
                <w:rFonts w:ascii="Arial" w:hAnsi="Arial" w:cs="Arial"/>
                <w:i/>
                <w:sz w:val="20"/>
                <w:lang w:val="es-ES_tradnl" w:eastAsia="x-none"/>
              </w:rPr>
            </w:pPr>
            <w:r>
              <w:rPr>
                <w:rFonts w:ascii="Arial" w:hAnsi="Arial" w:cs="Arial"/>
                <w:i/>
                <w:sz w:val="20"/>
                <w:lang w:val="es-ES_tradnl" w:eastAsia="x-none"/>
              </w:rPr>
              <w:t>SUBTOTAL</w:t>
            </w:r>
          </w:p>
        </w:tc>
        <w:tc>
          <w:tcPr>
            <w:tcW w:w="1695" w:type="dxa"/>
            <w:tcBorders>
              <w:top w:val="single" w:sz="4" w:space="0" w:color="auto"/>
              <w:left w:val="single" w:sz="4" w:space="0" w:color="auto"/>
              <w:bottom w:val="single" w:sz="4" w:space="0" w:color="auto"/>
              <w:right w:val="single" w:sz="4" w:space="0" w:color="auto"/>
            </w:tcBorders>
            <w:vAlign w:val="center"/>
          </w:tcPr>
          <w:p w14:paraId="469ACC06" w14:textId="77777777" w:rsidR="00175EE4" w:rsidRPr="001947DE" w:rsidRDefault="00175EE4" w:rsidP="00383ACF">
            <w:pPr>
              <w:pStyle w:val="p0"/>
              <w:widowControl/>
              <w:tabs>
                <w:tab w:val="clear" w:pos="720"/>
              </w:tabs>
              <w:jc w:val="center"/>
              <w:rPr>
                <w:rFonts w:ascii="Arial" w:hAnsi="Arial" w:cs="Arial"/>
                <w:b/>
                <w:i/>
                <w:sz w:val="20"/>
                <w:lang w:val="es-ES_tradnl" w:eastAsia="x-none"/>
              </w:rPr>
            </w:pPr>
          </w:p>
        </w:tc>
      </w:tr>
      <w:tr w:rsidR="00A1698D" w:rsidRPr="001947DE" w14:paraId="740CCE59" w14:textId="77777777" w:rsidTr="00383ACF">
        <w:trPr>
          <w:trHeight w:val="355"/>
          <w:jc w:val="center"/>
        </w:trPr>
        <w:tc>
          <w:tcPr>
            <w:tcW w:w="5227" w:type="dxa"/>
            <w:tcBorders>
              <w:top w:val="nil"/>
              <w:left w:val="nil"/>
              <w:bottom w:val="nil"/>
              <w:right w:val="nil"/>
            </w:tcBorders>
            <w:shd w:val="clear" w:color="auto" w:fill="auto"/>
            <w:vAlign w:val="center"/>
          </w:tcPr>
          <w:p w14:paraId="1C9E0391" w14:textId="05C9D03A" w:rsidR="00A1698D" w:rsidRPr="001947DE" w:rsidRDefault="00A1698D" w:rsidP="00383ACF">
            <w:pPr>
              <w:pStyle w:val="p0"/>
              <w:widowControl/>
              <w:tabs>
                <w:tab w:val="clear" w:pos="720"/>
              </w:tabs>
              <w:jc w:val="right"/>
              <w:rPr>
                <w:rFonts w:ascii="Arial" w:hAnsi="Arial" w:cs="Arial"/>
                <w:i/>
                <w:sz w:val="20"/>
                <w:lang w:val="es-ES_tradnl" w:eastAsia="x-none"/>
              </w:rPr>
            </w:pPr>
            <w:r w:rsidRPr="001947DE">
              <w:rPr>
                <w:rFonts w:ascii="Arial" w:hAnsi="Arial" w:cs="Arial"/>
                <w:i/>
                <w:sz w:val="20"/>
                <w:lang w:val="es-ES_tradnl" w:eastAsia="x-none"/>
              </w:rPr>
              <w:t>IVA</w:t>
            </w:r>
          </w:p>
        </w:tc>
        <w:tc>
          <w:tcPr>
            <w:tcW w:w="1695" w:type="dxa"/>
            <w:tcBorders>
              <w:top w:val="single" w:sz="4" w:space="0" w:color="auto"/>
              <w:left w:val="single" w:sz="4" w:space="0" w:color="auto"/>
              <w:bottom w:val="single" w:sz="4" w:space="0" w:color="auto"/>
              <w:right w:val="single" w:sz="4" w:space="0" w:color="auto"/>
            </w:tcBorders>
            <w:vAlign w:val="center"/>
          </w:tcPr>
          <w:p w14:paraId="74FB9EED" w14:textId="77777777" w:rsidR="00A1698D" w:rsidRPr="001947DE" w:rsidRDefault="00A1698D" w:rsidP="00383ACF">
            <w:pPr>
              <w:pStyle w:val="p0"/>
              <w:widowControl/>
              <w:tabs>
                <w:tab w:val="clear" w:pos="720"/>
              </w:tabs>
              <w:jc w:val="center"/>
              <w:rPr>
                <w:rFonts w:ascii="Arial" w:hAnsi="Arial" w:cs="Arial"/>
                <w:b/>
                <w:i/>
                <w:sz w:val="20"/>
                <w:lang w:val="es-ES_tradnl" w:eastAsia="x-none"/>
              </w:rPr>
            </w:pPr>
          </w:p>
        </w:tc>
      </w:tr>
      <w:tr w:rsidR="00175EE4" w:rsidRPr="001947DE" w14:paraId="4A74B2FF" w14:textId="77777777" w:rsidTr="00383ACF">
        <w:trPr>
          <w:trHeight w:val="419"/>
          <w:jc w:val="center"/>
        </w:trPr>
        <w:tc>
          <w:tcPr>
            <w:tcW w:w="5227" w:type="dxa"/>
            <w:tcBorders>
              <w:top w:val="nil"/>
              <w:left w:val="nil"/>
              <w:bottom w:val="nil"/>
              <w:right w:val="nil"/>
            </w:tcBorders>
            <w:shd w:val="clear" w:color="auto" w:fill="auto"/>
            <w:vAlign w:val="center"/>
          </w:tcPr>
          <w:p w14:paraId="6889BCC4" w14:textId="77777777" w:rsidR="00175EE4" w:rsidRPr="001947DE" w:rsidRDefault="00175EE4" w:rsidP="00383ACF">
            <w:pPr>
              <w:pStyle w:val="p0"/>
              <w:widowControl/>
              <w:tabs>
                <w:tab w:val="clear" w:pos="720"/>
              </w:tabs>
              <w:jc w:val="right"/>
              <w:rPr>
                <w:rFonts w:ascii="Arial" w:hAnsi="Arial" w:cs="Arial"/>
                <w:i/>
                <w:sz w:val="20"/>
                <w:lang w:val="es-ES_tradnl" w:eastAsia="x-none"/>
              </w:rPr>
            </w:pPr>
            <w:r w:rsidRPr="001947DE">
              <w:rPr>
                <w:rFonts w:ascii="Arial" w:hAnsi="Arial" w:cs="Arial"/>
                <w:i/>
                <w:sz w:val="20"/>
                <w:lang w:val="es-ES_tradnl" w:eastAsia="x-none"/>
              </w:rPr>
              <w:t>TOTAL</w:t>
            </w:r>
          </w:p>
        </w:tc>
        <w:tc>
          <w:tcPr>
            <w:tcW w:w="1695" w:type="dxa"/>
            <w:tcBorders>
              <w:top w:val="single" w:sz="4" w:space="0" w:color="auto"/>
              <w:left w:val="single" w:sz="4" w:space="0" w:color="auto"/>
              <w:bottom w:val="single" w:sz="4" w:space="0" w:color="auto"/>
              <w:right w:val="single" w:sz="4" w:space="0" w:color="auto"/>
            </w:tcBorders>
            <w:vAlign w:val="center"/>
          </w:tcPr>
          <w:p w14:paraId="071BA424" w14:textId="77777777" w:rsidR="00175EE4" w:rsidRPr="001947DE" w:rsidRDefault="00175EE4" w:rsidP="00383ACF">
            <w:pPr>
              <w:pStyle w:val="p0"/>
              <w:widowControl/>
              <w:tabs>
                <w:tab w:val="clear" w:pos="720"/>
              </w:tabs>
              <w:jc w:val="center"/>
              <w:rPr>
                <w:rFonts w:ascii="Arial" w:hAnsi="Arial" w:cs="Arial"/>
                <w:b/>
                <w:i/>
                <w:sz w:val="20"/>
                <w:lang w:val="es-ES_tradnl" w:eastAsia="x-none"/>
              </w:rPr>
            </w:pPr>
          </w:p>
        </w:tc>
      </w:tr>
    </w:tbl>
    <w:p w14:paraId="7A03CA22" w14:textId="77777777" w:rsidR="00C25294" w:rsidRDefault="00C25294" w:rsidP="006F5C16">
      <w:pPr>
        <w:pStyle w:val="Textoindependiente"/>
        <w:jc w:val="center"/>
        <w:rPr>
          <w:rFonts w:cs="Arial"/>
        </w:rPr>
      </w:pPr>
    </w:p>
    <w:p w14:paraId="7E6E70F6" w14:textId="77777777" w:rsidR="00175EE4" w:rsidRDefault="00175EE4" w:rsidP="006F5C16">
      <w:pPr>
        <w:pStyle w:val="Textoindependiente"/>
        <w:jc w:val="center"/>
        <w:rPr>
          <w:rFonts w:cs="Arial"/>
        </w:rPr>
      </w:pPr>
    </w:p>
    <w:p w14:paraId="6DF07BE2" w14:textId="2F7E9828" w:rsidR="006F5C16" w:rsidRPr="00175EE4" w:rsidRDefault="00175EE4" w:rsidP="006F5C16">
      <w:pPr>
        <w:suppressAutoHyphens/>
        <w:rPr>
          <w:rFonts w:ascii="Arial" w:hAnsi="Arial" w:cs="Arial"/>
          <w:b/>
        </w:rPr>
      </w:pPr>
      <w:r w:rsidRPr="00175EE4">
        <w:rPr>
          <w:rFonts w:ascii="Arial" w:hAnsi="Arial" w:cs="Arial"/>
          <w:b/>
        </w:rPr>
        <w:t xml:space="preserve">Precio </w:t>
      </w:r>
      <w:r w:rsidR="00A1698D">
        <w:rPr>
          <w:rFonts w:ascii="Arial" w:hAnsi="Arial" w:cs="Arial"/>
          <w:b/>
        </w:rPr>
        <w:t>Total antes de IVA (subtotal)</w:t>
      </w:r>
      <w:r w:rsidR="006F5C16" w:rsidRPr="00175EE4">
        <w:rPr>
          <w:rFonts w:ascii="Arial" w:hAnsi="Arial" w:cs="Arial"/>
          <w:b/>
        </w:rPr>
        <w:t xml:space="preserve"> con letra: ____________</w:t>
      </w:r>
      <w:r>
        <w:rPr>
          <w:rFonts w:ascii="Arial" w:hAnsi="Arial" w:cs="Arial"/>
          <w:b/>
        </w:rPr>
        <w:t>_______________________________</w:t>
      </w:r>
    </w:p>
    <w:p w14:paraId="3DCD8A4F" w14:textId="77777777" w:rsidR="006F5C16" w:rsidRDefault="006F5C16" w:rsidP="006F5C16">
      <w:pPr>
        <w:jc w:val="center"/>
        <w:outlineLvl w:val="0"/>
        <w:rPr>
          <w:rFonts w:cs="Arial"/>
          <w:b/>
          <w:u w:val="single"/>
        </w:rPr>
      </w:pPr>
    </w:p>
    <w:p w14:paraId="113FC042" w14:textId="77777777" w:rsidR="006F5C16" w:rsidRDefault="006F5C16" w:rsidP="002743E0">
      <w:pPr>
        <w:pStyle w:val="Textoindependiente"/>
        <w:jc w:val="left"/>
        <w:rPr>
          <w:rFonts w:cs="Arial"/>
        </w:rPr>
      </w:pPr>
    </w:p>
    <w:p w14:paraId="55BF695C" w14:textId="5AD3BA42" w:rsidR="00175EE4" w:rsidRDefault="00175EE4" w:rsidP="00175EE4">
      <w:pPr>
        <w:ind w:left="708"/>
        <w:jc w:val="both"/>
        <w:rPr>
          <w:rFonts w:ascii="Arial" w:hAnsi="Arial" w:cs="Arial"/>
        </w:rPr>
      </w:pPr>
      <w:r>
        <w:rPr>
          <w:rFonts w:ascii="Arial" w:hAnsi="Arial" w:cs="Arial"/>
        </w:rPr>
        <w:t xml:space="preserve">Nota: </w:t>
      </w:r>
      <w:r w:rsidRPr="00175EE4">
        <w:rPr>
          <w:rFonts w:ascii="Arial" w:hAnsi="Arial" w:cs="Arial"/>
        </w:rPr>
        <w:t xml:space="preserve">Para efectos de evaluación económica, se tomará el precio </w:t>
      </w:r>
      <w:r w:rsidR="00A1698D">
        <w:rPr>
          <w:rFonts w:ascii="Arial" w:hAnsi="Arial" w:cs="Arial"/>
        </w:rPr>
        <w:t xml:space="preserve">total </w:t>
      </w:r>
      <w:r w:rsidR="002D1F76">
        <w:rPr>
          <w:rFonts w:ascii="Arial" w:hAnsi="Arial" w:cs="Arial"/>
        </w:rPr>
        <w:t>antes de IVA (Subtotal)</w:t>
      </w:r>
    </w:p>
    <w:p w14:paraId="389C05DD" w14:textId="2BF9A2EF" w:rsidR="00A1698D" w:rsidRPr="001947DE" w:rsidRDefault="00A1698D" w:rsidP="00175EE4">
      <w:pPr>
        <w:ind w:left="708"/>
        <w:jc w:val="both"/>
        <w:rPr>
          <w:rFonts w:ascii="Arial" w:hAnsi="Arial" w:cs="Arial"/>
          <w:i/>
        </w:rPr>
      </w:pPr>
      <w:r>
        <w:rPr>
          <w:rFonts w:ascii="Arial" w:hAnsi="Arial" w:cs="Arial"/>
        </w:rPr>
        <w:t>Se verificará que los precios unitarios</w:t>
      </w:r>
      <w:r w:rsidR="00096EBA">
        <w:rPr>
          <w:rFonts w:ascii="Arial" w:hAnsi="Arial" w:cs="Arial"/>
        </w:rPr>
        <w:t xml:space="preserve"> ofertados</w:t>
      </w:r>
      <w:r>
        <w:rPr>
          <w:rFonts w:ascii="Arial" w:hAnsi="Arial" w:cs="Arial"/>
        </w:rPr>
        <w:t xml:space="preserve"> sean precios aceptables.</w:t>
      </w:r>
    </w:p>
    <w:p w14:paraId="2B39CFE8" w14:textId="77777777" w:rsidR="00921C31" w:rsidRPr="00B448D7" w:rsidRDefault="00921C31" w:rsidP="00921C31">
      <w:pPr>
        <w:jc w:val="both"/>
        <w:rPr>
          <w:rFonts w:ascii="Arial" w:hAnsi="Arial" w:cs="Arial"/>
        </w:rPr>
      </w:pPr>
    </w:p>
    <w:p w14:paraId="63E9B6D2" w14:textId="77777777" w:rsidR="006F5C16" w:rsidRDefault="006F5C16" w:rsidP="006F5C16">
      <w:pPr>
        <w:pStyle w:val="Texto0"/>
        <w:tabs>
          <w:tab w:val="left" w:pos="7032"/>
        </w:tabs>
        <w:spacing w:before="120" w:after="120" w:line="240" w:lineRule="auto"/>
        <w:ind w:left="708" w:firstLine="0"/>
        <w:rPr>
          <w:sz w:val="20"/>
          <w:lang w:eastAsia="es-MX"/>
        </w:rPr>
      </w:pPr>
      <w:r>
        <w:rPr>
          <w:sz w:val="20"/>
          <w:lang w:eastAsia="es-MX"/>
        </w:rPr>
        <w:tab/>
      </w:r>
    </w:p>
    <w:p w14:paraId="18177154" w14:textId="77777777" w:rsidR="003E625E" w:rsidRPr="003E625E" w:rsidRDefault="003E625E" w:rsidP="003E625E">
      <w:pPr>
        <w:jc w:val="center"/>
        <w:rPr>
          <w:rFonts w:ascii="Arial" w:hAnsi="Arial" w:cs="Arial"/>
          <w:sz w:val="18"/>
        </w:rPr>
      </w:pPr>
    </w:p>
    <w:p w14:paraId="56637197" w14:textId="77777777" w:rsidR="003E625E" w:rsidRPr="003E625E" w:rsidRDefault="003E625E" w:rsidP="003E625E">
      <w:pPr>
        <w:jc w:val="center"/>
        <w:rPr>
          <w:rFonts w:ascii="Arial" w:hAnsi="Arial" w:cs="Arial"/>
          <w:sz w:val="18"/>
        </w:rPr>
      </w:pPr>
      <w:r w:rsidRPr="003E625E">
        <w:rPr>
          <w:rFonts w:ascii="Arial" w:hAnsi="Arial" w:cs="Arial"/>
          <w:sz w:val="18"/>
        </w:rPr>
        <w:t>______________________________</w:t>
      </w:r>
    </w:p>
    <w:p w14:paraId="40099209" w14:textId="77777777" w:rsidR="003E625E" w:rsidRPr="003E625E" w:rsidRDefault="003E625E" w:rsidP="003E625E">
      <w:pPr>
        <w:pStyle w:val="Textoindependiente"/>
        <w:jc w:val="center"/>
        <w:rPr>
          <w:rFonts w:cs="Arial"/>
          <w:sz w:val="18"/>
        </w:rPr>
      </w:pPr>
      <w:r w:rsidRPr="003E625E">
        <w:rPr>
          <w:rFonts w:cs="Arial"/>
          <w:sz w:val="18"/>
        </w:rPr>
        <w:t>(Nombre y firma del representante legal)</w:t>
      </w:r>
    </w:p>
    <w:p w14:paraId="4A34377D" w14:textId="77777777" w:rsidR="003E625E" w:rsidRPr="00413D08" w:rsidRDefault="003E625E" w:rsidP="003E625E">
      <w:pPr>
        <w:jc w:val="both"/>
        <w:rPr>
          <w:rFonts w:ascii="Arial" w:hAnsi="Arial" w:cs="Arial"/>
        </w:rPr>
      </w:pPr>
    </w:p>
    <w:p w14:paraId="5041968B" w14:textId="77777777" w:rsidR="002D19B8" w:rsidRDefault="002D19B8">
      <w:pPr>
        <w:rPr>
          <w:rFonts w:ascii="Arial" w:hAnsi="Arial" w:cs="Arial"/>
          <w:b/>
          <w:color w:val="CC0066"/>
          <w:kern w:val="32"/>
          <w:sz w:val="32"/>
          <w:szCs w:val="32"/>
          <w:lang w:val="es-ES"/>
        </w:rPr>
      </w:pPr>
      <w:r>
        <w:rPr>
          <w:rFonts w:cs="Arial"/>
          <w:color w:val="CC0066"/>
          <w:kern w:val="32"/>
          <w:sz w:val="32"/>
          <w:szCs w:val="32"/>
        </w:rPr>
        <w:br w:type="page"/>
      </w:r>
    </w:p>
    <w:p w14:paraId="380593B1" w14:textId="77777777" w:rsidR="00096EBA" w:rsidRDefault="00096EBA" w:rsidP="008F679E">
      <w:pPr>
        <w:pStyle w:val="Ttulo1"/>
        <w:spacing w:before="240" w:after="60"/>
        <w:rPr>
          <w:rFonts w:cs="Arial"/>
          <w:color w:val="CC0066"/>
          <w:kern w:val="32"/>
          <w:sz w:val="32"/>
          <w:szCs w:val="32"/>
        </w:rPr>
      </w:pPr>
      <w:bookmarkStart w:id="959" w:name="_Toc511922360"/>
    </w:p>
    <w:p w14:paraId="7F392E0E" w14:textId="300B2E8D" w:rsidR="008F679E" w:rsidRPr="00330948" w:rsidRDefault="008F679E" w:rsidP="008F679E">
      <w:pPr>
        <w:pStyle w:val="Ttulo1"/>
        <w:spacing w:before="240" w:after="60"/>
        <w:rPr>
          <w:rFonts w:cs="Arial"/>
          <w:color w:val="CC0066"/>
          <w:kern w:val="32"/>
          <w:sz w:val="32"/>
          <w:szCs w:val="32"/>
        </w:rPr>
      </w:pPr>
      <w:r w:rsidRPr="00330948">
        <w:rPr>
          <w:rFonts w:cs="Arial"/>
          <w:color w:val="CC0066"/>
          <w:kern w:val="32"/>
          <w:sz w:val="32"/>
          <w:szCs w:val="32"/>
        </w:rPr>
        <w:t>ANEXO 8</w:t>
      </w:r>
      <w:bookmarkEnd w:id="958"/>
      <w:bookmarkEnd w:id="959"/>
    </w:p>
    <w:p w14:paraId="4FA8CDF0" w14:textId="77777777" w:rsidR="008F679E" w:rsidRPr="00330948" w:rsidRDefault="008F679E" w:rsidP="008F679E">
      <w:pPr>
        <w:shd w:val="clear" w:color="auto" w:fill="D9D9D9" w:themeFill="background1" w:themeFillShade="D9"/>
        <w:jc w:val="center"/>
        <w:rPr>
          <w:rFonts w:ascii="Arial" w:hAnsi="Arial" w:cs="Arial"/>
          <w:b/>
          <w:sz w:val="28"/>
        </w:rPr>
      </w:pPr>
      <w:r w:rsidRPr="00330948">
        <w:rPr>
          <w:rFonts w:ascii="Arial" w:hAnsi="Arial" w:cs="Arial"/>
          <w:b/>
          <w:sz w:val="28"/>
        </w:rPr>
        <w:t>Modelo de garantía de cumplimiento de contrato mediante póliza de fianza</w:t>
      </w:r>
    </w:p>
    <w:p w14:paraId="19F15DF6" w14:textId="77777777" w:rsidR="008F679E" w:rsidRPr="00226BF3" w:rsidRDefault="008F679E" w:rsidP="008F679E">
      <w:pPr>
        <w:jc w:val="center"/>
        <w:rPr>
          <w:rFonts w:ascii="Arial" w:hAnsi="Arial" w:cs="Arial"/>
          <w:sz w:val="22"/>
          <w:szCs w:val="22"/>
        </w:rPr>
      </w:pPr>
    </w:p>
    <w:p w14:paraId="5BAE5DD0" w14:textId="77777777" w:rsidR="008F679E" w:rsidRPr="003F15CB" w:rsidRDefault="008F679E" w:rsidP="008F679E">
      <w:pPr>
        <w:pStyle w:val="Encabezado"/>
        <w:spacing w:line="360" w:lineRule="auto"/>
        <w:jc w:val="both"/>
        <w:rPr>
          <w:rFonts w:ascii="Arial" w:hAnsi="Arial" w:cs="Arial"/>
          <w:bCs/>
        </w:rPr>
      </w:pPr>
      <w:r w:rsidRPr="003F15CB">
        <w:rPr>
          <w:rFonts w:ascii="Arial" w:hAnsi="Arial" w:cs="Arial"/>
        </w:rPr>
        <w:t xml:space="preserve">Que es a favor del Instituto Nacional Electoral para garantizar por el proveedor [___________________] el fiel y exacto cumplimiento de las obligaciones pactadas en el contrato </w:t>
      </w:r>
      <w:r w:rsidRPr="003F15CB">
        <w:rPr>
          <w:rFonts w:ascii="Arial" w:hAnsi="Arial" w:cs="Arial"/>
          <w:b/>
        </w:rPr>
        <w:t xml:space="preserve">“de </w:t>
      </w:r>
      <w:r>
        <w:rPr>
          <w:rFonts w:ascii="Arial" w:hAnsi="Arial" w:cs="Arial"/>
          <w:b/>
        </w:rPr>
        <w:t>prestación de servicios</w:t>
      </w:r>
      <w:r w:rsidRPr="003F15CB">
        <w:rPr>
          <w:rFonts w:ascii="Arial" w:hAnsi="Arial" w:cs="Arial"/>
          <w:b/>
        </w:rPr>
        <w:t xml:space="preserve">” </w:t>
      </w:r>
      <w:r w:rsidRPr="003F15CB">
        <w:rPr>
          <w:rFonts w:ascii="Arial" w:hAnsi="Arial" w:cs="Arial"/>
        </w:rPr>
        <w:t>No. INE</w:t>
      </w:r>
      <w:r w:rsidRPr="002119B4">
        <w:rPr>
          <w:rFonts w:ascii="Arial" w:hAnsi="Arial" w:cs="Arial"/>
        </w:rPr>
        <w:t>/________</w:t>
      </w:r>
      <w:r w:rsidR="00A11FC3" w:rsidRPr="002119B4">
        <w:rPr>
          <w:rFonts w:ascii="Arial" w:hAnsi="Arial" w:cs="Arial"/>
          <w:sz w:val="22"/>
          <w:szCs w:val="22"/>
        </w:rPr>
        <w:t>2018</w:t>
      </w:r>
      <w:r w:rsidRPr="002119B4">
        <w:rPr>
          <w:rFonts w:ascii="Arial" w:hAnsi="Arial" w:cs="Arial"/>
        </w:rPr>
        <w:t>,</w:t>
      </w:r>
      <w:r w:rsidRPr="003F15CB">
        <w:rPr>
          <w:rFonts w:ascii="Arial" w:hAnsi="Arial" w:cs="Arial"/>
        </w:rPr>
        <w:t xml:space="preserve"> de fecha de firma [____________________] por un monto</w:t>
      </w:r>
      <w:r w:rsidR="00CA4084">
        <w:rPr>
          <w:rFonts w:ascii="Arial" w:hAnsi="Arial" w:cs="Arial"/>
        </w:rPr>
        <w:t xml:space="preserve"> </w:t>
      </w:r>
      <w:r w:rsidR="007A10B7">
        <w:rPr>
          <w:rFonts w:ascii="Arial" w:hAnsi="Arial" w:cs="Arial"/>
        </w:rPr>
        <w:t xml:space="preserve">máximo </w:t>
      </w:r>
      <w:r w:rsidRPr="003F15CB">
        <w:rPr>
          <w:rFonts w:ascii="Arial" w:hAnsi="Arial" w:cs="Arial"/>
        </w:rPr>
        <w:t>total de $___________________ M.N. (____________________________) más I.V.A., relativo a la contratación de (bienes, arrendamiento de bienes muebles o servicios)</w:t>
      </w:r>
      <w:r w:rsidRPr="003F15CB">
        <w:t xml:space="preserve"> </w:t>
      </w:r>
      <w:r w:rsidRPr="003F15CB">
        <w:rPr>
          <w:rFonts w:ascii="Arial" w:hAnsi="Arial" w:cs="Arial"/>
        </w:rPr>
        <w:t xml:space="preserve">de acuerdo con las especificaciones contenidas en el citado contrato derivadas de la </w:t>
      </w:r>
      <w:r w:rsidR="00F322AC">
        <w:rPr>
          <w:rFonts w:ascii="Arial" w:hAnsi="Arial" w:cs="Arial"/>
        </w:rPr>
        <w:t xml:space="preserve">Licitación Pública </w:t>
      </w:r>
      <w:r w:rsidR="000C2E4D">
        <w:rPr>
          <w:rFonts w:ascii="Arial" w:hAnsi="Arial" w:cs="Arial"/>
        </w:rPr>
        <w:t>Nacional</w:t>
      </w:r>
      <w:r w:rsidRPr="003F15CB">
        <w:rPr>
          <w:rFonts w:ascii="Arial" w:hAnsi="Arial" w:cs="Arial"/>
          <w:b/>
        </w:rPr>
        <w:t xml:space="preserve"> No.________________</w:t>
      </w:r>
      <w:r w:rsidRPr="003F15CB">
        <w:rPr>
          <w:rFonts w:ascii="Arial" w:hAnsi="Arial" w:cs="Arial"/>
          <w:b/>
          <w:bCs/>
        </w:rPr>
        <w:t>.</w:t>
      </w:r>
    </w:p>
    <w:p w14:paraId="4B51DE49" w14:textId="77777777" w:rsidR="008F679E" w:rsidRPr="003F15CB" w:rsidRDefault="008F679E" w:rsidP="008F679E">
      <w:pPr>
        <w:spacing w:line="360" w:lineRule="auto"/>
        <w:jc w:val="both"/>
        <w:rPr>
          <w:rFonts w:ascii="Arial" w:hAnsi="Arial" w:cs="Arial"/>
        </w:rPr>
      </w:pPr>
    </w:p>
    <w:p w14:paraId="1EC97BAD" w14:textId="77777777" w:rsidR="008F679E" w:rsidRPr="003F15CB" w:rsidRDefault="008F679E" w:rsidP="008F679E">
      <w:pPr>
        <w:spacing w:line="360" w:lineRule="auto"/>
        <w:jc w:val="both"/>
        <w:rPr>
          <w:rFonts w:ascii="Arial" w:hAnsi="Arial" w:cs="Arial"/>
          <w:b/>
          <w:bCs/>
        </w:rPr>
      </w:pPr>
      <w:r w:rsidRPr="003F15CB">
        <w:rPr>
          <w:rFonts w:ascii="Arial" w:hAnsi="Arial" w:cs="Arial"/>
        </w:rPr>
        <w:t xml:space="preserve">La compañía afianzadora expresamente declara: </w:t>
      </w:r>
      <w:r w:rsidRPr="003F15CB">
        <w:rPr>
          <w:rFonts w:ascii="Arial" w:hAnsi="Arial" w:cs="Arial"/>
          <w:b/>
          <w:bCs/>
        </w:rPr>
        <w:t>a</w:t>
      </w:r>
      <w:r w:rsidRPr="003F15CB">
        <w:rPr>
          <w:rFonts w:ascii="Arial" w:hAnsi="Arial" w:cs="Arial"/>
        </w:rPr>
        <w:t xml:space="preserve">) Que la fianza se otorga atendiendo a todas las estipulaciones contenidas en el contrato, </w:t>
      </w:r>
      <w:r w:rsidRPr="003F15CB">
        <w:rPr>
          <w:rFonts w:ascii="Arial" w:hAnsi="Arial" w:cs="Arial"/>
          <w:b/>
          <w:bCs/>
        </w:rPr>
        <w:t>b</w:t>
      </w:r>
      <w:r w:rsidRPr="003F15CB">
        <w:rPr>
          <w:rFonts w:ascii="Arial" w:hAnsi="Arial" w:cs="Arial"/>
        </w:rPr>
        <w:t xml:space="preserve">) Que para cancelar la fianza, será requisito </w:t>
      </w:r>
      <w:r w:rsidRPr="003F15CB">
        <w:rPr>
          <w:rFonts w:ascii="Arial" w:hAnsi="Arial" w:cs="Arial"/>
          <w:b/>
        </w:rPr>
        <w:t>indispensable</w:t>
      </w:r>
      <w:r w:rsidRPr="003F15CB">
        <w:rPr>
          <w:rFonts w:ascii="Arial" w:hAnsi="Arial" w:cs="Arial"/>
        </w:rPr>
        <w:t xml:space="preserve"> contar con la constancia de cumplimiento total de las obligaciones contractuales </w:t>
      </w:r>
      <w:r w:rsidRPr="003F15CB">
        <w:rPr>
          <w:rFonts w:ascii="Arial" w:hAnsi="Arial" w:cs="Arial"/>
          <w:b/>
        </w:rPr>
        <w:t>emitida por el administrador del contrato</w:t>
      </w:r>
      <w:r w:rsidRPr="003F15CB">
        <w:rPr>
          <w:rFonts w:ascii="Arial" w:hAnsi="Arial" w:cs="Arial"/>
        </w:rPr>
        <w:t xml:space="preserve">, </w:t>
      </w:r>
      <w:r w:rsidRPr="003F15CB">
        <w:rPr>
          <w:rFonts w:ascii="Arial" w:hAnsi="Arial" w:cs="Arial"/>
          <w:b/>
          <w:bCs/>
        </w:rPr>
        <w:t>c</w:t>
      </w:r>
      <w:r w:rsidRPr="003F15CB">
        <w:rPr>
          <w:rFonts w:ascii="Arial" w:hAnsi="Arial" w:cs="Arial"/>
        </w:rPr>
        <w:t xml:space="preserve">) Que la fianza permanecerá vigente durante el cumplimiento de la obligación que garantice y continuará vigente en caso de que se otorgue prórroga al cumplimiento del contrato, así como durante la substanciación de todos los recursos legales o de los juicios que se interpongan y hasta que se dicte resolución definitiva por autoridad </w:t>
      </w:r>
      <w:r w:rsidRPr="003F15CB">
        <w:rPr>
          <w:rFonts w:ascii="Arial" w:hAnsi="Arial" w:cs="Arial"/>
          <w:b/>
        </w:rPr>
        <w:t xml:space="preserve">competente </w:t>
      </w:r>
      <w:r w:rsidRPr="003F15CB">
        <w:rPr>
          <w:rFonts w:ascii="Arial" w:hAnsi="Arial" w:cs="Arial"/>
        </w:rPr>
        <w:t xml:space="preserve">que quede firme, </w:t>
      </w:r>
      <w:r w:rsidRPr="003F15CB">
        <w:rPr>
          <w:rFonts w:ascii="Arial" w:hAnsi="Arial" w:cs="Arial"/>
          <w:b/>
        </w:rPr>
        <w:t>de forma tal que su vigencia no podrá acotarse en razón del plazo de ejecución del contrato principal o fuente de las obligaciones, o cualquier otra circunstancia, d)</w:t>
      </w:r>
      <w:r w:rsidRPr="003F15CB">
        <w:rPr>
          <w:rFonts w:ascii="Arial" w:hAnsi="Arial" w:cs="Arial"/>
        </w:rPr>
        <w:t xml:space="preserve"> </w:t>
      </w:r>
      <w:r w:rsidRPr="003F15CB">
        <w:rPr>
          <w:rFonts w:ascii="Arial" w:hAnsi="Arial" w:cs="Arial"/>
          <w:b/>
        </w:rPr>
        <w:t xml:space="preserve">En caso de hacerse efectiva la presente garantía </w:t>
      </w:r>
      <w:r w:rsidRPr="003F15CB">
        <w:rPr>
          <w:rFonts w:ascii="Arial" w:hAnsi="Arial" w:cs="Arial"/>
        </w:rPr>
        <w:t>la Institución de Fianzas acepta expresamente someterse a los procedimientos de ejecución previstos en la Ley de Instituciones de Seguros y de Fianzas para la efectividad de la garantía, aún para el caso de que proceda el cobro de indemnización por mora, con motivo del pago extemporáneo del importe de la póliza de fianza requerida. El procedimiento de ejecución será el previsto en el artículo 282 de la citada Ley, debiéndose atender para el cobro de indemnización por mora lo dispuesto en el artículo 283 de dicha Ley.</w:t>
      </w:r>
    </w:p>
    <w:p w14:paraId="329A5791" w14:textId="77777777" w:rsidR="008F679E" w:rsidRDefault="008F679E" w:rsidP="008F679E">
      <w:pPr>
        <w:spacing w:line="360" w:lineRule="auto"/>
        <w:jc w:val="both"/>
        <w:rPr>
          <w:rFonts w:ascii="Arial" w:hAnsi="Arial" w:cs="Arial"/>
          <w:b/>
          <w:bCs/>
        </w:rPr>
      </w:pPr>
    </w:p>
    <w:p w14:paraId="661E2699" w14:textId="77777777" w:rsidR="008F679E" w:rsidRDefault="008F679E" w:rsidP="008F679E">
      <w:pPr>
        <w:spacing w:line="360" w:lineRule="auto"/>
        <w:jc w:val="both"/>
        <w:rPr>
          <w:rFonts w:ascii="Arial" w:hAnsi="Arial" w:cs="Arial"/>
          <w:b/>
          <w:bCs/>
        </w:rPr>
      </w:pPr>
    </w:p>
    <w:p w14:paraId="2DBB9C04" w14:textId="77777777" w:rsidR="008F679E" w:rsidRDefault="008F679E" w:rsidP="008F679E">
      <w:pPr>
        <w:spacing w:line="360" w:lineRule="auto"/>
        <w:jc w:val="both"/>
        <w:rPr>
          <w:rFonts w:ascii="Arial" w:hAnsi="Arial" w:cs="Arial"/>
          <w:b/>
          <w:bCs/>
        </w:rPr>
      </w:pPr>
    </w:p>
    <w:p w14:paraId="115D1687" w14:textId="77777777" w:rsidR="000C2E4D" w:rsidRDefault="000C2E4D" w:rsidP="008F679E">
      <w:pPr>
        <w:spacing w:line="360" w:lineRule="auto"/>
        <w:jc w:val="both"/>
        <w:rPr>
          <w:rFonts w:ascii="Arial" w:hAnsi="Arial" w:cs="Arial"/>
          <w:b/>
          <w:bCs/>
        </w:rPr>
      </w:pPr>
    </w:p>
    <w:p w14:paraId="3B36010D" w14:textId="77777777" w:rsidR="0096237C" w:rsidRDefault="0096237C" w:rsidP="008F679E">
      <w:pPr>
        <w:spacing w:line="360" w:lineRule="auto"/>
        <w:jc w:val="both"/>
        <w:rPr>
          <w:rFonts w:ascii="Arial" w:hAnsi="Arial" w:cs="Arial"/>
          <w:b/>
          <w:bCs/>
        </w:rPr>
      </w:pPr>
    </w:p>
    <w:p w14:paraId="21D3188E" w14:textId="77777777" w:rsidR="0096237C" w:rsidRDefault="0096237C" w:rsidP="008F679E">
      <w:pPr>
        <w:spacing w:line="360" w:lineRule="auto"/>
        <w:jc w:val="both"/>
        <w:rPr>
          <w:rFonts w:ascii="Arial" w:hAnsi="Arial" w:cs="Arial"/>
          <w:b/>
          <w:bCs/>
        </w:rPr>
      </w:pPr>
    </w:p>
    <w:p w14:paraId="3A61C858" w14:textId="77777777" w:rsidR="002D19B8" w:rsidRDefault="002D19B8">
      <w:pPr>
        <w:rPr>
          <w:lang w:val="es-ES"/>
        </w:rPr>
      </w:pPr>
      <w:r>
        <w:rPr>
          <w:lang w:val="es-ES"/>
        </w:rPr>
        <w:br w:type="page"/>
      </w:r>
    </w:p>
    <w:p w14:paraId="544F99C1" w14:textId="77777777" w:rsidR="0096237C" w:rsidRPr="0096237C" w:rsidRDefault="0096237C" w:rsidP="0096237C">
      <w:pPr>
        <w:rPr>
          <w:lang w:val="es-ES"/>
        </w:rPr>
      </w:pPr>
    </w:p>
    <w:p w14:paraId="0CCA6D63" w14:textId="77777777" w:rsidR="008F679E" w:rsidRPr="00330948" w:rsidRDefault="008F679E" w:rsidP="008F679E">
      <w:pPr>
        <w:pStyle w:val="Ttulo1"/>
        <w:spacing w:before="240" w:after="60"/>
        <w:rPr>
          <w:rFonts w:cs="Arial"/>
          <w:color w:val="CC0066"/>
          <w:kern w:val="32"/>
          <w:sz w:val="32"/>
          <w:szCs w:val="32"/>
        </w:rPr>
      </w:pPr>
      <w:bookmarkStart w:id="960" w:name="_Toc511922361"/>
      <w:r w:rsidRPr="00330948">
        <w:rPr>
          <w:rFonts w:cs="Arial"/>
          <w:color w:val="CC0066"/>
          <w:kern w:val="32"/>
          <w:sz w:val="32"/>
          <w:szCs w:val="32"/>
        </w:rPr>
        <w:t xml:space="preserve">ANEXO </w:t>
      </w:r>
      <w:r w:rsidR="004D66DC">
        <w:rPr>
          <w:rFonts w:cs="Arial"/>
          <w:color w:val="CC0066"/>
          <w:kern w:val="32"/>
          <w:sz w:val="32"/>
          <w:szCs w:val="32"/>
        </w:rPr>
        <w:t>9</w:t>
      </w:r>
      <w:bookmarkEnd w:id="960"/>
    </w:p>
    <w:p w14:paraId="4CD3347F" w14:textId="77777777" w:rsidR="00F70FCA" w:rsidRPr="0071788A" w:rsidRDefault="00F70FCA" w:rsidP="0071788A">
      <w:pPr>
        <w:pStyle w:val="Ttulo1"/>
        <w:shd w:val="clear" w:color="auto" w:fill="D9D9D9" w:themeFill="background1" w:themeFillShade="D9"/>
        <w:rPr>
          <w:rFonts w:cs="Arial"/>
          <w:kern w:val="32"/>
          <w:sz w:val="28"/>
          <w:szCs w:val="32"/>
        </w:rPr>
      </w:pPr>
      <w:bookmarkStart w:id="961" w:name="_Toc452121428"/>
      <w:bookmarkStart w:id="962" w:name="_Toc464498347"/>
      <w:bookmarkStart w:id="963" w:name="_Toc464498753"/>
      <w:bookmarkStart w:id="964" w:name="_Toc485137304"/>
      <w:bookmarkStart w:id="965" w:name="_Toc490562495"/>
      <w:bookmarkStart w:id="966" w:name="_Toc497216163"/>
      <w:bookmarkStart w:id="967" w:name="_Toc499126240"/>
      <w:bookmarkStart w:id="968" w:name="_Toc505757191"/>
      <w:bookmarkStart w:id="969" w:name="_Toc505869788"/>
      <w:bookmarkStart w:id="970" w:name="_Toc511922362"/>
      <w:r w:rsidRPr="0071788A">
        <w:rPr>
          <w:rFonts w:cs="Arial"/>
          <w:kern w:val="32"/>
          <w:sz w:val="28"/>
          <w:szCs w:val="32"/>
        </w:rPr>
        <w:t>Tipo y modelo de contrato</w:t>
      </w:r>
      <w:bookmarkEnd w:id="961"/>
      <w:bookmarkEnd w:id="962"/>
      <w:bookmarkEnd w:id="963"/>
      <w:bookmarkEnd w:id="964"/>
      <w:bookmarkEnd w:id="965"/>
      <w:bookmarkEnd w:id="966"/>
      <w:bookmarkEnd w:id="967"/>
      <w:bookmarkEnd w:id="968"/>
      <w:bookmarkEnd w:id="969"/>
      <w:bookmarkEnd w:id="970"/>
      <w:r w:rsidR="00AB4214" w:rsidRPr="0071788A">
        <w:rPr>
          <w:rFonts w:cs="Arial"/>
          <w:kern w:val="32"/>
          <w:sz w:val="28"/>
          <w:szCs w:val="32"/>
        </w:rPr>
        <w:t xml:space="preserve"> </w:t>
      </w:r>
    </w:p>
    <w:p w14:paraId="5D91DB8E" w14:textId="77777777" w:rsidR="008522B7" w:rsidRPr="000C2E4D" w:rsidRDefault="008522B7" w:rsidP="008522B7">
      <w:pPr>
        <w:jc w:val="both"/>
        <w:rPr>
          <w:rFonts w:ascii="Arial" w:hAnsi="Arial" w:cs="Arial"/>
          <w:color w:val="666699"/>
          <w:kern w:val="32"/>
          <w:sz w:val="18"/>
          <w:szCs w:val="18"/>
        </w:rPr>
      </w:pPr>
      <w:bookmarkStart w:id="971" w:name="_Toc289064613"/>
      <w:bookmarkStart w:id="972" w:name="_Toc311547470"/>
    </w:p>
    <w:p w14:paraId="3FA0B43F"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Contrato </w:t>
      </w:r>
      <w:r w:rsidRPr="0027305A">
        <w:rPr>
          <w:rFonts w:ascii="Arial" w:hAnsi="Arial" w:cs="Arial"/>
          <w:sz w:val="18"/>
          <w:szCs w:val="18"/>
          <w:highlight w:val="lightGray"/>
          <w:shd w:val="clear" w:color="auto" w:fill="FFFFFF" w:themeFill="background1"/>
        </w:rPr>
        <w:t>(abierto y/o plurianual si aplica)</w:t>
      </w:r>
      <w:r w:rsidRPr="0027305A">
        <w:rPr>
          <w:rFonts w:ascii="Arial" w:hAnsi="Arial" w:cs="Arial"/>
          <w:sz w:val="18"/>
          <w:szCs w:val="18"/>
        </w:rPr>
        <w:t xml:space="preserve"> de prestación de servicio, que celebran por una parte, el </w:t>
      </w:r>
      <w:r w:rsidRPr="0027305A">
        <w:rPr>
          <w:rFonts w:ascii="Arial" w:hAnsi="Arial" w:cs="Arial"/>
          <w:b/>
          <w:sz w:val="18"/>
          <w:szCs w:val="18"/>
        </w:rPr>
        <w:t>Instituto Nacional Electoral</w:t>
      </w:r>
      <w:r w:rsidRPr="0027305A">
        <w:rPr>
          <w:rFonts w:ascii="Arial" w:hAnsi="Arial" w:cs="Arial"/>
          <w:sz w:val="18"/>
          <w:szCs w:val="18"/>
        </w:rPr>
        <w:t xml:space="preserve">, a quien en lo sucesivo se le denominará el </w:t>
      </w:r>
      <w:r w:rsidRPr="0027305A">
        <w:rPr>
          <w:rFonts w:ascii="Arial" w:hAnsi="Arial" w:cs="Arial"/>
          <w:b/>
          <w:bCs/>
          <w:sz w:val="18"/>
          <w:szCs w:val="18"/>
        </w:rPr>
        <w:t>“</w:t>
      </w:r>
      <w:r w:rsidRPr="0027305A">
        <w:rPr>
          <w:rFonts w:ascii="Arial" w:hAnsi="Arial" w:cs="Arial"/>
          <w:b/>
          <w:sz w:val="18"/>
          <w:szCs w:val="18"/>
        </w:rPr>
        <w:t>Instituto</w:t>
      </w:r>
      <w:r w:rsidRPr="0027305A">
        <w:rPr>
          <w:rFonts w:ascii="Arial" w:hAnsi="Arial" w:cs="Arial"/>
          <w:b/>
          <w:bCs/>
          <w:sz w:val="18"/>
          <w:szCs w:val="18"/>
        </w:rPr>
        <w:t>”</w:t>
      </w:r>
      <w:r w:rsidRPr="0027305A">
        <w:rPr>
          <w:rFonts w:ascii="Arial" w:hAnsi="Arial" w:cs="Arial"/>
          <w:bCs/>
          <w:sz w:val="18"/>
          <w:szCs w:val="18"/>
        </w:rPr>
        <w:t>, representado por (</w:t>
      </w:r>
      <w:r w:rsidRPr="0027305A">
        <w:rPr>
          <w:rFonts w:ascii="Arial" w:hAnsi="Arial" w:cs="Arial"/>
          <w:bCs/>
          <w:sz w:val="18"/>
          <w:szCs w:val="18"/>
          <w:u w:val="dotted"/>
        </w:rPr>
        <w:t xml:space="preserve">cuando aplique, según monto) su  Apoderado Legal, </w:t>
      </w:r>
      <w:r w:rsidRPr="0027305A">
        <w:rPr>
          <w:rFonts w:ascii="Arial" w:hAnsi="Arial" w:cs="Arial"/>
          <w:sz w:val="18"/>
          <w:szCs w:val="18"/>
          <w:u w:val="dotted"/>
        </w:rPr>
        <w:t>el Licenciado Bogart Cristóbal Montiel Reyna, Director Ejecutivo de Administración</w:t>
      </w:r>
      <w:r w:rsidRPr="0027305A">
        <w:rPr>
          <w:rFonts w:ascii="Arial" w:hAnsi="Arial" w:cs="Arial"/>
          <w:sz w:val="18"/>
          <w:szCs w:val="18"/>
        </w:rPr>
        <w:t xml:space="preserve">, asistido por el Licenciado José Carlos Ayluardo Yeo, Director de Recursos Materiales y Servicios; por el </w:t>
      </w:r>
      <w:r w:rsidRPr="0027305A">
        <w:rPr>
          <w:rFonts w:ascii="Arial" w:hAnsi="Arial" w:cs="Arial"/>
          <w:sz w:val="18"/>
          <w:szCs w:val="18"/>
          <w:highlight w:val="lightGray"/>
        </w:rPr>
        <w:t>______________</w:t>
      </w:r>
      <w:r w:rsidRPr="0027305A">
        <w:rPr>
          <w:rFonts w:ascii="Arial" w:hAnsi="Arial" w:cs="Arial"/>
          <w:sz w:val="18"/>
          <w:szCs w:val="18"/>
        </w:rPr>
        <w:t xml:space="preserve">, como titular del Área Requirente y por el </w:t>
      </w:r>
      <w:r w:rsidRPr="0027305A">
        <w:rPr>
          <w:rFonts w:ascii="Arial" w:hAnsi="Arial" w:cs="Arial"/>
          <w:sz w:val="18"/>
          <w:szCs w:val="18"/>
          <w:highlight w:val="lightGray"/>
        </w:rPr>
        <w:t>__________</w:t>
      </w:r>
      <w:r w:rsidRPr="0027305A">
        <w:rPr>
          <w:rFonts w:ascii="Arial" w:hAnsi="Arial" w:cs="Arial"/>
          <w:sz w:val="18"/>
          <w:szCs w:val="18"/>
        </w:rPr>
        <w:t xml:space="preserve">, en su calidad de Administrador del Contrato; y por la otra, </w:t>
      </w:r>
      <w:r w:rsidRPr="0027305A">
        <w:rPr>
          <w:rFonts w:ascii="Arial" w:hAnsi="Arial" w:cs="Arial"/>
          <w:sz w:val="18"/>
          <w:szCs w:val="18"/>
          <w:highlight w:val="lightGray"/>
        </w:rPr>
        <w:t>____</w:t>
      </w:r>
      <w:r w:rsidRPr="0027305A">
        <w:rPr>
          <w:rFonts w:ascii="Arial" w:hAnsi="Arial" w:cs="Arial"/>
          <w:sz w:val="18"/>
          <w:szCs w:val="18"/>
          <w:highlight w:val="lightGray"/>
          <w:u w:val="single"/>
        </w:rPr>
        <w:t>____________</w:t>
      </w:r>
      <w:r w:rsidRPr="0027305A">
        <w:rPr>
          <w:rFonts w:ascii="Arial" w:hAnsi="Arial" w:cs="Arial"/>
          <w:sz w:val="18"/>
          <w:szCs w:val="18"/>
        </w:rPr>
        <w:t xml:space="preserve">, a quien en lo sucesivo se le denominará el </w:t>
      </w:r>
      <w:r w:rsidRPr="0027305A">
        <w:rPr>
          <w:rFonts w:ascii="Arial" w:hAnsi="Arial" w:cs="Arial"/>
          <w:b/>
          <w:bCs/>
          <w:sz w:val="18"/>
          <w:szCs w:val="18"/>
        </w:rPr>
        <w:t>“Proveedor”</w:t>
      </w:r>
      <w:r w:rsidRPr="0027305A">
        <w:rPr>
          <w:rFonts w:ascii="Arial" w:hAnsi="Arial" w:cs="Arial"/>
          <w:bCs/>
          <w:sz w:val="18"/>
          <w:szCs w:val="18"/>
        </w:rPr>
        <w:t>,</w:t>
      </w:r>
      <w:r w:rsidRPr="0027305A">
        <w:rPr>
          <w:rFonts w:ascii="Arial" w:hAnsi="Arial" w:cs="Arial"/>
          <w:b/>
          <w:bCs/>
          <w:sz w:val="18"/>
          <w:szCs w:val="18"/>
        </w:rPr>
        <w:t xml:space="preserve"> </w:t>
      </w:r>
      <w:r w:rsidRPr="0027305A">
        <w:rPr>
          <w:rFonts w:ascii="Arial" w:hAnsi="Arial" w:cs="Arial"/>
          <w:sz w:val="18"/>
          <w:szCs w:val="18"/>
          <w:highlight w:val="lightGray"/>
        </w:rPr>
        <w:t>representado por el C. ____________, en su carácter de -Apoderado o Representante Legal-  o -por su propio derecho (según aplique)</w:t>
      </w:r>
      <w:r w:rsidRPr="0027305A">
        <w:rPr>
          <w:rFonts w:ascii="Arial" w:hAnsi="Arial" w:cs="Arial"/>
          <w:sz w:val="18"/>
          <w:szCs w:val="18"/>
        </w:rPr>
        <w:t>, al tenor de las declaraciones y cláusulas siguientes:</w:t>
      </w:r>
    </w:p>
    <w:p w14:paraId="132FB0AD" w14:textId="77777777" w:rsidR="00855B78" w:rsidRPr="0027305A" w:rsidRDefault="00855B78" w:rsidP="00855B78">
      <w:pPr>
        <w:tabs>
          <w:tab w:val="center" w:pos="4702"/>
          <w:tab w:val="left" w:pos="7465"/>
        </w:tabs>
        <w:autoSpaceDN w:val="0"/>
        <w:ind w:right="-94"/>
        <w:jc w:val="center"/>
        <w:outlineLvl w:val="0"/>
        <w:rPr>
          <w:rFonts w:ascii="Arial" w:hAnsi="Arial" w:cs="Arial"/>
          <w:b/>
          <w:sz w:val="18"/>
          <w:szCs w:val="18"/>
        </w:rPr>
      </w:pPr>
      <w:r w:rsidRPr="0027305A">
        <w:rPr>
          <w:rFonts w:ascii="Arial" w:hAnsi="Arial" w:cs="Arial"/>
          <w:b/>
          <w:sz w:val="18"/>
          <w:szCs w:val="18"/>
        </w:rPr>
        <w:t>Declaraciones</w:t>
      </w:r>
    </w:p>
    <w:p w14:paraId="2799A3E2" w14:textId="77777777" w:rsidR="00855B78" w:rsidRPr="0027305A" w:rsidRDefault="00855B78" w:rsidP="00855B78">
      <w:pPr>
        <w:tabs>
          <w:tab w:val="center" w:pos="4702"/>
          <w:tab w:val="left" w:pos="7465"/>
        </w:tabs>
        <w:autoSpaceDN w:val="0"/>
        <w:ind w:right="-94"/>
        <w:rPr>
          <w:rFonts w:ascii="Arial" w:hAnsi="Arial" w:cs="Arial"/>
          <w:sz w:val="18"/>
          <w:szCs w:val="18"/>
        </w:rPr>
      </w:pPr>
    </w:p>
    <w:p w14:paraId="4C30D012" w14:textId="77777777" w:rsidR="00855B78" w:rsidRPr="0027305A" w:rsidRDefault="00855B78" w:rsidP="00855B78">
      <w:pPr>
        <w:ind w:right="-94"/>
        <w:rPr>
          <w:rFonts w:ascii="Arial" w:hAnsi="Arial" w:cs="Arial"/>
          <w:b/>
          <w:bCs/>
          <w:sz w:val="18"/>
          <w:szCs w:val="18"/>
        </w:rPr>
      </w:pPr>
      <w:r w:rsidRPr="0027305A">
        <w:rPr>
          <w:rFonts w:ascii="Arial" w:hAnsi="Arial" w:cs="Arial"/>
          <w:b/>
          <w:sz w:val="18"/>
          <w:szCs w:val="18"/>
        </w:rPr>
        <w:t xml:space="preserve">I. </w:t>
      </w:r>
      <w:r w:rsidRPr="0027305A">
        <w:rPr>
          <w:rFonts w:ascii="Arial" w:hAnsi="Arial" w:cs="Arial"/>
          <w:sz w:val="18"/>
          <w:szCs w:val="18"/>
        </w:rPr>
        <w:t xml:space="preserve">Del </w:t>
      </w:r>
      <w:r w:rsidRPr="0027305A">
        <w:rPr>
          <w:rFonts w:ascii="Arial" w:hAnsi="Arial" w:cs="Arial"/>
          <w:b/>
          <w:bCs/>
          <w:sz w:val="18"/>
          <w:szCs w:val="18"/>
        </w:rPr>
        <w:t>“</w:t>
      </w:r>
      <w:r w:rsidRPr="0027305A">
        <w:rPr>
          <w:rFonts w:ascii="Arial" w:hAnsi="Arial" w:cs="Arial"/>
          <w:b/>
          <w:sz w:val="18"/>
          <w:szCs w:val="18"/>
        </w:rPr>
        <w:t>Instituto</w:t>
      </w:r>
      <w:r w:rsidRPr="0027305A">
        <w:rPr>
          <w:rFonts w:ascii="Arial" w:hAnsi="Arial" w:cs="Arial"/>
          <w:b/>
          <w:bCs/>
          <w:sz w:val="18"/>
          <w:szCs w:val="18"/>
        </w:rPr>
        <w:t>”</w:t>
      </w:r>
      <w:r w:rsidRPr="0027305A">
        <w:rPr>
          <w:rFonts w:ascii="Arial" w:hAnsi="Arial" w:cs="Arial"/>
          <w:bCs/>
          <w:sz w:val="18"/>
          <w:szCs w:val="18"/>
        </w:rPr>
        <w:t>:</w:t>
      </w:r>
    </w:p>
    <w:p w14:paraId="07AB1A82" w14:textId="77777777" w:rsidR="00855B78" w:rsidRPr="0027305A" w:rsidRDefault="00855B78" w:rsidP="00855B78">
      <w:pPr>
        <w:ind w:right="-94"/>
        <w:jc w:val="both"/>
        <w:rPr>
          <w:rFonts w:ascii="Arial" w:hAnsi="Arial" w:cs="Arial"/>
          <w:bCs/>
          <w:sz w:val="18"/>
          <w:szCs w:val="18"/>
        </w:rPr>
      </w:pPr>
    </w:p>
    <w:p w14:paraId="4A24AA25" w14:textId="77777777" w:rsidR="00855B78" w:rsidRPr="0027305A" w:rsidRDefault="00855B78" w:rsidP="00855B78">
      <w:pPr>
        <w:ind w:right="-94"/>
        <w:jc w:val="both"/>
        <w:rPr>
          <w:rFonts w:ascii="Arial" w:hAnsi="Arial" w:cs="Arial"/>
          <w:bCs/>
          <w:sz w:val="18"/>
          <w:szCs w:val="18"/>
        </w:rPr>
      </w:pPr>
      <w:r w:rsidRPr="0027305A">
        <w:rPr>
          <w:rFonts w:ascii="Arial" w:hAnsi="Arial" w:cs="Arial"/>
          <w:b/>
          <w:bCs/>
          <w:sz w:val="18"/>
          <w:szCs w:val="18"/>
        </w:rPr>
        <w:t>I.1</w:t>
      </w:r>
      <w:r w:rsidRPr="0027305A">
        <w:rPr>
          <w:rFonts w:ascii="Arial" w:hAnsi="Arial" w:cs="Arial"/>
          <w:bCs/>
          <w:sz w:val="18"/>
          <w:szCs w:val="18"/>
        </w:rPr>
        <w:t xml:space="preserve"> Que de conformidad con lo dispuesto en los artículos 41, base V, Apartado A de la Constitución Política de los Estados Unidos Mexicanos, y 29 de la Ley General de Instituciones y Procedimientos Electorales, publicada en el Diario Oficial de la Federación el 23 de mayo de 2014,</w:t>
      </w:r>
      <w:r w:rsidRPr="0027305A">
        <w:rPr>
          <w:rFonts w:ascii="Arial" w:hAnsi="Arial" w:cs="Arial"/>
          <w:b/>
          <w:bCs/>
          <w:sz w:val="18"/>
          <w:szCs w:val="18"/>
        </w:rPr>
        <w:t xml:space="preserve"> </w:t>
      </w:r>
      <w:r w:rsidRPr="0027305A">
        <w:rPr>
          <w:rFonts w:ascii="Arial" w:hAnsi="Arial" w:cs="Arial"/>
          <w:bCs/>
          <w:sz w:val="18"/>
          <w:szCs w:val="18"/>
        </w:rPr>
        <w:t xml:space="preserve">en adelante la </w:t>
      </w:r>
      <w:r w:rsidRPr="0027305A">
        <w:rPr>
          <w:rFonts w:ascii="Arial" w:hAnsi="Arial" w:cs="Arial"/>
          <w:b/>
          <w:bCs/>
          <w:sz w:val="18"/>
          <w:szCs w:val="18"/>
        </w:rPr>
        <w:t>“LGIPE”</w:t>
      </w:r>
      <w:r w:rsidRPr="0027305A">
        <w:rPr>
          <w:rFonts w:ascii="Arial" w:hAnsi="Arial" w:cs="Arial"/>
          <w:bCs/>
          <w:sz w:val="18"/>
          <w:szCs w:val="18"/>
        </w:rPr>
        <w:t>, es un organismo público autónomo, con personalidad jurídica y patrimonio propios.</w:t>
      </w:r>
    </w:p>
    <w:p w14:paraId="7BA01AC4" w14:textId="77777777" w:rsidR="00855B78" w:rsidRPr="0027305A" w:rsidRDefault="00855B78" w:rsidP="00855B78">
      <w:pPr>
        <w:ind w:right="-94"/>
        <w:jc w:val="both"/>
        <w:rPr>
          <w:rFonts w:ascii="Arial" w:hAnsi="Arial" w:cs="Arial"/>
          <w:bCs/>
          <w:sz w:val="18"/>
          <w:szCs w:val="18"/>
        </w:rPr>
      </w:pPr>
    </w:p>
    <w:p w14:paraId="482FBC6D" w14:textId="77777777" w:rsidR="00855B78" w:rsidRPr="0027305A" w:rsidRDefault="00855B78" w:rsidP="00855B78">
      <w:pPr>
        <w:ind w:right="-94"/>
        <w:jc w:val="both"/>
        <w:rPr>
          <w:rFonts w:ascii="Arial" w:hAnsi="Arial" w:cs="Arial"/>
          <w:bCs/>
          <w:sz w:val="18"/>
          <w:szCs w:val="18"/>
        </w:rPr>
      </w:pPr>
      <w:r w:rsidRPr="0027305A">
        <w:rPr>
          <w:rFonts w:ascii="Arial" w:hAnsi="Arial" w:cs="Arial"/>
          <w:b/>
          <w:sz w:val="18"/>
          <w:szCs w:val="18"/>
        </w:rPr>
        <w:t>I.2</w:t>
      </w:r>
      <w:r w:rsidRPr="0027305A">
        <w:rPr>
          <w:rFonts w:ascii="Arial" w:hAnsi="Arial" w:cs="Arial"/>
          <w:sz w:val="18"/>
          <w:szCs w:val="18"/>
        </w:rPr>
        <w:t xml:space="preserve"> Con fundamento en los artículos </w:t>
      </w:r>
      <w:r w:rsidRPr="0027305A">
        <w:rPr>
          <w:rFonts w:ascii="Arial" w:hAnsi="Arial" w:cs="Arial"/>
          <w:bCs/>
          <w:sz w:val="18"/>
          <w:szCs w:val="18"/>
        </w:rPr>
        <w:t xml:space="preserve">134, párrafo </w:t>
      </w:r>
      <w:r w:rsidRPr="0027305A">
        <w:rPr>
          <w:rFonts w:ascii="Arial" w:hAnsi="Arial" w:cs="Arial"/>
          <w:bCs/>
          <w:sz w:val="18"/>
          <w:szCs w:val="18"/>
          <w:highlight w:val="lightGray"/>
          <w:u w:val="single"/>
        </w:rPr>
        <w:t>(según corresponda)</w:t>
      </w:r>
      <w:r w:rsidRPr="0027305A">
        <w:rPr>
          <w:rFonts w:ascii="Arial" w:hAnsi="Arial" w:cs="Arial"/>
          <w:bCs/>
          <w:sz w:val="18"/>
          <w:szCs w:val="18"/>
        </w:rPr>
        <w:t xml:space="preserve"> de la Constitución Política de los Estados Unidos Mexicanos;</w:t>
      </w:r>
      <w:r w:rsidRPr="0027305A">
        <w:rPr>
          <w:rFonts w:ascii="Arial" w:hAnsi="Arial" w:cs="Arial"/>
          <w:sz w:val="18"/>
          <w:szCs w:val="18"/>
        </w:rPr>
        <w:t xml:space="preserve"> 31, fracción </w:t>
      </w:r>
      <w:r w:rsidRPr="0027305A">
        <w:rPr>
          <w:rFonts w:ascii="Arial" w:hAnsi="Arial" w:cs="Arial"/>
          <w:sz w:val="18"/>
          <w:szCs w:val="18"/>
          <w:highlight w:val="lightGray"/>
        </w:rPr>
        <w:t>__</w:t>
      </w:r>
      <w:r w:rsidRPr="0027305A">
        <w:rPr>
          <w:rFonts w:ascii="Arial" w:hAnsi="Arial" w:cs="Arial"/>
          <w:sz w:val="18"/>
          <w:szCs w:val="18"/>
        </w:rPr>
        <w:t xml:space="preserve">, </w:t>
      </w:r>
      <w:r w:rsidRPr="0027305A">
        <w:rPr>
          <w:rFonts w:ascii="Arial" w:hAnsi="Arial" w:cs="Arial"/>
          <w:sz w:val="18"/>
          <w:szCs w:val="18"/>
          <w:highlight w:val="lightGray"/>
        </w:rPr>
        <w:t>(y los que resulten aplicables)</w:t>
      </w:r>
      <w:r w:rsidRPr="0027305A">
        <w:rPr>
          <w:rFonts w:ascii="Arial" w:hAnsi="Arial" w:cs="Arial"/>
          <w:sz w:val="18"/>
          <w:szCs w:val="18"/>
        </w:rPr>
        <w:t xml:space="preserve"> del Reglamento del Instituto Federal Electoral en materia de Adquisiciones, Arrendamientos de Bienes Muebles y Servicios, vigente de conformidad con el artículo Transitorio Sexto del Decreto por el que se expide la </w:t>
      </w:r>
      <w:r w:rsidRPr="0027305A">
        <w:rPr>
          <w:rFonts w:ascii="Arial" w:hAnsi="Arial" w:cs="Arial"/>
          <w:b/>
          <w:bCs/>
          <w:sz w:val="18"/>
          <w:szCs w:val="18"/>
        </w:rPr>
        <w:t>“LGIPE”</w:t>
      </w:r>
      <w:r w:rsidRPr="0027305A">
        <w:rPr>
          <w:rFonts w:ascii="Arial" w:hAnsi="Arial" w:cs="Arial"/>
          <w:sz w:val="18"/>
          <w:szCs w:val="18"/>
        </w:rPr>
        <w:t xml:space="preserve">, en adelante el </w:t>
      </w:r>
      <w:r w:rsidRPr="0027305A">
        <w:rPr>
          <w:rFonts w:ascii="Arial" w:hAnsi="Arial" w:cs="Arial"/>
          <w:b/>
          <w:sz w:val="18"/>
          <w:szCs w:val="18"/>
        </w:rPr>
        <w:t>“Reglamento”</w:t>
      </w:r>
      <w:r w:rsidRPr="0027305A">
        <w:rPr>
          <w:rFonts w:ascii="Arial" w:hAnsi="Arial" w:cs="Arial"/>
          <w:sz w:val="18"/>
          <w:szCs w:val="18"/>
        </w:rPr>
        <w:t>,</w:t>
      </w:r>
      <w:r w:rsidRPr="0027305A">
        <w:rPr>
          <w:rFonts w:ascii="Arial" w:hAnsi="Arial" w:cs="Arial"/>
          <w:b/>
          <w:sz w:val="18"/>
          <w:szCs w:val="18"/>
        </w:rPr>
        <w:t xml:space="preserve"> </w:t>
      </w:r>
      <w:r w:rsidRPr="0027305A">
        <w:rPr>
          <w:rFonts w:ascii="Arial" w:hAnsi="Arial" w:cs="Arial"/>
          <w:sz w:val="18"/>
          <w:szCs w:val="18"/>
        </w:rPr>
        <w:t xml:space="preserve">el </w:t>
      </w:r>
      <w:r w:rsidRPr="0027305A">
        <w:rPr>
          <w:rFonts w:ascii="Arial" w:hAnsi="Arial" w:cs="Arial"/>
          <w:b/>
          <w:sz w:val="18"/>
          <w:szCs w:val="18"/>
        </w:rPr>
        <w:t>“Instituto”</w:t>
      </w:r>
      <w:r w:rsidRPr="0027305A">
        <w:rPr>
          <w:rFonts w:ascii="Arial" w:hAnsi="Arial" w:cs="Arial"/>
          <w:sz w:val="18"/>
          <w:szCs w:val="18"/>
        </w:rPr>
        <w:t xml:space="preserve"> llevó a cabo el procedimiento de </w:t>
      </w:r>
      <w:r w:rsidRPr="0027305A">
        <w:rPr>
          <w:rFonts w:ascii="Arial" w:hAnsi="Arial" w:cs="Arial"/>
          <w:sz w:val="18"/>
          <w:szCs w:val="18"/>
          <w:highlight w:val="lightGray"/>
          <w:u w:val="single"/>
        </w:rPr>
        <w:t>(procedimiento de contratación según corresponda, Licitación Pública o Invitación a Cuando Menos Tres Personas)</w:t>
      </w:r>
      <w:r w:rsidRPr="0027305A">
        <w:rPr>
          <w:rFonts w:ascii="Arial" w:hAnsi="Arial" w:cs="Arial"/>
          <w:sz w:val="18"/>
          <w:szCs w:val="18"/>
        </w:rPr>
        <w:t xml:space="preserve"> número </w:t>
      </w:r>
      <w:r w:rsidRPr="0027305A">
        <w:rPr>
          <w:rFonts w:ascii="Arial" w:hAnsi="Arial" w:cs="Arial"/>
          <w:sz w:val="18"/>
          <w:szCs w:val="18"/>
          <w:highlight w:val="lightGray"/>
        </w:rPr>
        <w:t>__________</w:t>
      </w:r>
      <w:r w:rsidRPr="0027305A">
        <w:rPr>
          <w:rFonts w:ascii="Arial" w:hAnsi="Arial" w:cs="Arial"/>
          <w:sz w:val="18"/>
          <w:szCs w:val="18"/>
        </w:rPr>
        <w:t xml:space="preserve">, en la que se adjudicó al </w:t>
      </w:r>
      <w:r w:rsidRPr="0027305A">
        <w:rPr>
          <w:rFonts w:ascii="Arial" w:hAnsi="Arial" w:cs="Arial"/>
          <w:b/>
          <w:sz w:val="18"/>
          <w:szCs w:val="18"/>
        </w:rPr>
        <w:t>“Proveedor”</w:t>
      </w:r>
      <w:r w:rsidRPr="0027305A">
        <w:rPr>
          <w:rFonts w:ascii="Arial" w:hAnsi="Arial" w:cs="Arial"/>
          <w:sz w:val="18"/>
          <w:szCs w:val="18"/>
        </w:rPr>
        <w:t xml:space="preserve"> la presente contratación, mediante el acta de fallo de fecha </w:t>
      </w:r>
      <w:r w:rsidRPr="0027305A">
        <w:rPr>
          <w:rFonts w:ascii="Arial" w:hAnsi="Arial" w:cs="Arial"/>
          <w:sz w:val="18"/>
          <w:szCs w:val="18"/>
          <w:highlight w:val="lightGray"/>
        </w:rPr>
        <w:t>___________</w:t>
      </w:r>
      <w:r w:rsidRPr="0027305A">
        <w:rPr>
          <w:rFonts w:ascii="Arial" w:hAnsi="Arial" w:cs="Arial"/>
          <w:sz w:val="18"/>
          <w:szCs w:val="18"/>
        </w:rPr>
        <w:t>.</w:t>
      </w:r>
    </w:p>
    <w:p w14:paraId="6A5C78BD" w14:textId="77777777" w:rsidR="00855B78" w:rsidRPr="0027305A" w:rsidRDefault="00855B78" w:rsidP="00855B78">
      <w:pPr>
        <w:ind w:right="-94"/>
        <w:jc w:val="both"/>
        <w:rPr>
          <w:rFonts w:ascii="Arial" w:hAnsi="Arial" w:cs="Arial"/>
          <w:bCs/>
          <w:sz w:val="18"/>
          <w:szCs w:val="18"/>
        </w:rPr>
      </w:pPr>
    </w:p>
    <w:p w14:paraId="7890CE03" w14:textId="77777777" w:rsidR="00855B78" w:rsidRPr="0027305A" w:rsidRDefault="00855B78" w:rsidP="00855B78">
      <w:pPr>
        <w:ind w:right="-94"/>
        <w:jc w:val="both"/>
        <w:rPr>
          <w:rFonts w:ascii="Arial" w:hAnsi="Arial" w:cs="Arial"/>
          <w:bCs/>
          <w:sz w:val="18"/>
          <w:szCs w:val="18"/>
        </w:rPr>
      </w:pPr>
      <w:r w:rsidRPr="0027305A">
        <w:rPr>
          <w:rFonts w:ascii="Arial" w:hAnsi="Arial" w:cs="Arial"/>
          <w:b/>
          <w:sz w:val="18"/>
          <w:szCs w:val="18"/>
        </w:rPr>
        <w:t xml:space="preserve">I.3 </w:t>
      </w:r>
      <w:r w:rsidRPr="0027305A">
        <w:rPr>
          <w:rFonts w:ascii="Arial" w:hAnsi="Arial" w:cs="Arial"/>
          <w:bCs/>
          <w:sz w:val="18"/>
          <w:szCs w:val="18"/>
        </w:rPr>
        <w:t xml:space="preserve">Que de conformidad con lo dispuesto por el artículo 59 incisos a), b) y h) de la </w:t>
      </w:r>
      <w:r w:rsidRPr="0027305A">
        <w:rPr>
          <w:rFonts w:ascii="Arial" w:hAnsi="Arial" w:cs="Arial"/>
          <w:b/>
          <w:bCs/>
          <w:sz w:val="18"/>
          <w:szCs w:val="18"/>
        </w:rPr>
        <w:t>“LGIPE”</w:t>
      </w:r>
      <w:r w:rsidRPr="0027305A">
        <w:rPr>
          <w:rFonts w:ascii="Arial" w:hAnsi="Arial" w:cs="Arial"/>
          <w:bCs/>
          <w:sz w:val="18"/>
          <w:szCs w:val="18"/>
        </w:rPr>
        <w:t>,</w:t>
      </w:r>
      <w:r w:rsidRPr="0027305A">
        <w:rPr>
          <w:rFonts w:ascii="Arial" w:hAnsi="Arial" w:cs="Arial"/>
          <w:sz w:val="18"/>
          <w:szCs w:val="18"/>
        </w:rPr>
        <w:t xml:space="preserve"> </w:t>
      </w:r>
      <w:r w:rsidRPr="0027305A">
        <w:rPr>
          <w:rFonts w:ascii="Arial" w:hAnsi="Arial" w:cs="Arial"/>
          <w:bCs/>
          <w:sz w:val="18"/>
          <w:szCs w:val="18"/>
        </w:rPr>
        <w:t>son atribuciones de la Dirección Ejecutiva de Administración, la aplicación de las políticas, normas y procedimientos para la administración de los recursos financieros y materiales; organizar, dirigir y controlar la administración de los recursos materiales y financieros, y atender las necesidades administrativas de los órganos del</w:t>
      </w:r>
      <w:r w:rsidRPr="0027305A">
        <w:rPr>
          <w:rFonts w:ascii="Arial" w:hAnsi="Arial" w:cs="Arial"/>
          <w:b/>
          <w:bCs/>
          <w:sz w:val="18"/>
          <w:szCs w:val="18"/>
        </w:rPr>
        <w:t xml:space="preserve"> “Instituto”</w:t>
      </w:r>
      <w:r w:rsidRPr="0027305A">
        <w:rPr>
          <w:rFonts w:ascii="Arial" w:hAnsi="Arial" w:cs="Arial"/>
          <w:bCs/>
          <w:sz w:val="18"/>
          <w:szCs w:val="18"/>
        </w:rPr>
        <w:t>.</w:t>
      </w:r>
    </w:p>
    <w:p w14:paraId="663C43BF" w14:textId="77777777" w:rsidR="00855B78" w:rsidRPr="0027305A" w:rsidRDefault="00855B78" w:rsidP="00855B78">
      <w:pPr>
        <w:ind w:right="-94"/>
        <w:jc w:val="both"/>
        <w:rPr>
          <w:rFonts w:ascii="Arial" w:hAnsi="Arial" w:cs="Arial"/>
          <w:bCs/>
          <w:sz w:val="18"/>
          <w:szCs w:val="18"/>
        </w:rPr>
      </w:pPr>
    </w:p>
    <w:p w14:paraId="30FFDD90" w14:textId="77777777" w:rsidR="00855B78" w:rsidRPr="0027305A" w:rsidRDefault="00855B78" w:rsidP="00855B78">
      <w:pPr>
        <w:ind w:right="-94"/>
        <w:jc w:val="both"/>
        <w:outlineLvl w:val="0"/>
        <w:rPr>
          <w:rFonts w:ascii="Arial" w:hAnsi="Arial" w:cs="Arial"/>
          <w:b/>
          <w:bCs/>
          <w:i/>
          <w:sz w:val="18"/>
          <w:szCs w:val="18"/>
          <w:u w:val="single"/>
        </w:rPr>
      </w:pPr>
      <w:r w:rsidRPr="0027305A">
        <w:rPr>
          <w:rFonts w:ascii="Arial" w:hAnsi="Arial" w:cs="Arial"/>
          <w:b/>
          <w:bCs/>
          <w:i/>
          <w:sz w:val="18"/>
          <w:szCs w:val="18"/>
          <w:u w:val="single"/>
        </w:rPr>
        <w:t>CUANDO APLIQUE (según monto):</w:t>
      </w:r>
    </w:p>
    <w:p w14:paraId="62E3BBB8" w14:textId="77777777" w:rsidR="00855B78" w:rsidRPr="0027305A" w:rsidRDefault="00855B78" w:rsidP="00855B78">
      <w:pPr>
        <w:jc w:val="both"/>
        <w:rPr>
          <w:rFonts w:ascii="Arial" w:hAnsi="Arial" w:cs="Arial"/>
          <w:sz w:val="18"/>
          <w:szCs w:val="18"/>
          <w:u w:val="single"/>
        </w:rPr>
      </w:pPr>
      <w:r w:rsidRPr="0027305A">
        <w:rPr>
          <w:rFonts w:ascii="Arial" w:hAnsi="Arial" w:cs="Arial"/>
          <w:b/>
          <w:sz w:val="18"/>
          <w:szCs w:val="18"/>
          <w:u w:val="dotted"/>
        </w:rPr>
        <w:t xml:space="preserve">I.4 </w:t>
      </w:r>
      <w:r w:rsidRPr="0027305A">
        <w:rPr>
          <w:rFonts w:ascii="Arial" w:hAnsi="Arial" w:cs="Arial"/>
          <w:sz w:val="18"/>
          <w:szCs w:val="18"/>
          <w:u w:val="dotted"/>
        </w:rPr>
        <w:t>Que el Licenciado Bogart Cristóbal Montiel Reyna, Director Ejecutivo de Administración, cuenta con las facultades suficientes para celebrar el presente contrato, según consta en el poder contenido en la escritura pública número 176,111 de fecha 12 de enero de 2015, otorgada ante la fe del Licenciado Cecilio González Márquez, Notario Público número 151 del entonces Distrito Federal, hoy Ciudad de México y manifiesta que sus facultades no le han sido modificadas, revocadas, ni limitadas en forma alguna</w:t>
      </w:r>
      <w:r w:rsidRPr="0027305A">
        <w:rPr>
          <w:rFonts w:ascii="Arial" w:hAnsi="Arial" w:cs="Arial"/>
          <w:sz w:val="18"/>
          <w:szCs w:val="18"/>
          <w:u w:val="single"/>
        </w:rPr>
        <w:t xml:space="preserve">. </w:t>
      </w:r>
    </w:p>
    <w:p w14:paraId="55A57CF3" w14:textId="77777777" w:rsidR="00855B78" w:rsidRPr="0027305A" w:rsidRDefault="00855B78" w:rsidP="00855B78">
      <w:pPr>
        <w:ind w:right="-94"/>
        <w:jc w:val="both"/>
        <w:rPr>
          <w:rFonts w:ascii="Arial" w:hAnsi="Arial" w:cs="Arial"/>
          <w:bCs/>
          <w:sz w:val="18"/>
          <w:szCs w:val="18"/>
        </w:rPr>
      </w:pPr>
    </w:p>
    <w:p w14:paraId="48B760D3" w14:textId="77777777" w:rsidR="00855B78" w:rsidRPr="0027305A" w:rsidRDefault="00855B78" w:rsidP="00855B78">
      <w:pPr>
        <w:ind w:right="-94"/>
        <w:jc w:val="both"/>
        <w:rPr>
          <w:rFonts w:ascii="Arial" w:hAnsi="Arial" w:cs="Arial"/>
          <w:sz w:val="18"/>
          <w:szCs w:val="18"/>
          <w:highlight w:val="yellow"/>
        </w:rPr>
      </w:pPr>
      <w:r w:rsidRPr="0027305A">
        <w:rPr>
          <w:rFonts w:ascii="Arial" w:hAnsi="Arial" w:cs="Arial"/>
          <w:b/>
          <w:sz w:val="18"/>
          <w:szCs w:val="18"/>
        </w:rPr>
        <w:t>I.5</w:t>
      </w:r>
      <w:r w:rsidRPr="0027305A">
        <w:rPr>
          <w:rFonts w:ascii="Arial" w:hAnsi="Arial" w:cs="Arial"/>
          <w:sz w:val="18"/>
          <w:szCs w:val="18"/>
        </w:rPr>
        <w:t xml:space="preserve"> La celebración del presente contrato permitirá que la </w:t>
      </w:r>
      <w:r w:rsidRPr="0027305A">
        <w:rPr>
          <w:rFonts w:ascii="Arial" w:hAnsi="Arial" w:cs="Arial"/>
          <w:sz w:val="18"/>
          <w:szCs w:val="18"/>
          <w:highlight w:val="lightGray"/>
        </w:rPr>
        <w:t>(</w:t>
      </w:r>
      <w:r w:rsidRPr="0027305A">
        <w:rPr>
          <w:rFonts w:ascii="Arial" w:hAnsi="Arial" w:cs="Arial"/>
          <w:sz w:val="18"/>
          <w:szCs w:val="18"/>
          <w:highlight w:val="lightGray"/>
          <w:u w:val="single"/>
        </w:rPr>
        <w:t>nombre del Área Requirente</w:t>
      </w:r>
      <w:r w:rsidRPr="0027305A">
        <w:rPr>
          <w:rFonts w:ascii="Arial" w:hAnsi="Arial" w:cs="Arial"/>
          <w:sz w:val="18"/>
          <w:szCs w:val="18"/>
          <w:highlight w:val="lightGray"/>
        </w:rPr>
        <w:t>)</w:t>
      </w:r>
      <w:r w:rsidRPr="0027305A">
        <w:rPr>
          <w:rFonts w:ascii="Arial" w:hAnsi="Arial" w:cs="Arial"/>
          <w:sz w:val="18"/>
          <w:szCs w:val="18"/>
        </w:rPr>
        <w:t>, cumpla con las atribuciones que tiene encomendadas, en términos del artículo (</w:t>
      </w:r>
      <w:r w:rsidRPr="0027305A">
        <w:rPr>
          <w:rFonts w:ascii="Arial" w:hAnsi="Arial" w:cs="Arial"/>
          <w:sz w:val="18"/>
          <w:szCs w:val="18"/>
          <w:highlight w:val="lightGray"/>
          <w:u w:val="single"/>
        </w:rPr>
        <w:t>fundamento legal</w:t>
      </w:r>
      <w:r w:rsidRPr="0027305A">
        <w:rPr>
          <w:rFonts w:ascii="Arial" w:hAnsi="Arial" w:cs="Arial"/>
          <w:sz w:val="18"/>
          <w:szCs w:val="18"/>
        </w:rPr>
        <w:t xml:space="preserve">) del Reglamento Interior del </w:t>
      </w:r>
      <w:r w:rsidRPr="0027305A">
        <w:rPr>
          <w:rFonts w:ascii="Arial" w:hAnsi="Arial" w:cs="Arial"/>
          <w:b/>
          <w:sz w:val="18"/>
          <w:szCs w:val="18"/>
        </w:rPr>
        <w:t>“Instituto”</w:t>
      </w:r>
      <w:r w:rsidRPr="0027305A">
        <w:rPr>
          <w:rFonts w:ascii="Arial" w:hAnsi="Arial" w:cs="Arial"/>
          <w:sz w:val="18"/>
          <w:szCs w:val="18"/>
        </w:rPr>
        <w:t>.</w:t>
      </w:r>
    </w:p>
    <w:p w14:paraId="3E0A63BB" w14:textId="77777777" w:rsidR="00855B78" w:rsidRPr="0027305A" w:rsidRDefault="00855B78" w:rsidP="00855B78">
      <w:pPr>
        <w:ind w:right="-94"/>
        <w:jc w:val="both"/>
        <w:rPr>
          <w:rFonts w:ascii="Arial" w:hAnsi="Arial" w:cs="Arial"/>
          <w:bCs/>
          <w:sz w:val="18"/>
          <w:szCs w:val="18"/>
        </w:rPr>
      </w:pPr>
    </w:p>
    <w:p w14:paraId="2FA0D80C" w14:textId="77777777" w:rsidR="00855B78" w:rsidRPr="0027305A" w:rsidRDefault="00855B78" w:rsidP="00855B78">
      <w:pPr>
        <w:ind w:right="-94"/>
        <w:jc w:val="both"/>
        <w:rPr>
          <w:rFonts w:ascii="Arial" w:hAnsi="Arial" w:cs="Arial"/>
          <w:sz w:val="18"/>
          <w:szCs w:val="18"/>
        </w:rPr>
      </w:pPr>
      <w:r w:rsidRPr="0027305A">
        <w:rPr>
          <w:rFonts w:ascii="Arial" w:hAnsi="Arial" w:cs="Arial"/>
          <w:b/>
          <w:sz w:val="18"/>
          <w:szCs w:val="18"/>
        </w:rPr>
        <w:t>I.6</w:t>
      </w:r>
      <w:r w:rsidRPr="0027305A">
        <w:rPr>
          <w:rFonts w:ascii="Arial" w:hAnsi="Arial" w:cs="Arial"/>
          <w:sz w:val="18"/>
          <w:szCs w:val="18"/>
        </w:rPr>
        <w:t xml:space="preserve"> Que los servidores públicos suscriben el presente contrato, con fundamento en lo dispuesto en el artículo 117 numeral VI de las Políticas, Bases y Lineamientos en materia de Adquisiciones, Arrendamientos de Bienes Muebles y Servicios del Instituto Federal Electoral, vigentes de conformidad con lo dispuesto en el artículo Sexto Transitorio del Decreto por el que se expide la </w:t>
      </w:r>
      <w:r w:rsidRPr="0027305A">
        <w:rPr>
          <w:rFonts w:ascii="Arial" w:hAnsi="Arial" w:cs="Arial"/>
          <w:b/>
          <w:sz w:val="18"/>
          <w:szCs w:val="18"/>
        </w:rPr>
        <w:t>“LGIPE”</w:t>
      </w:r>
      <w:r w:rsidRPr="0027305A">
        <w:rPr>
          <w:rFonts w:ascii="Arial" w:hAnsi="Arial" w:cs="Arial"/>
          <w:sz w:val="18"/>
          <w:szCs w:val="18"/>
        </w:rPr>
        <w:t xml:space="preserve">, en lo sucesivo las </w:t>
      </w:r>
      <w:r w:rsidRPr="0027305A">
        <w:rPr>
          <w:rFonts w:ascii="Arial" w:hAnsi="Arial" w:cs="Arial"/>
          <w:b/>
          <w:sz w:val="18"/>
          <w:szCs w:val="18"/>
        </w:rPr>
        <w:t>“POBALINES”</w:t>
      </w:r>
      <w:r w:rsidRPr="0027305A">
        <w:rPr>
          <w:rFonts w:ascii="Arial" w:hAnsi="Arial" w:cs="Arial"/>
          <w:sz w:val="18"/>
          <w:szCs w:val="18"/>
        </w:rPr>
        <w:t>.</w:t>
      </w:r>
    </w:p>
    <w:p w14:paraId="488D1967" w14:textId="77777777" w:rsidR="00855B78" w:rsidRPr="0027305A" w:rsidRDefault="00855B78" w:rsidP="00855B78">
      <w:pPr>
        <w:ind w:right="-94"/>
        <w:jc w:val="both"/>
        <w:rPr>
          <w:rFonts w:ascii="Arial" w:hAnsi="Arial" w:cs="Arial"/>
          <w:bCs/>
          <w:sz w:val="18"/>
          <w:szCs w:val="18"/>
        </w:rPr>
      </w:pPr>
    </w:p>
    <w:p w14:paraId="68146479" w14:textId="77777777" w:rsidR="00855B78" w:rsidRPr="0027305A" w:rsidRDefault="00855B78" w:rsidP="00855B78">
      <w:pPr>
        <w:ind w:right="-94"/>
        <w:jc w:val="both"/>
        <w:rPr>
          <w:rFonts w:ascii="Arial" w:hAnsi="Arial" w:cs="Arial"/>
          <w:sz w:val="18"/>
          <w:szCs w:val="18"/>
        </w:rPr>
      </w:pPr>
      <w:r w:rsidRPr="0027305A">
        <w:rPr>
          <w:rFonts w:ascii="Arial" w:hAnsi="Arial" w:cs="Arial"/>
          <w:b/>
          <w:bCs/>
          <w:sz w:val="18"/>
          <w:szCs w:val="18"/>
        </w:rPr>
        <w:t>I.7</w:t>
      </w:r>
      <w:r w:rsidRPr="0027305A">
        <w:rPr>
          <w:rFonts w:ascii="Arial" w:hAnsi="Arial" w:cs="Arial"/>
          <w:sz w:val="18"/>
          <w:szCs w:val="18"/>
        </w:rPr>
        <w:t xml:space="preserve"> Que cuenta con la suficiencia presupuestal para cubrir el compromiso derivado del presente contrato, según consta en el Sistema Integral para la Gestión Administrativa con número de solicitud interna de compra </w:t>
      </w:r>
      <w:r w:rsidRPr="0027305A">
        <w:rPr>
          <w:rFonts w:ascii="Arial" w:hAnsi="Arial" w:cs="Arial"/>
          <w:sz w:val="18"/>
          <w:szCs w:val="18"/>
          <w:highlight w:val="lightGray"/>
        </w:rPr>
        <w:t>____</w:t>
      </w:r>
      <w:r w:rsidRPr="0027305A">
        <w:rPr>
          <w:rFonts w:ascii="Arial" w:hAnsi="Arial" w:cs="Arial"/>
          <w:sz w:val="18"/>
          <w:szCs w:val="18"/>
          <w:highlight w:val="lightGray"/>
          <w:u w:val="single"/>
        </w:rPr>
        <w:t xml:space="preserve"> ____</w:t>
      </w:r>
      <w:r w:rsidRPr="0027305A">
        <w:rPr>
          <w:rFonts w:ascii="Arial" w:hAnsi="Arial" w:cs="Arial"/>
          <w:sz w:val="18"/>
          <w:szCs w:val="18"/>
        </w:rPr>
        <w:t xml:space="preserve">debidamente aprobada, con cargo a la partida específica </w:t>
      </w:r>
      <w:r w:rsidRPr="0027305A">
        <w:rPr>
          <w:rFonts w:ascii="Arial" w:hAnsi="Arial" w:cs="Arial"/>
          <w:sz w:val="18"/>
          <w:szCs w:val="18"/>
          <w:highlight w:val="lightGray"/>
          <w:u w:val="single"/>
        </w:rPr>
        <w:t>(partida y descripción)</w:t>
      </w:r>
      <w:r w:rsidRPr="0027305A">
        <w:rPr>
          <w:rFonts w:ascii="Arial" w:hAnsi="Arial" w:cs="Arial"/>
          <w:sz w:val="18"/>
          <w:szCs w:val="18"/>
        </w:rPr>
        <w:t>.</w:t>
      </w:r>
    </w:p>
    <w:p w14:paraId="715F70E9" w14:textId="77777777" w:rsidR="00855B78" w:rsidRPr="0027305A" w:rsidRDefault="00855B78" w:rsidP="00855B78">
      <w:pPr>
        <w:ind w:right="-94"/>
        <w:jc w:val="both"/>
        <w:rPr>
          <w:rFonts w:ascii="Arial" w:hAnsi="Arial" w:cs="Arial"/>
          <w:sz w:val="18"/>
          <w:szCs w:val="18"/>
        </w:rPr>
      </w:pPr>
    </w:p>
    <w:p w14:paraId="757B9D9E" w14:textId="77777777" w:rsidR="00855B78" w:rsidRPr="0027305A" w:rsidRDefault="00855B78" w:rsidP="00855B78">
      <w:pPr>
        <w:ind w:right="-94"/>
        <w:jc w:val="both"/>
        <w:rPr>
          <w:rFonts w:ascii="Arial" w:hAnsi="Arial" w:cs="Arial"/>
          <w:sz w:val="18"/>
          <w:szCs w:val="18"/>
        </w:rPr>
      </w:pPr>
    </w:p>
    <w:p w14:paraId="225AA3B9" w14:textId="77777777" w:rsidR="00855B78" w:rsidRPr="0027305A" w:rsidRDefault="00855B78" w:rsidP="00855B78">
      <w:pPr>
        <w:ind w:right="-94"/>
        <w:jc w:val="both"/>
        <w:outlineLvl w:val="0"/>
        <w:rPr>
          <w:rFonts w:ascii="Arial" w:hAnsi="Arial" w:cs="Arial"/>
          <w:b/>
          <w:i/>
          <w:sz w:val="18"/>
          <w:szCs w:val="18"/>
          <w:u w:val="single"/>
        </w:rPr>
      </w:pPr>
      <w:r w:rsidRPr="0027305A">
        <w:rPr>
          <w:rFonts w:ascii="Arial" w:hAnsi="Arial" w:cs="Arial"/>
          <w:b/>
          <w:i/>
          <w:sz w:val="18"/>
          <w:szCs w:val="18"/>
          <w:u w:val="single"/>
        </w:rPr>
        <w:t>CUANDO APLIQUE:</w:t>
      </w:r>
    </w:p>
    <w:p w14:paraId="0A47A449" w14:textId="77777777" w:rsidR="00855B78" w:rsidRPr="0027305A" w:rsidRDefault="00855B78" w:rsidP="00855B78">
      <w:pPr>
        <w:pStyle w:val="Textoindependiente"/>
        <w:rPr>
          <w:rFonts w:cs="Arial"/>
          <w:sz w:val="18"/>
          <w:szCs w:val="18"/>
          <w:u w:val="thick"/>
        </w:rPr>
      </w:pPr>
      <w:r w:rsidRPr="0027305A">
        <w:rPr>
          <w:rFonts w:cs="Arial"/>
          <w:color w:val="000000" w:themeColor="text1"/>
          <w:sz w:val="18"/>
          <w:szCs w:val="18"/>
          <w:u w:val="dotted"/>
        </w:rPr>
        <w:t>*</w:t>
      </w:r>
      <w:r w:rsidRPr="0027305A">
        <w:rPr>
          <w:rFonts w:cs="Arial"/>
          <w:sz w:val="18"/>
          <w:szCs w:val="18"/>
          <w:u w:val="dotted"/>
        </w:rPr>
        <w:t xml:space="preserve">Que cuenta con el Acuerdo de Autorización del Director Ejecutivo de Administración, para llevar a cabo adquisiciones, arrendamientos y servicios, cuya vigencia rebase un ejercicio presupuestario, de fecha </w:t>
      </w:r>
      <w:r w:rsidRPr="0027305A">
        <w:rPr>
          <w:rFonts w:cs="Arial"/>
          <w:sz w:val="18"/>
          <w:szCs w:val="18"/>
          <w:highlight w:val="lightGray"/>
          <w:u w:val="single"/>
        </w:rPr>
        <w:t>__________________</w:t>
      </w:r>
      <w:r w:rsidRPr="0027305A">
        <w:rPr>
          <w:rFonts w:cs="Arial"/>
          <w:sz w:val="18"/>
          <w:szCs w:val="18"/>
        </w:rPr>
        <w:t>.</w:t>
      </w:r>
    </w:p>
    <w:p w14:paraId="79764135" w14:textId="77777777" w:rsidR="00855B78" w:rsidRPr="0027305A" w:rsidRDefault="00855B78" w:rsidP="00855B78">
      <w:pPr>
        <w:pStyle w:val="Textoindependiente"/>
        <w:rPr>
          <w:rFonts w:cs="Arial"/>
          <w:sz w:val="18"/>
          <w:szCs w:val="18"/>
          <w:u w:val="thick"/>
        </w:rPr>
      </w:pPr>
    </w:p>
    <w:p w14:paraId="48B09367" w14:textId="77777777" w:rsidR="00855B78" w:rsidRPr="0027305A" w:rsidRDefault="00855B78" w:rsidP="00855B78">
      <w:pPr>
        <w:pStyle w:val="Textoindependiente"/>
        <w:rPr>
          <w:rFonts w:cs="Arial"/>
          <w:sz w:val="18"/>
          <w:szCs w:val="18"/>
        </w:rPr>
      </w:pPr>
      <w:r w:rsidRPr="0027305A">
        <w:rPr>
          <w:rFonts w:cs="Arial"/>
          <w:sz w:val="18"/>
          <w:szCs w:val="18"/>
          <w:u w:val="dotted"/>
        </w:rPr>
        <w:t>La erogación de los recursos para los ejercicios fiscales (</w:t>
      </w:r>
      <w:r w:rsidRPr="0027305A">
        <w:rPr>
          <w:rFonts w:cs="Arial"/>
          <w:sz w:val="18"/>
          <w:szCs w:val="18"/>
          <w:highlight w:val="lightGray"/>
          <w:u w:val="single"/>
        </w:rPr>
        <w:t>señalar ejercicios</w:t>
      </w:r>
      <w:r w:rsidRPr="0027305A">
        <w:rPr>
          <w:rFonts w:cs="Arial"/>
          <w:sz w:val="18"/>
          <w:szCs w:val="18"/>
          <w:u w:val="dotted"/>
        </w:rPr>
        <w:t>) estarán sujetos a la disponibilidad presupuestaria que apruebe la Cámara de Diputados mediante Decreto de Presupuesto de Egresos de la Federación para los ejercicios fiscales correspondientes, por lo que sus efectos estarán condicionados a la existencia de los recursos presupuestarios respectivos, sin que la no realización de la referida condición suspensiva origine responsabilidad alguna para las partes</w:t>
      </w:r>
      <w:r w:rsidRPr="0027305A">
        <w:rPr>
          <w:rFonts w:cs="Arial"/>
          <w:sz w:val="18"/>
          <w:szCs w:val="18"/>
        </w:rPr>
        <w:t>.</w:t>
      </w:r>
    </w:p>
    <w:p w14:paraId="3913A7B7" w14:textId="77777777" w:rsidR="00855B78" w:rsidRPr="0027305A" w:rsidRDefault="00855B78" w:rsidP="00855B78">
      <w:pPr>
        <w:ind w:right="-94"/>
        <w:jc w:val="both"/>
        <w:rPr>
          <w:rFonts w:ascii="Arial" w:hAnsi="Arial" w:cs="Arial"/>
          <w:color w:val="000000" w:themeColor="text1"/>
          <w:sz w:val="18"/>
          <w:szCs w:val="18"/>
          <w:u w:val="dotted"/>
        </w:rPr>
      </w:pPr>
    </w:p>
    <w:p w14:paraId="4215F464" w14:textId="77777777" w:rsidR="00855B78" w:rsidRPr="0027305A" w:rsidRDefault="00855B78" w:rsidP="00855B78">
      <w:pPr>
        <w:ind w:right="-94"/>
        <w:jc w:val="both"/>
        <w:rPr>
          <w:rFonts w:ascii="Arial" w:hAnsi="Arial" w:cs="Arial"/>
          <w:color w:val="000000" w:themeColor="text1"/>
          <w:sz w:val="18"/>
          <w:szCs w:val="18"/>
          <w:u w:val="dotted"/>
        </w:rPr>
      </w:pPr>
      <w:r w:rsidRPr="0027305A">
        <w:rPr>
          <w:rFonts w:ascii="Arial" w:hAnsi="Arial" w:cs="Arial"/>
          <w:color w:val="000000" w:themeColor="text1"/>
          <w:sz w:val="18"/>
          <w:szCs w:val="18"/>
          <w:u w:val="dotted"/>
        </w:rPr>
        <w:t>*</w:t>
      </w:r>
      <w:r w:rsidRPr="0027305A">
        <w:rPr>
          <w:rFonts w:ascii="Arial" w:hAnsi="Arial" w:cs="Arial"/>
          <w:sz w:val="18"/>
          <w:szCs w:val="18"/>
          <w:u w:val="dotted"/>
        </w:rPr>
        <w:t xml:space="preserve">Que cuenta con el Acuerdo de Autorización para ejercer recursos de la partida restringida </w:t>
      </w:r>
      <w:r w:rsidRPr="0027305A">
        <w:rPr>
          <w:rFonts w:ascii="Arial" w:hAnsi="Arial" w:cs="Arial"/>
          <w:sz w:val="18"/>
          <w:szCs w:val="18"/>
          <w:highlight w:val="lightGray"/>
          <w:u w:val="single"/>
        </w:rPr>
        <w:t>(señalar partida y descripción)</w:t>
      </w:r>
      <w:r w:rsidRPr="0027305A">
        <w:rPr>
          <w:rFonts w:ascii="Arial" w:hAnsi="Arial" w:cs="Arial"/>
          <w:sz w:val="18"/>
          <w:szCs w:val="18"/>
          <w:u w:val="dotted"/>
        </w:rPr>
        <w:t xml:space="preserve">, emitido por el Director Ejecutivo de Administración, de fecha </w:t>
      </w:r>
      <w:r w:rsidRPr="0027305A">
        <w:rPr>
          <w:rFonts w:ascii="Arial" w:hAnsi="Arial" w:cs="Arial"/>
          <w:sz w:val="18"/>
          <w:szCs w:val="18"/>
          <w:highlight w:val="lightGray"/>
          <w:u w:val="dotted"/>
        </w:rPr>
        <w:t>__________________</w:t>
      </w:r>
      <w:r w:rsidRPr="0027305A">
        <w:rPr>
          <w:rFonts w:ascii="Arial" w:hAnsi="Arial" w:cs="Arial"/>
          <w:sz w:val="18"/>
          <w:szCs w:val="18"/>
          <w:u w:val="dotted"/>
        </w:rPr>
        <w:t>.</w:t>
      </w:r>
    </w:p>
    <w:p w14:paraId="5F4D8328" w14:textId="77777777" w:rsidR="00855B78" w:rsidRPr="0027305A" w:rsidRDefault="00855B78" w:rsidP="00855B78">
      <w:pPr>
        <w:ind w:right="-94"/>
        <w:jc w:val="both"/>
        <w:rPr>
          <w:rFonts w:ascii="Arial" w:hAnsi="Arial" w:cs="Arial"/>
          <w:color w:val="000000" w:themeColor="text1"/>
          <w:sz w:val="18"/>
          <w:szCs w:val="18"/>
          <w:u w:val="dotted"/>
        </w:rPr>
      </w:pPr>
    </w:p>
    <w:p w14:paraId="3BAD85C6" w14:textId="77777777" w:rsidR="00855B78" w:rsidRPr="0027305A" w:rsidRDefault="00855B78" w:rsidP="00855B78">
      <w:pPr>
        <w:ind w:right="-94"/>
        <w:jc w:val="both"/>
        <w:rPr>
          <w:rFonts w:ascii="Arial" w:hAnsi="Arial" w:cs="Arial"/>
          <w:color w:val="000000" w:themeColor="text1"/>
          <w:sz w:val="18"/>
          <w:szCs w:val="18"/>
          <w:u w:val="dotted"/>
        </w:rPr>
      </w:pPr>
      <w:r w:rsidRPr="0027305A">
        <w:rPr>
          <w:rFonts w:ascii="Arial" w:hAnsi="Arial" w:cs="Arial"/>
          <w:color w:val="000000" w:themeColor="text1"/>
          <w:sz w:val="18"/>
          <w:szCs w:val="18"/>
          <w:u w:val="dotted"/>
        </w:rPr>
        <w:t>*</w:t>
      </w:r>
      <w:r w:rsidRPr="0027305A">
        <w:rPr>
          <w:rFonts w:ascii="Arial" w:hAnsi="Arial" w:cs="Arial"/>
          <w:sz w:val="18"/>
          <w:szCs w:val="18"/>
          <w:u w:val="dotted"/>
        </w:rPr>
        <w:t xml:space="preserve">Que cuenta con el Dictamen de Procedencia Técnica (número), emitido por la Unidad Técnica de Servicios de Informática, de fecha </w:t>
      </w:r>
      <w:r w:rsidRPr="0027305A">
        <w:rPr>
          <w:rFonts w:ascii="Arial" w:hAnsi="Arial" w:cs="Arial"/>
          <w:sz w:val="18"/>
          <w:szCs w:val="18"/>
          <w:highlight w:val="lightGray"/>
          <w:u w:val="dotted"/>
        </w:rPr>
        <w:t>______________.</w:t>
      </w:r>
    </w:p>
    <w:p w14:paraId="0AF1DA85" w14:textId="77777777" w:rsidR="00855B78" w:rsidRPr="0027305A" w:rsidRDefault="00855B78" w:rsidP="00855B78">
      <w:pPr>
        <w:ind w:right="-94"/>
        <w:jc w:val="both"/>
        <w:rPr>
          <w:rFonts w:ascii="Arial" w:hAnsi="Arial" w:cs="Arial"/>
          <w:color w:val="000000" w:themeColor="text1"/>
          <w:sz w:val="18"/>
          <w:szCs w:val="18"/>
          <w:u w:val="single"/>
        </w:rPr>
      </w:pPr>
    </w:p>
    <w:p w14:paraId="7B58CEC5" w14:textId="77777777" w:rsidR="00855B78" w:rsidRPr="0027305A" w:rsidRDefault="00855B78" w:rsidP="00855B78">
      <w:pPr>
        <w:ind w:right="-94"/>
        <w:jc w:val="both"/>
        <w:rPr>
          <w:rFonts w:ascii="Arial" w:hAnsi="Arial" w:cs="Arial"/>
          <w:color w:val="000000" w:themeColor="text1"/>
          <w:sz w:val="18"/>
          <w:szCs w:val="18"/>
          <w:u w:val="dotted"/>
        </w:rPr>
      </w:pPr>
      <w:r w:rsidRPr="0027305A">
        <w:rPr>
          <w:rFonts w:ascii="Arial" w:hAnsi="Arial" w:cs="Arial"/>
          <w:color w:val="000000" w:themeColor="text1"/>
          <w:sz w:val="18"/>
          <w:szCs w:val="18"/>
          <w:u w:val="dotted"/>
        </w:rPr>
        <w:t xml:space="preserve">*Que cuenta con el Dictamen de Procedencia Técnica número </w:t>
      </w:r>
      <w:r w:rsidRPr="0027305A">
        <w:rPr>
          <w:rFonts w:ascii="Arial" w:hAnsi="Arial" w:cs="Arial"/>
          <w:sz w:val="18"/>
          <w:szCs w:val="18"/>
          <w:highlight w:val="lightGray"/>
          <w:u w:val="single"/>
        </w:rPr>
        <w:t>__________</w:t>
      </w:r>
      <w:r w:rsidRPr="0027305A">
        <w:rPr>
          <w:rFonts w:ascii="Arial" w:hAnsi="Arial" w:cs="Arial"/>
          <w:sz w:val="18"/>
          <w:szCs w:val="18"/>
        </w:rPr>
        <w:t xml:space="preserve"> </w:t>
      </w:r>
      <w:r w:rsidRPr="0027305A">
        <w:rPr>
          <w:rFonts w:ascii="Arial" w:hAnsi="Arial" w:cs="Arial"/>
          <w:color w:val="000000" w:themeColor="text1"/>
          <w:sz w:val="18"/>
          <w:szCs w:val="18"/>
          <w:u w:val="dotted"/>
        </w:rPr>
        <w:t xml:space="preserve">emitido por la Coordinación Nacional de Comunicación Social, de fecha  </w:t>
      </w:r>
      <w:r w:rsidRPr="0027305A">
        <w:rPr>
          <w:rFonts w:ascii="Arial" w:hAnsi="Arial" w:cs="Arial"/>
          <w:color w:val="000000" w:themeColor="text1"/>
          <w:sz w:val="18"/>
          <w:szCs w:val="18"/>
          <w:highlight w:val="lightGray"/>
          <w:u w:val="dotted"/>
        </w:rPr>
        <w:t>___________</w:t>
      </w:r>
      <w:r w:rsidRPr="0027305A">
        <w:rPr>
          <w:rFonts w:ascii="Arial" w:hAnsi="Arial" w:cs="Arial"/>
          <w:color w:val="000000" w:themeColor="text1"/>
          <w:sz w:val="18"/>
          <w:szCs w:val="18"/>
          <w:highlight w:val="lightGray"/>
          <w:u w:val="single"/>
        </w:rPr>
        <w:t>___</w:t>
      </w:r>
      <w:r w:rsidRPr="0027305A">
        <w:rPr>
          <w:rFonts w:ascii="Arial" w:hAnsi="Arial" w:cs="Arial"/>
          <w:color w:val="000000" w:themeColor="text1"/>
          <w:sz w:val="18"/>
          <w:szCs w:val="18"/>
          <w:u w:val="dotted"/>
        </w:rPr>
        <w:t>.</w:t>
      </w:r>
    </w:p>
    <w:p w14:paraId="19014D16" w14:textId="77777777" w:rsidR="00855B78" w:rsidRPr="0027305A" w:rsidRDefault="00855B78" w:rsidP="00855B78">
      <w:pPr>
        <w:ind w:right="-94"/>
        <w:jc w:val="both"/>
        <w:rPr>
          <w:rFonts w:ascii="Arial" w:hAnsi="Arial" w:cs="Arial"/>
          <w:color w:val="000000" w:themeColor="text1"/>
          <w:sz w:val="18"/>
          <w:szCs w:val="18"/>
          <w:u w:val="single"/>
        </w:rPr>
      </w:pPr>
    </w:p>
    <w:p w14:paraId="61F6FFA9" w14:textId="77777777" w:rsidR="00855B78" w:rsidRPr="0027305A" w:rsidRDefault="00855B78" w:rsidP="00855B78">
      <w:pPr>
        <w:shd w:val="clear" w:color="auto" w:fill="FFFFFF" w:themeFill="background1"/>
        <w:ind w:right="-94"/>
        <w:jc w:val="both"/>
        <w:rPr>
          <w:rFonts w:ascii="Arial" w:hAnsi="Arial" w:cs="Arial"/>
          <w:sz w:val="18"/>
          <w:szCs w:val="18"/>
        </w:rPr>
      </w:pPr>
      <w:r w:rsidRPr="0027305A">
        <w:rPr>
          <w:rFonts w:ascii="Arial" w:hAnsi="Arial" w:cs="Arial"/>
          <w:b/>
          <w:bCs/>
          <w:sz w:val="18"/>
          <w:szCs w:val="18"/>
        </w:rPr>
        <w:t>I.8</w:t>
      </w:r>
      <w:r w:rsidRPr="0027305A">
        <w:rPr>
          <w:rFonts w:ascii="Arial" w:hAnsi="Arial" w:cs="Arial"/>
          <w:bCs/>
          <w:sz w:val="18"/>
          <w:szCs w:val="18"/>
        </w:rPr>
        <w:t xml:space="preserve"> </w:t>
      </w:r>
      <w:r w:rsidRPr="0027305A">
        <w:rPr>
          <w:rFonts w:ascii="Arial" w:hAnsi="Arial" w:cs="Arial"/>
          <w:sz w:val="18"/>
          <w:szCs w:val="18"/>
        </w:rPr>
        <w:t>Que su Registro Federal de Contribuyentes inscrito ante la Secretaría de Hacienda y Crédito Público es INE140404NI0, y señala como su domicilio fiscal el ubicado en Viaducto Tlalpan número 100, Colonia Arenal Tepepan, Delegación Tlalpan, código postal 14610, Ciudad de México.</w:t>
      </w:r>
    </w:p>
    <w:p w14:paraId="5BBAD8D9" w14:textId="77777777" w:rsidR="00855B78" w:rsidRPr="0027305A" w:rsidRDefault="00855B78" w:rsidP="00855B78">
      <w:pPr>
        <w:ind w:left="708" w:right="-94" w:hanging="708"/>
        <w:jc w:val="both"/>
        <w:rPr>
          <w:rFonts w:ascii="Arial" w:hAnsi="Arial" w:cs="Arial"/>
          <w:sz w:val="18"/>
          <w:szCs w:val="18"/>
        </w:rPr>
      </w:pPr>
    </w:p>
    <w:p w14:paraId="2A1DF099" w14:textId="77777777" w:rsidR="00855B78" w:rsidRPr="0027305A" w:rsidRDefault="00855B78" w:rsidP="00855B78">
      <w:pPr>
        <w:ind w:right="-94"/>
        <w:jc w:val="both"/>
        <w:rPr>
          <w:rFonts w:ascii="Arial" w:hAnsi="Arial" w:cs="Arial"/>
          <w:bCs/>
          <w:sz w:val="18"/>
          <w:szCs w:val="18"/>
        </w:rPr>
      </w:pPr>
      <w:r w:rsidRPr="0027305A">
        <w:rPr>
          <w:rFonts w:ascii="Arial" w:hAnsi="Arial" w:cs="Arial"/>
          <w:b/>
          <w:sz w:val="18"/>
          <w:szCs w:val="18"/>
        </w:rPr>
        <w:t>II.</w:t>
      </w:r>
      <w:r w:rsidRPr="0027305A">
        <w:rPr>
          <w:rFonts w:ascii="Arial" w:hAnsi="Arial" w:cs="Arial"/>
          <w:sz w:val="18"/>
          <w:szCs w:val="18"/>
        </w:rPr>
        <w:t xml:space="preserve"> Del </w:t>
      </w:r>
      <w:r w:rsidRPr="0027305A">
        <w:rPr>
          <w:rFonts w:ascii="Arial" w:hAnsi="Arial" w:cs="Arial"/>
          <w:b/>
          <w:bCs/>
          <w:sz w:val="18"/>
          <w:szCs w:val="18"/>
        </w:rPr>
        <w:t>“Proveedor”</w:t>
      </w:r>
      <w:r w:rsidRPr="0027305A">
        <w:rPr>
          <w:rFonts w:ascii="Arial" w:hAnsi="Arial" w:cs="Arial"/>
          <w:sz w:val="18"/>
          <w:szCs w:val="18"/>
        </w:rPr>
        <w:t>:</w:t>
      </w:r>
    </w:p>
    <w:p w14:paraId="59A3E969" w14:textId="77777777" w:rsidR="00855B78" w:rsidRPr="0027305A" w:rsidRDefault="00855B78" w:rsidP="00855B78">
      <w:pPr>
        <w:ind w:right="-94"/>
        <w:rPr>
          <w:rFonts w:ascii="Arial" w:hAnsi="Arial" w:cs="Arial"/>
          <w:sz w:val="18"/>
          <w:szCs w:val="18"/>
        </w:rPr>
      </w:pPr>
    </w:p>
    <w:p w14:paraId="003E3418" w14:textId="77777777" w:rsidR="00855B78" w:rsidRPr="0027305A" w:rsidRDefault="00855B78" w:rsidP="00855B78">
      <w:pPr>
        <w:ind w:right="-94"/>
        <w:outlineLvl w:val="0"/>
        <w:rPr>
          <w:rFonts w:ascii="Arial" w:hAnsi="Arial" w:cs="Arial"/>
          <w:b/>
          <w:i/>
          <w:sz w:val="18"/>
          <w:szCs w:val="18"/>
          <w:u w:val="single"/>
        </w:rPr>
      </w:pPr>
      <w:r w:rsidRPr="0027305A">
        <w:rPr>
          <w:rFonts w:ascii="Arial" w:hAnsi="Arial" w:cs="Arial"/>
          <w:b/>
          <w:i/>
          <w:sz w:val="18"/>
          <w:szCs w:val="18"/>
          <w:u w:val="single"/>
        </w:rPr>
        <w:t>SI ES PERSONA MORAL</w:t>
      </w:r>
    </w:p>
    <w:p w14:paraId="6D61331D" w14:textId="77777777" w:rsidR="00855B78" w:rsidRPr="0027305A" w:rsidRDefault="00855B78" w:rsidP="00855B78">
      <w:pPr>
        <w:ind w:right="-94"/>
        <w:rPr>
          <w:rFonts w:ascii="Arial" w:hAnsi="Arial" w:cs="Arial"/>
          <w:b/>
          <w:i/>
          <w:sz w:val="18"/>
          <w:szCs w:val="18"/>
        </w:rPr>
      </w:pPr>
    </w:p>
    <w:p w14:paraId="44F2DACB" w14:textId="77777777" w:rsidR="00855B78" w:rsidRPr="0027305A" w:rsidRDefault="00855B78" w:rsidP="00855B78">
      <w:pPr>
        <w:ind w:right="-94"/>
        <w:jc w:val="both"/>
        <w:rPr>
          <w:rFonts w:ascii="Arial" w:hAnsi="Arial" w:cs="Arial"/>
          <w:sz w:val="18"/>
          <w:szCs w:val="18"/>
        </w:rPr>
      </w:pPr>
      <w:r w:rsidRPr="0027305A">
        <w:rPr>
          <w:rFonts w:ascii="Arial" w:hAnsi="Arial" w:cs="Arial"/>
          <w:b/>
          <w:sz w:val="18"/>
          <w:szCs w:val="18"/>
        </w:rPr>
        <w:t xml:space="preserve">II.1 </w:t>
      </w:r>
      <w:r w:rsidRPr="0027305A">
        <w:rPr>
          <w:rFonts w:ascii="Arial" w:hAnsi="Arial" w:cs="Arial"/>
          <w:sz w:val="18"/>
          <w:szCs w:val="18"/>
        </w:rPr>
        <w:t xml:space="preserve">Que es una empresa constituida conforme a la legislación mexicana, según consta en la escritura pública número </w:t>
      </w:r>
      <w:r w:rsidRPr="0027305A">
        <w:rPr>
          <w:rFonts w:ascii="Arial" w:hAnsi="Arial" w:cs="Arial"/>
          <w:sz w:val="18"/>
          <w:szCs w:val="18"/>
          <w:highlight w:val="lightGray"/>
        </w:rPr>
        <w:t>________</w:t>
      </w:r>
      <w:r w:rsidRPr="0027305A">
        <w:rPr>
          <w:rFonts w:ascii="Arial" w:hAnsi="Arial" w:cs="Arial"/>
          <w:sz w:val="18"/>
          <w:szCs w:val="18"/>
        </w:rPr>
        <w:t xml:space="preserve"> de fecha </w:t>
      </w:r>
      <w:r w:rsidRPr="0027305A">
        <w:rPr>
          <w:rFonts w:ascii="Arial" w:hAnsi="Arial" w:cs="Arial"/>
          <w:sz w:val="18"/>
          <w:szCs w:val="18"/>
          <w:highlight w:val="lightGray"/>
        </w:rPr>
        <w:t>___________</w:t>
      </w:r>
      <w:r w:rsidRPr="0027305A">
        <w:rPr>
          <w:rFonts w:ascii="Arial" w:hAnsi="Arial" w:cs="Arial"/>
          <w:sz w:val="18"/>
          <w:szCs w:val="18"/>
        </w:rPr>
        <w:t xml:space="preserve">, otorgada ante la fe del </w:t>
      </w:r>
      <w:r w:rsidRPr="0027305A">
        <w:rPr>
          <w:rFonts w:ascii="Arial" w:hAnsi="Arial" w:cs="Arial"/>
          <w:sz w:val="18"/>
          <w:szCs w:val="18"/>
          <w:highlight w:val="lightGray"/>
        </w:rPr>
        <w:t>(l</w:t>
      </w:r>
      <w:r w:rsidRPr="0027305A">
        <w:rPr>
          <w:rFonts w:ascii="Arial" w:hAnsi="Arial" w:cs="Arial"/>
          <w:sz w:val="18"/>
          <w:szCs w:val="18"/>
          <w:highlight w:val="lightGray"/>
          <w:u w:val="single"/>
        </w:rPr>
        <w:t>a</w:t>
      </w:r>
      <w:r w:rsidRPr="0027305A">
        <w:rPr>
          <w:rFonts w:ascii="Arial" w:hAnsi="Arial" w:cs="Arial"/>
          <w:sz w:val="18"/>
          <w:szCs w:val="18"/>
          <w:highlight w:val="lightGray"/>
        </w:rPr>
        <w:t>)</w:t>
      </w:r>
      <w:r w:rsidRPr="0027305A">
        <w:rPr>
          <w:rFonts w:ascii="Arial" w:hAnsi="Arial" w:cs="Arial"/>
          <w:sz w:val="18"/>
          <w:szCs w:val="18"/>
        </w:rPr>
        <w:t xml:space="preserve"> Licenciado </w:t>
      </w:r>
      <w:r w:rsidRPr="0027305A">
        <w:rPr>
          <w:rFonts w:ascii="Arial" w:hAnsi="Arial" w:cs="Arial"/>
          <w:sz w:val="18"/>
          <w:szCs w:val="18"/>
          <w:highlight w:val="lightGray"/>
        </w:rPr>
        <w:t>(a) ______________</w:t>
      </w:r>
      <w:r w:rsidRPr="0027305A">
        <w:rPr>
          <w:rFonts w:ascii="Arial" w:hAnsi="Arial" w:cs="Arial"/>
          <w:sz w:val="18"/>
          <w:szCs w:val="18"/>
        </w:rPr>
        <w:t>, (</w:t>
      </w:r>
      <w:r w:rsidRPr="0027305A">
        <w:rPr>
          <w:rFonts w:ascii="Arial" w:hAnsi="Arial" w:cs="Arial"/>
          <w:sz w:val="18"/>
          <w:szCs w:val="18"/>
          <w:highlight w:val="lightGray"/>
          <w:u w:val="single"/>
        </w:rPr>
        <w:t>tipo de fedatario</w:t>
      </w:r>
      <w:r w:rsidRPr="0027305A">
        <w:rPr>
          <w:rFonts w:ascii="Arial" w:hAnsi="Arial" w:cs="Arial"/>
          <w:sz w:val="18"/>
          <w:szCs w:val="18"/>
        </w:rPr>
        <w:t xml:space="preserve">) número </w:t>
      </w:r>
      <w:r w:rsidRPr="0027305A">
        <w:rPr>
          <w:rFonts w:ascii="Arial" w:hAnsi="Arial" w:cs="Arial"/>
          <w:sz w:val="18"/>
          <w:szCs w:val="18"/>
          <w:highlight w:val="lightGray"/>
        </w:rPr>
        <w:t>___</w:t>
      </w:r>
      <w:r w:rsidRPr="0027305A">
        <w:rPr>
          <w:rFonts w:ascii="Arial" w:hAnsi="Arial" w:cs="Arial"/>
          <w:sz w:val="18"/>
          <w:szCs w:val="18"/>
        </w:rPr>
        <w:t xml:space="preserve"> del </w:t>
      </w:r>
      <w:r w:rsidRPr="0027305A">
        <w:rPr>
          <w:rFonts w:ascii="Arial" w:hAnsi="Arial" w:cs="Arial"/>
          <w:sz w:val="18"/>
          <w:szCs w:val="18"/>
          <w:highlight w:val="lightGray"/>
          <w:u w:val="single"/>
        </w:rPr>
        <w:t>(Ciudad en la que actúa)</w:t>
      </w:r>
      <w:r w:rsidRPr="0027305A">
        <w:rPr>
          <w:rFonts w:ascii="Arial" w:hAnsi="Arial" w:cs="Arial"/>
          <w:sz w:val="18"/>
          <w:szCs w:val="18"/>
        </w:rPr>
        <w:t xml:space="preserve">, misma que quedó inscrita en el Registro Público de la Propiedad y de Comercio de </w:t>
      </w:r>
      <w:r w:rsidRPr="0027305A">
        <w:rPr>
          <w:rFonts w:ascii="Arial" w:hAnsi="Arial" w:cs="Arial"/>
          <w:sz w:val="18"/>
          <w:szCs w:val="18"/>
          <w:highlight w:val="lightGray"/>
        </w:rPr>
        <w:t>________</w:t>
      </w:r>
      <w:r w:rsidRPr="0027305A">
        <w:rPr>
          <w:rFonts w:ascii="Arial" w:hAnsi="Arial" w:cs="Arial"/>
          <w:sz w:val="18"/>
          <w:szCs w:val="18"/>
        </w:rPr>
        <w:t xml:space="preserve">, en el folio mercantil número </w:t>
      </w:r>
      <w:r w:rsidRPr="0027305A">
        <w:rPr>
          <w:rFonts w:ascii="Arial" w:hAnsi="Arial" w:cs="Arial"/>
          <w:sz w:val="18"/>
          <w:szCs w:val="18"/>
          <w:highlight w:val="lightGray"/>
        </w:rPr>
        <w:t>__</w:t>
      </w:r>
      <w:r w:rsidRPr="0027305A">
        <w:rPr>
          <w:rFonts w:ascii="Arial" w:hAnsi="Arial" w:cs="Arial"/>
          <w:sz w:val="18"/>
          <w:szCs w:val="18"/>
        </w:rPr>
        <w:t xml:space="preserve">, el </w:t>
      </w:r>
      <w:r w:rsidRPr="0027305A">
        <w:rPr>
          <w:rFonts w:ascii="Arial" w:hAnsi="Arial" w:cs="Arial"/>
          <w:sz w:val="18"/>
          <w:szCs w:val="18"/>
          <w:highlight w:val="lightGray"/>
        </w:rPr>
        <w:t>__</w:t>
      </w:r>
      <w:r w:rsidRPr="0027305A">
        <w:rPr>
          <w:rFonts w:ascii="Arial" w:hAnsi="Arial" w:cs="Arial"/>
          <w:sz w:val="18"/>
          <w:szCs w:val="18"/>
        </w:rPr>
        <w:t xml:space="preserve"> de </w:t>
      </w:r>
      <w:r w:rsidRPr="0027305A">
        <w:rPr>
          <w:rFonts w:ascii="Arial" w:hAnsi="Arial" w:cs="Arial"/>
          <w:sz w:val="18"/>
          <w:szCs w:val="18"/>
          <w:highlight w:val="lightGray"/>
        </w:rPr>
        <w:t>____</w:t>
      </w:r>
      <w:r w:rsidRPr="0027305A">
        <w:rPr>
          <w:rFonts w:ascii="Arial" w:hAnsi="Arial" w:cs="Arial"/>
          <w:sz w:val="18"/>
          <w:szCs w:val="18"/>
        </w:rPr>
        <w:t xml:space="preserve"> de </w:t>
      </w:r>
      <w:r w:rsidRPr="0027305A">
        <w:rPr>
          <w:rFonts w:ascii="Arial" w:hAnsi="Arial" w:cs="Arial"/>
          <w:sz w:val="18"/>
          <w:szCs w:val="18"/>
          <w:highlight w:val="lightGray"/>
        </w:rPr>
        <w:t>____</w:t>
      </w:r>
      <w:r w:rsidRPr="0027305A">
        <w:rPr>
          <w:rFonts w:ascii="Arial" w:hAnsi="Arial" w:cs="Arial"/>
          <w:sz w:val="18"/>
          <w:szCs w:val="18"/>
        </w:rPr>
        <w:t>.</w:t>
      </w:r>
    </w:p>
    <w:p w14:paraId="33C07E54" w14:textId="77777777" w:rsidR="00855B78" w:rsidRPr="0027305A" w:rsidRDefault="00855B78" w:rsidP="00855B78">
      <w:pPr>
        <w:ind w:right="-94"/>
        <w:jc w:val="both"/>
        <w:rPr>
          <w:rFonts w:ascii="Arial" w:hAnsi="Arial" w:cs="Arial"/>
          <w:sz w:val="18"/>
          <w:szCs w:val="18"/>
        </w:rPr>
      </w:pPr>
    </w:p>
    <w:p w14:paraId="7ABB3B85" w14:textId="77777777" w:rsidR="00855B78" w:rsidRPr="0027305A" w:rsidRDefault="00855B78" w:rsidP="00855B78">
      <w:pPr>
        <w:ind w:right="-94"/>
        <w:jc w:val="both"/>
        <w:rPr>
          <w:rFonts w:ascii="Arial" w:hAnsi="Arial" w:cs="Arial"/>
          <w:sz w:val="18"/>
          <w:szCs w:val="18"/>
        </w:rPr>
      </w:pPr>
      <w:r w:rsidRPr="0027305A">
        <w:rPr>
          <w:rFonts w:ascii="Arial" w:hAnsi="Arial" w:cs="Arial"/>
          <w:b/>
          <w:sz w:val="18"/>
          <w:szCs w:val="18"/>
        </w:rPr>
        <w:t>II.2</w:t>
      </w:r>
      <w:r w:rsidRPr="0027305A">
        <w:rPr>
          <w:rFonts w:ascii="Arial" w:hAnsi="Arial" w:cs="Arial"/>
          <w:sz w:val="18"/>
          <w:szCs w:val="18"/>
        </w:rPr>
        <w:t xml:space="preserve"> Que dentro de su objeto social se encuentra, entre otros </w:t>
      </w:r>
      <w:r w:rsidRPr="0027305A">
        <w:rPr>
          <w:rFonts w:ascii="Arial" w:hAnsi="Arial" w:cs="Arial"/>
          <w:sz w:val="18"/>
          <w:szCs w:val="18"/>
          <w:highlight w:val="lightGray"/>
          <w:u w:val="single"/>
        </w:rPr>
        <w:t>(señalar el objeto acorde al servicio contratado)</w:t>
      </w:r>
      <w:r w:rsidRPr="0027305A">
        <w:rPr>
          <w:rFonts w:ascii="Arial" w:hAnsi="Arial" w:cs="Arial"/>
          <w:sz w:val="18"/>
          <w:szCs w:val="18"/>
        </w:rPr>
        <w:t>.</w:t>
      </w:r>
    </w:p>
    <w:p w14:paraId="7BE769CE" w14:textId="77777777" w:rsidR="00855B78" w:rsidRPr="0027305A" w:rsidRDefault="00855B78" w:rsidP="00855B78">
      <w:pPr>
        <w:ind w:right="-94"/>
        <w:jc w:val="both"/>
        <w:rPr>
          <w:rFonts w:ascii="Arial" w:hAnsi="Arial" w:cs="Arial"/>
          <w:sz w:val="18"/>
          <w:szCs w:val="18"/>
        </w:rPr>
      </w:pPr>
    </w:p>
    <w:p w14:paraId="77D2F3DA" w14:textId="77777777" w:rsidR="00855B78" w:rsidRPr="0027305A" w:rsidRDefault="00855B78" w:rsidP="00855B78">
      <w:pPr>
        <w:ind w:right="-94"/>
        <w:jc w:val="both"/>
        <w:rPr>
          <w:rFonts w:ascii="Arial" w:hAnsi="Arial" w:cs="Arial"/>
          <w:sz w:val="18"/>
          <w:szCs w:val="18"/>
        </w:rPr>
      </w:pPr>
      <w:r w:rsidRPr="0027305A">
        <w:rPr>
          <w:rFonts w:ascii="Arial" w:hAnsi="Arial" w:cs="Arial"/>
          <w:b/>
          <w:sz w:val="18"/>
          <w:szCs w:val="18"/>
        </w:rPr>
        <w:t xml:space="preserve">II.3 </w:t>
      </w:r>
      <w:r w:rsidRPr="0027305A">
        <w:rPr>
          <w:rFonts w:ascii="Arial" w:hAnsi="Arial" w:cs="Arial"/>
          <w:sz w:val="18"/>
          <w:szCs w:val="18"/>
        </w:rPr>
        <w:t xml:space="preserve">Que el C. </w:t>
      </w:r>
      <w:r w:rsidRPr="0027305A">
        <w:rPr>
          <w:rFonts w:ascii="Arial" w:hAnsi="Arial" w:cs="Arial"/>
          <w:sz w:val="18"/>
          <w:szCs w:val="18"/>
          <w:highlight w:val="lightGray"/>
        </w:rPr>
        <w:t>_________________</w:t>
      </w:r>
      <w:r w:rsidRPr="0027305A">
        <w:rPr>
          <w:rFonts w:ascii="Arial" w:hAnsi="Arial" w:cs="Arial"/>
          <w:sz w:val="18"/>
          <w:szCs w:val="18"/>
        </w:rPr>
        <w:t xml:space="preserve">, se identifica con </w:t>
      </w:r>
      <w:r w:rsidRPr="0027305A">
        <w:rPr>
          <w:rFonts w:ascii="Arial" w:hAnsi="Arial" w:cs="Arial"/>
          <w:sz w:val="18"/>
          <w:szCs w:val="18"/>
          <w:highlight w:val="lightGray"/>
          <w:u w:val="single"/>
        </w:rPr>
        <w:t>(señalar documento con el que se identifica y la autoridad que lo expide)</w:t>
      </w:r>
      <w:r w:rsidRPr="0027305A">
        <w:rPr>
          <w:rFonts w:ascii="Arial" w:hAnsi="Arial" w:cs="Arial"/>
          <w:sz w:val="18"/>
          <w:szCs w:val="18"/>
        </w:rPr>
        <w:t xml:space="preserve"> número </w:t>
      </w:r>
      <w:r w:rsidRPr="0027305A">
        <w:rPr>
          <w:rFonts w:ascii="Arial" w:hAnsi="Arial" w:cs="Arial"/>
          <w:sz w:val="18"/>
          <w:szCs w:val="18"/>
          <w:highlight w:val="lightGray"/>
        </w:rPr>
        <w:t>___</w:t>
      </w:r>
      <w:r w:rsidRPr="0027305A">
        <w:rPr>
          <w:rFonts w:ascii="Arial" w:hAnsi="Arial" w:cs="Arial"/>
          <w:sz w:val="18"/>
          <w:szCs w:val="18"/>
          <w:shd w:val="clear" w:color="auto" w:fill="FFFFFF" w:themeFill="background1"/>
        </w:rPr>
        <w:t xml:space="preserve">, y cuenta con facultades suficientes para celebrar el presente contrato, según consta en la escritura número </w:t>
      </w:r>
      <w:r w:rsidRPr="0027305A">
        <w:rPr>
          <w:rFonts w:ascii="Arial" w:hAnsi="Arial" w:cs="Arial"/>
          <w:sz w:val="18"/>
          <w:szCs w:val="18"/>
          <w:highlight w:val="lightGray"/>
          <w:shd w:val="clear" w:color="auto" w:fill="FFFFFF" w:themeFill="background1"/>
        </w:rPr>
        <w:t>_______</w:t>
      </w:r>
      <w:r w:rsidRPr="0027305A">
        <w:rPr>
          <w:rFonts w:ascii="Arial" w:hAnsi="Arial" w:cs="Arial"/>
          <w:sz w:val="18"/>
          <w:szCs w:val="18"/>
          <w:shd w:val="clear" w:color="auto" w:fill="FFFFFF" w:themeFill="background1"/>
        </w:rPr>
        <w:t xml:space="preserve"> de fecha </w:t>
      </w:r>
      <w:r w:rsidRPr="0027305A">
        <w:rPr>
          <w:rFonts w:ascii="Arial" w:hAnsi="Arial" w:cs="Arial"/>
          <w:sz w:val="18"/>
          <w:szCs w:val="18"/>
          <w:highlight w:val="lightGray"/>
          <w:shd w:val="clear" w:color="auto" w:fill="FFFFFF" w:themeFill="background1"/>
        </w:rPr>
        <w:t>___________</w:t>
      </w:r>
      <w:r w:rsidRPr="0027305A">
        <w:rPr>
          <w:rFonts w:ascii="Arial" w:hAnsi="Arial" w:cs="Arial"/>
          <w:sz w:val="18"/>
          <w:szCs w:val="18"/>
          <w:shd w:val="clear" w:color="auto" w:fill="FFFFFF" w:themeFill="background1"/>
        </w:rPr>
        <w:t xml:space="preserve">, otorgada ante la fe del </w:t>
      </w:r>
      <w:r w:rsidRPr="0027305A">
        <w:rPr>
          <w:rFonts w:ascii="Arial" w:hAnsi="Arial" w:cs="Arial"/>
          <w:sz w:val="18"/>
          <w:szCs w:val="18"/>
          <w:highlight w:val="lightGray"/>
          <w:shd w:val="clear" w:color="auto" w:fill="FFFFFF" w:themeFill="background1"/>
        </w:rPr>
        <w:t>(la)</w:t>
      </w:r>
      <w:r w:rsidRPr="0027305A">
        <w:rPr>
          <w:rFonts w:ascii="Arial" w:hAnsi="Arial" w:cs="Arial"/>
          <w:sz w:val="18"/>
          <w:szCs w:val="18"/>
          <w:shd w:val="clear" w:color="auto" w:fill="FFFFFF" w:themeFill="background1"/>
        </w:rPr>
        <w:t xml:space="preserve"> Licenciado </w:t>
      </w:r>
      <w:r w:rsidRPr="0027305A">
        <w:rPr>
          <w:rFonts w:ascii="Arial" w:hAnsi="Arial" w:cs="Arial"/>
          <w:sz w:val="18"/>
          <w:szCs w:val="18"/>
          <w:highlight w:val="lightGray"/>
          <w:shd w:val="clear" w:color="auto" w:fill="FFFFFF" w:themeFill="background1"/>
        </w:rPr>
        <w:t>(a) ___________________</w:t>
      </w:r>
      <w:r w:rsidRPr="0027305A">
        <w:rPr>
          <w:rFonts w:ascii="Arial" w:hAnsi="Arial" w:cs="Arial"/>
          <w:sz w:val="18"/>
          <w:szCs w:val="18"/>
          <w:shd w:val="clear" w:color="auto" w:fill="FFFFFF" w:themeFill="background1"/>
        </w:rPr>
        <w:t xml:space="preserve">, </w:t>
      </w:r>
      <w:r w:rsidRPr="0027305A">
        <w:rPr>
          <w:rFonts w:ascii="Arial" w:hAnsi="Arial" w:cs="Arial"/>
          <w:sz w:val="18"/>
          <w:szCs w:val="18"/>
          <w:highlight w:val="lightGray"/>
          <w:u w:val="single"/>
          <w:shd w:val="clear" w:color="auto" w:fill="FFFFFF" w:themeFill="background1"/>
        </w:rPr>
        <w:t>(tipo de fedatario)</w:t>
      </w:r>
      <w:r w:rsidRPr="0027305A">
        <w:rPr>
          <w:rFonts w:ascii="Arial" w:hAnsi="Arial" w:cs="Arial"/>
          <w:sz w:val="18"/>
          <w:szCs w:val="18"/>
          <w:shd w:val="clear" w:color="auto" w:fill="FFFFFF" w:themeFill="background1"/>
        </w:rPr>
        <w:t xml:space="preserve"> número </w:t>
      </w:r>
      <w:r w:rsidRPr="0027305A">
        <w:rPr>
          <w:rFonts w:ascii="Arial" w:hAnsi="Arial" w:cs="Arial"/>
          <w:sz w:val="18"/>
          <w:szCs w:val="18"/>
          <w:highlight w:val="lightGray"/>
          <w:shd w:val="clear" w:color="auto" w:fill="FFFFFF" w:themeFill="background1"/>
        </w:rPr>
        <w:t>________</w:t>
      </w:r>
      <w:r w:rsidRPr="0027305A">
        <w:rPr>
          <w:rFonts w:ascii="Arial" w:hAnsi="Arial" w:cs="Arial"/>
          <w:sz w:val="18"/>
          <w:szCs w:val="18"/>
          <w:shd w:val="clear" w:color="auto" w:fill="FFFFFF" w:themeFill="background1"/>
        </w:rPr>
        <w:t xml:space="preserve"> </w:t>
      </w:r>
      <w:r w:rsidRPr="0027305A">
        <w:rPr>
          <w:rFonts w:ascii="Arial" w:hAnsi="Arial" w:cs="Arial"/>
          <w:sz w:val="18"/>
          <w:szCs w:val="18"/>
        </w:rPr>
        <w:t xml:space="preserve">del </w:t>
      </w:r>
      <w:r w:rsidRPr="0027305A">
        <w:rPr>
          <w:rFonts w:ascii="Arial" w:hAnsi="Arial" w:cs="Arial"/>
          <w:sz w:val="18"/>
          <w:szCs w:val="18"/>
          <w:highlight w:val="lightGray"/>
          <w:u w:val="single"/>
        </w:rPr>
        <w:t>(Ciudad en la que actúa)</w:t>
      </w:r>
      <w:r w:rsidRPr="0027305A">
        <w:rPr>
          <w:rFonts w:ascii="Arial" w:hAnsi="Arial" w:cs="Arial"/>
          <w:sz w:val="18"/>
          <w:szCs w:val="18"/>
        </w:rPr>
        <w:t xml:space="preserve"> </w:t>
      </w:r>
      <w:r w:rsidRPr="0027305A">
        <w:rPr>
          <w:rFonts w:ascii="Arial" w:hAnsi="Arial" w:cs="Arial"/>
          <w:sz w:val="18"/>
          <w:szCs w:val="18"/>
          <w:shd w:val="clear" w:color="auto" w:fill="FFFFFF" w:themeFill="background1"/>
        </w:rPr>
        <w:t>y manifiesta que dichas facultades no le han sido modificadas, revocadas, ni limitadas en forma alguna.</w:t>
      </w:r>
    </w:p>
    <w:p w14:paraId="72E1E150" w14:textId="77777777" w:rsidR="00855B78" w:rsidRPr="0027305A" w:rsidRDefault="00855B78" w:rsidP="00855B78">
      <w:pPr>
        <w:ind w:right="-94"/>
        <w:jc w:val="both"/>
        <w:rPr>
          <w:rFonts w:ascii="Arial" w:hAnsi="Arial" w:cs="Arial"/>
          <w:sz w:val="18"/>
          <w:szCs w:val="18"/>
        </w:rPr>
      </w:pPr>
    </w:p>
    <w:p w14:paraId="5E8DA249" w14:textId="77777777" w:rsidR="00855B78" w:rsidRPr="0027305A" w:rsidRDefault="00855B78" w:rsidP="00855B78">
      <w:pPr>
        <w:ind w:right="-94"/>
        <w:jc w:val="both"/>
        <w:rPr>
          <w:rFonts w:ascii="Arial" w:hAnsi="Arial" w:cs="Arial"/>
          <w:sz w:val="18"/>
          <w:szCs w:val="18"/>
        </w:rPr>
      </w:pPr>
      <w:r w:rsidRPr="0027305A">
        <w:rPr>
          <w:rFonts w:ascii="Arial" w:hAnsi="Arial" w:cs="Arial"/>
          <w:b/>
          <w:sz w:val="18"/>
          <w:szCs w:val="18"/>
        </w:rPr>
        <w:t>II.4</w:t>
      </w:r>
      <w:r w:rsidRPr="0027305A">
        <w:rPr>
          <w:rFonts w:ascii="Arial" w:hAnsi="Arial" w:cs="Arial"/>
          <w:sz w:val="18"/>
          <w:szCs w:val="18"/>
        </w:rPr>
        <w:t xml:space="preserve"> Que su Registro Federal de Contribuyentes inscrito ante la Secretaría de Hacienda y Crédito Público es </w:t>
      </w:r>
      <w:r w:rsidRPr="0027305A">
        <w:rPr>
          <w:rFonts w:ascii="Arial" w:hAnsi="Arial" w:cs="Arial"/>
          <w:sz w:val="18"/>
          <w:szCs w:val="18"/>
          <w:highlight w:val="lightGray"/>
        </w:rPr>
        <w:t>_____________</w:t>
      </w:r>
      <w:r w:rsidRPr="0027305A">
        <w:rPr>
          <w:rFonts w:ascii="Arial" w:hAnsi="Arial" w:cs="Arial"/>
          <w:sz w:val="18"/>
          <w:szCs w:val="18"/>
        </w:rPr>
        <w:t>.</w:t>
      </w:r>
    </w:p>
    <w:p w14:paraId="7A97BDD5" w14:textId="77777777" w:rsidR="00855B78" w:rsidRPr="0027305A" w:rsidRDefault="00855B78" w:rsidP="00855B78">
      <w:pPr>
        <w:ind w:right="-94"/>
        <w:jc w:val="both"/>
        <w:rPr>
          <w:rFonts w:ascii="Arial" w:hAnsi="Arial" w:cs="Arial"/>
          <w:sz w:val="18"/>
          <w:szCs w:val="18"/>
        </w:rPr>
      </w:pPr>
    </w:p>
    <w:p w14:paraId="2A5A8320" w14:textId="77777777" w:rsidR="00855B78" w:rsidRPr="006A7A78" w:rsidRDefault="00855B78" w:rsidP="00855B78">
      <w:pPr>
        <w:pStyle w:val="Prrafodelista"/>
        <w:ind w:left="0" w:right="-93"/>
        <w:jc w:val="both"/>
        <w:rPr>
          <w:rFonts w:ascii="Arial" w:hAnsi="Arial" w:cs="Arial"/>
          <w:sz w:val="18"/>
          <w:szCs w:val="18"/>
        </w:rPr>
      </w:pPr>
      <w:r w:rsidRPr="006A7A78">
        <w:rPr>
          <w:rFonts w:ascii="Arial" w:hAnsi="Arial" w:cs="Arial"/>
          <w:b/>
          <w:sz w:val="18"/>
          <w:szCs w:val="18"/>
        </w:rPr>
        <w:t xml:space="preserve">II.5 </w:t>
      </w:r>
      <w:r w:rsidRPr="006A7A78">
        <w:rPr>
          <w:rFonts w:ascii="Arial" w:hAnsi="Arial" w:cs="Arial"/>
          <w:sz w:val="18"/>
          <w:szCs w:val="18"/>
        </w:rPr>
        <w:t xml:space="preserve">Que manifiesta bajo protesta de decir verdad que ni su apoderado legal, socios, directivos, ni alguna de las personas que intervendrán con el objeto del presente contrato, se encuentran en alguno de los supuestos establecidos en los artículos 59 y 79 del </w:t>
      </w:r>
      <w:r w:rsidRPr="006A7A78">
        <w:rPr>
          <w:rFonts w:ascii="Arial" w:hAnsi="Arial" w:cs="Arial"/>
          <w:b/>
          <w:sz w:val="18"/>
          <w:szCs w:val="18"/>
        </w:rPr>
        <w:t>“Reglamento”</w:t>
      </w:r>
      <w:r w:rsidRPr="006A7A78">
        <w:rPr>
          <w:rFonts w:ascii="Arial" w:hAnsi="Arial" w:cs="Arial"/>
          <w:sz w:val="18"/>
          <w:szCs w:val="18"/>
        </w:rPr>
        <w:t>.</w:t>
      </w:r>
    </w:p>
    <w:p w14:paraId="6D652815" w14:textId="77777777" w:rsidR="00855B78" w:rsidRPr="006A7A78" w:rsidRDefault="00855B78" w:rsidP="00855B78">
      <w:pPr>
        <w:pStyle w:val="Prrafodelista"/>
        <w:ind w:left="0" w:right="-93"/>
        <w:jc w:val="both"/>
        <w:rPr>
          <w:rFonts w:ascii="Arial" w:hAnsi="Arial" w:cs="Arial"/>
          <w:sz w:val="18"/>
          <w:szCs w:val="18"/>
        </w:rPr>
      </w:pPr>
    </w:p>
    <w:p w14:paraId="5CBF9614" w14:textId="77777777" w:rsidR="00855B78" w:rsidRPr="006A7A78" w:rsidRDefault="00855B78" w:rsidP="00855B78">
      <w:pPr>
        <w:pStyle w:val="Prrafodelista"/>
        <w:ind w:left="0" w:right="-93"/>
        <w:jc w:val="both"/>
        <w:rPr>
          <w:rFonts w:ascii="Arial" w:hAnsi="Arial" w:cs="Arial"/>
          <w:sz w:val="18"/>
          <w:szCs w:val="18"/>
        </w:rPr>
      </w:pPr>
      <w:r w:rsidRPr="006A7A78">
        <w:rPr>
          <w:rFonts w:ascii="Arial" w:hAnsi="Arial" w:cs="Arial"/>
          <w:sz w:val="18"/>
          <w:szCs w:val="18"/>
        </w:rPr>
        <w:t>Asimismo, manifiesta bajo protesta de decir verdad que ni su apoderado legal, socios y directivos que intervendrán con el objeto del presente contrato, se encuentran en el supuesto establecido en el artículo 49, fracción IX de la Ley General de Responsabilidades Administrativas.</w:t>
      </w:r>
    </w:p>
    <w:p w14:paraId="3CED5F33" w14:textId="77777777" w:rsidR="00855B78" w:rsidRPr="0027305A" w:rsidRDefault="00855B78" w:rsidP="00855B78">
      <w:pPr>
        <w:ind w:right="-94"/>
        <w:jc w:val="both"/>
        <w:rPr>
          <w:rFonts w:ascii="Arial" w:hAnsi="Arial" w:cs="Arial"/>
          <w:sz w:val="18"/>
          <w:szCs w:val="18"/>
        </w:rPr>
      </w:pPr>
    </w:p>
    <w:p w14:paraId="7969EA83" w14:textId="77777777" w:rsidR="00855B78" w:rsidRPr="0027305A" w:rsidRDefault="00855B78" w:rsidP="00855B78">
      <w:pPr>
        <w:shd w:val="clear" w:color="auto" w:fill="FFFFFF" w:themeFill="background1"/>
        <w:ind w:right="-94"/>
        <w:jc w:val="both"/>
        <w:rPr>
          <w:rFonts w:ascii="Arial" w:hAnsi="Arial" w:cs="Arial"/>
          <w:sz w:val="18"/>
          <w:szCs w:val="18"/>
        </w:rPr>
      </w:pPr>
      <w:r w:rsidRPr="0027305A">
        <w:rPr>
          <w:rFonts w:ascii="Arial" w:hAnsi="Arial" w:cs="Arial"/>
          <w:b/>
          <w:sz w:val="18"/>
          <w:szCs w:val="18"/>
          <w:highlight w:val="lightGray"/>
        </w:rPr>
        <w:t>II.6</w:t>
      </w:r>
      <w:r w:rsidRPr="0027305A">
        <w:rPr>
          <w:rFonts w:ascii="Arial" w:hAnsi="Arial" w:cs="Arial"/>
          <w:sz w:val="18"/>
          <w:szCs w:val="18"/>
          <w:highlight w:val="lightGray"/>
        </w:rPr>
        <w:t xml:space="preserve"> Que manifiesta encontrarse al corriente en el cumplimiento de sus obligaciones fiscales y en materia de seguridad social </w:t>
      </w:r>
      <w:r w:rsidRPr="0027305A">
        <w:rPr>
          <w:rFonts w:ascii="Arial" w:hAnsi="Arial" w:cs="Arial"/>
          <w:sz w:val="18"/>
          <w:szCs w:val="18"/>
          <w:highlight w:val="lightGray"/>
          <w:u w:val="single"/>
        </w:rPr>
        <w:t>(cuando aplique)</w:t>
      </w:r>
      <w:r w:rsidRPr="0027305A">
        <w:rPr>
          <w:rFonts w:ascii="Arial" w:hAnsi="Arial" w:cs="Arial"/>
          <w:sz w:val="18"/>
          <w:szCs w:val="18"/>
          <w:highlight w:val="lightGray"/>
        </w:rPr>
        <w:t>.</w:t>
      </w:r>
    </w:p>
    <w:p w14:paraId="6F568C43" w14:textId="77777777" w:rsidR="00855B78" w:rsidRPr="0027305A" w:rsidRDefault="00855B78" w:rsidP="00855B78">
      <w:pPr>
        <w:shd w:val="clear" w:color="auto" w:fill="FFFFFF" w:themeFill="background1"/>
        <w:tabs>
          <w:tab w:val="left" w:pos="3619"/>
        </w:tabs>
        <w:ind w:right="-94"/>
        <w:jc w:val="both"/>
        <w:rPr>
          <w:rFonts w:ascii="Arial" w:hAnsi="Arial" w:cs="Arial"/>
          <w:sz w:val="18"/>
          <w:szCs w:val="18"/>
        </w:rPr>
      </w:pPr>
    </w:p>
    <w:p w14:paraId="664FDD19" w14:textId="77777777" w:rsidR="00855B78" w:rsidRPr="0027305A" w:rsidRDefault="00855B78" w:rsidP="00855B78">
      <w:pPr>
        <w:shd w:val="clear" w:color="auto" w:fill="FFFFFF" w:themeFill="background1"/>
        <w:ind w:right="-94"/>
        <w:jc w:val="both"/>
        <w:rPr>
          <w:rFonts w:ascii="Arial" w:hAnsi="Arial" w:cs="Arial"/>
          <w:sz w:val="18"/>
          <w:szCs w:val="18"/>
        </w:rPr>
      </w:pPr>
      <w:r w:rsidRPr="0027305A">
        <w:rPr>
          <w:rFonts w:ascii="Arial" w:hAnsi="Arial" w:cs="Arial"/>
          <w:b/>
          <w:sz w:val="18"/>
          <w:szCs w:val="18"/>
        </w:rPr>
        <w:t xml:space="preserve">II.7 </w:t>
      </w:r>
      <w:r w:rsidRPr="0027305A">
        <w:rPr>
          <w:rFonts w:ascii="Arial" w:hAnsi="Arial" w:cs="Arial"/>
          <w:sz w:val="18"/>
          <w:szCs w:val="18"/>
        </w:rPr>
        <w:t>Que para efectos del presente contrato, señala como domicilio para oír y recibir notificaciones, el ubicado en (</w:t>
      </w:r>
      <w:r w:rsidRPr="0027305A">
        <w:rPr>
          <w:rFonts w:ascii="Arial" w:hAnsi="Arial" w:cs="Arial"/>
          <w:sz w:val="18"/>
          <w:szCs w:val="18"/>
          <w:highlight w:val="lightGray"/>
          <w:u w:val="single"/>
        </w:rPr>
        <w:t>señalar domicilio</w:t>
      </w:r>
      <w:r w:rsidRPr="0027305A">
        <w:rPr>
          <w:rFonts w:ascii="Arial" w:hAnsi="Arial" w:cs="Arial"/>
          <w:sz w:val="18"/>
          <w:szCs w:val="18"/>
        </w:rPr>
        <w:t>).</w:t>
      </w:r>
    </w:p>
    <w:p w14:paraId="20E2048A" w14:textId="77777777" w:rsidR="00855B78" w:rsidRPr="0027305A" w:rsidRDefault="00855B78" w:rsidP="00855B78">
      <w:pPr>
        <w:ind w:right="-94"/>
        <w:rPr>
          <w:rFonts w:ascii="Arial" w:hAnsi="Arial" w:cs="Arial"/>
          <w:sz w:val="18"/>
          <w:szCs w:val="18"/>
        </w:rPr>
      </w:pPr>
    </w:p>
    <w:p w14:paraId="19D4F0A9" w14:textId="77777777" w:rsidR="00855B78" w:rsidRPr="0027305A" w:rsidRDefault="00855B78" w:rsidP="00855B78">
      <w:pPr>
        <w:ind w:right="-94"/>
        <w:outlineLvl w:val="0"/>
        <w:rPr>
          <w:rFonts w:ascii="Arial" w:hAnsi="Arial" w:cs="Arial"/>
          <w:b/>
          <w:i/>
          <w:sz w:val="18"/>
          <w:szCs w:val="18"/>
          <w:u w:val="single"/>
        </w:rPr>
      </w:pPr>
      <w:r w:rsidRPr="0027305A">
        <w:rPr>
          <w:rFonts w:ascii="Arial" w:hAnsi="Arial" w:cs="Arial"/>
          <w:b/>
          <w:i/>
          <w:sz w:val="18"/>
          <w:szCs w:val="18"/>
          <w:u w:val="single"/>
        </w:rPr>
        <w:t>SI ES PERSONA FÍSICA</w:t>
      </w:r>
    </w:p>
    <w:p w14:paraId="192144A9" w14:textId="77777777" w:rsidR="00855B78" w:rsidRPr="0027305A" w:rsidRDefault="00855B78" w:rsidP="00855B78">
      <w:pPr>
        <w:ind w:right="-94"/>
        <w:rPr>
          <w:rFonts w:ascii="Arial" w:hAnsi="Arial" w:cs="Arial"/>
          <w:b/>
          <w:i/>
          <w:sz w:val="18"/>
          <w:szCs w:val="18"/>
          <w:u w:val="single"/>
        </w:rPr>
      </w:pPr>
    </w:p>
    <w:p w14:paraId="2C53C2E4" w14:textId="77777777" w:rsidR="00855B78" w:rsidRPr="0027305A" w:rsidRDefault="00855B78" w:rsidP="00855B78">
      <w:pPr>
        <w:jc w:val="both"/>
        <w:rPr>
          <w:rFonts w:ascii="Arial" w:hAnsi="Arial" w:cs="Arial"/>
          <w:sz w:val="18"/>
          <w:szCs w:val="18"/>
        </w:rPr>
      </w:pPr>
      <w:r w:rsidRPr="0027305A">
        <w:rPr>
          <w:rFonts w:ascii="Arial" w:hAnsi="Arial" w:cs="Arial"/>
          <w:b/>
          <w:sz w:val="18"/>
          <w:szCs w:val="18"/>
        </w:rPr>
        <w:t>II.1</w:t>
      </w:r>
      <w:r w:rsidRPr="0027305A">
        <w:rPr>
          <w:rFonts w:ascii="Arial" w:hAnsi="Arial" w:cs="Arial"/>
          <w:sz w:val="18"/>
          <w:szCs w:val="18"/>
        </w:rPr>
        <w:t xml:space="preserve"> Que es una persona física con capacidad jurídica para suscribir el presente contrato y para obligarse en los términos y condiciones mencionados en el mismo.</w:t>
      </w:r>
    </w:p>
    <w:p w14:paraId="246860D9" w14:textId="77777777" w:rsidR="00855B78" w:rsidRPr="0027305A" w:rsidRDefault="00855B78" w:rsidP="00855B78">
      <w:pPr>
        <w:jc w:val="both"/>
        <w:rPr>
          <w:rFonts w:ascii="Arial" w:hAnsi="Arial" w:cs="Arial"/>
          <w:sz w:val="18"/>
          <w:szCs w:val="18"/>
        </w:rPr>
      </w:pPr>
    </w:p>
    <w:p w14:paraId="53582B44" w14:textId="77777777" w:rsidR="00855B78" w:rsidRPr="0027305A" w:rsidRDefault="00855B78" w:rsidP="00855B78">
      <w:pPr>
        <w:jc w:val="both"/>
        <w:rPr>
          <w:rFonts w:ascii="Arial" w:hAnsi="Arial" w:cs="Arial"/>
          <w:sz w:val="18"/>
          <w:szCs w:val="18"/>
        </w:rPr>
      </w:pPr>
      <w:r w:rsidRPr="0027305A">
        <w:rPr>
          <w:rFonts w:ascii="Arial" w:hAnsi="Arial" w:cs="Arial"/>
          <w:b/>
          <w:sz w:val="18"/>
          <w:szCs w:val="18"/>
        </w:rPr>
        <w:t>II.2</w:t>
      </w:r>
      <w:r w:rsidRPr="0027305A">
        <w:rPr>
          <w:rFonts w:ascii="Arial" w:hAnsi="Arial" w:cs="Arial"/>
          <w:sz w:val="18"/>
          <w:szCs w:val="18"/>
        </w:rPr>
        <w:t xml:space="preserve"> Que cuenta con los conocimientos, la experiencia, disponibilidad, así como con los recursos técnicos, económicos y humanos requeridos para realizar el servicio objeto del presente contrato.</w:t>
      </w:r>
    </w:p>
    <w:p w14:paraId="78809FA6" w14:textId="77777777" w:rsidR="00855B78" w:rsidRPr="0027305A" w:rsidRDefault="00855B78" w:rsidP="00855B78">
      <w:pPr>
        <w:jc w:val="both"/>
        <w:rPr>
          <w:rFonts w:ascii="Arial" w:hAnsi="Arial" w:cs="Arial"/>
          <w:sz w:val="18"/>
          <w:szCs w:val="18"/>
        </w:rPr>
      </w:pPr>
    </w:p>
    <w:p w14:paraId="79799C3C" w14:textId="77777777" w:rsidR="00855B78" w:rsidRPr="0027305A" w:rsidRDefault="00855B78" w:rsidP="00855B78">
      <w:pPr>
        <w:jc w:val="both"/>
        <w:rPr>
          <w:rFonts w:ascii="Arial" w:hAnsi="Arial" w:cs="Arial"/>
          <w:sz w:val="18"/>
          <w:szCs w:val="18"/>
        </w:rPr>
      </w:pPr>
      <w:r w:rsidRPr="0027305A">
        <w:rPr>
          <w:rFonts w:ascii="Arial" w:hAnsi="Arial" w:cs="Arial"/>
          <w:b/>
          <w:sz w:val="18"/>
          <w:szCs w:val="18"/>
        </w:rPr>
        <w:t>II.3</w:t>
      </w:r>
      <w:r w:rsidRPr="0027305A">
        <w:rPr>
          <w:rFonts w:ascii="Arial" w:hAnsi="Arial" w:cs="Arial"/>
          <w:sz w:val="18"/>
          <w:szCs w:val="18"/>
        </w:rPr>
        <w:t xml:space="preserve"> Que el C. </w:t>
      </w:r>
      <w:r w:rsidRPr="0027305A">
        <w:rPr>
          <w:rFonts w:ascii="Arial" w:hAnsi="Arial" w:cs="Arial"/>
          <w:sz w:val="18"/>
          <w:szCs w:val="18"/>
          <w:highlight w:val="lightGray"/>
          <w:u w:val="single"/>
        </w:rPr>
        <w:t>(nombre del Representante o Apoderado)</w:t>
      </w:r>
      <w:r w:rsidRPr="0027305A">
        <w:rPr>
          <w:rFonts w:ascii="Arial" w:hAnsi="Arial" w:cs="Arial"/>
          <w:sz w:val="18"/>
          <w:szCs w:val="18"/>
        </w:rPr>
        <w:t xml:space="preserve">, se identifica con </w:t>
      </w:r>
      <w:r w:rsidRPr="0027305A">
        <w:rPr>
          <w:rFonts w:ascii="Arial" w:hAnsi="Arial" w:cs="Arial"/>
          <w:sz w:val="18"/>
          <w:szCs w:val="18"/>
          <w:highlight w:val="lightGray"/>
          <w:u w:val="single"/>
        </w:rPr>
        <w:t>(señalar documento con el que se identifica y la autoridad que lo expide)</w:t>
      </w:r>
      <w:r w:rsidRPr="0027305A">
        <w:rPr>
          <w:rFonts w:ascii="Arial" w:hAnsi="Arial" w:cs="Arial"/>
          <w:sz w:val="18"/>
          <w:szCs w:val="18"/>
        </w:rPr>
        <w:t xml:space="preserve"> número </w:t>
      </w:r>
      <w:r w:rsidRPr="0027305A">
        <w:rPr>
          <w:rFonts w:ascii="Arial" w:hAnsi="Arial" w:cs="Arial"/>
          <w:sz w:val="18"/>
          <w:szCs w:val="18"/>
          <w:highlight w:val="lightGray"/>
        </w:rPr>
        <w:t>___</w:t>
      </w:r>
      <w:r w:rsidRPr="0027305A">
        <w:rPr>
          <w:rFonts w:ascii="Arial" w:hAnsi="Arial" w:cs="Arial"/>
          <w:sz w:val="18"/>
          <w:szCs w:val="18"/>
        </w:rPr>
        <w:t>.</w:t>
      </w:r>
    </w:p>
    <w:p w14:paraId="496BB098" w14:textId="77777777" w:rsidR="00855B78" w:rsidRPr="0027305A" w:rsidRDefault="00855B78" w:rsidP="00855B78">
      <w:pPr>
        <w:jc w:val="both"/>
        <w:rPr>
          <w:rFonts w:ascii="Arial" w:hAnsi="Arial" w:cs="Arial"/>
          <w:sz w:val="18"/>
          <w:szCs w:val="18"/>
        </w:rPr>
      </w:pPr>
    </w:p>
    <w:p w14:paraId="4362885E" w14:textId="77777777" w:rsidR="00855B78" w:rsidRPr="0027305A" w:rsidRDefault="00855B78" w:rsidP="00855B78">
      <w:pPr>
        <w:jc w:val="both"/>
        <w:rPr>
          <w:rFonts w:ascii="Arial" w:hAnsi="Arial" w:cs="Arial"/>
          <w:sz w:val="18"/>
          <w:szCs w:val="18"/>
        </w:rPr>
      </w:pPr>
      <w:r w:rsidRPr="0027305A">
        <w:rPr>
          <w:rFonts w:ascii="Arial" w:hAnsi="Arial" w:cs="Arial"/>
          <w:b/>
          <w:sz w:val="18"/>
          <w:szCs w:val="18"/>
        </w:rPr>
        <w:t>II.4</w:t>
      </w:r>
      <w:r w:rsidRPr="0027305A">
        <w:rPr>
          <w:rFonts w:ascii="Arial" w:hAnsi="Arial" w:cs="Arial"/>
          <w:sz w:val="18"/>
          <w:szCs w:val="18"/>
        </w:rPr>
        <w:t xml:space="preserve"> Que su clave del Registro Federal de Contribuyentes es </w:t>
      </w:r>
      <w:r w:rsidRPr="0027305A">
        <w:rPr>
          <w:rFonts w:ascii="Arial" w:hAnsi="Arial" w:cs="Arial"/>
          <w:sz w:val="18"/>
          <w:szCs w:val="18"/>
          <w:highlight w:val="lightGray"/>
        </w:rPr>
        <w:t>____________</w:t>
      </w:r>
      <w:r w:rsidRPr="0027305A">
        <w:rPr>
          <w:rFonts w:ascii="Arial" w:hAnsi="Arial" w:cs="Arial"/>
          <w:sz w:val="18"/>
          <w:szCs w:val="18"/>
        </w:rPr>
        <w:t>.</w:t>
      </w:r>
    </w:p>
    <w:p w14:paraId="36164D20" w14:textId="77777777" w:rsidR="00855B78" w:rsidRPr="0027305A" w:rsidRDefault="00855B78" w:rsidP="00855B78">
      <w:pPr>
        <w:ind w:right="-94"/>
        <w:rPr>
          <w:rFonts w:ascii="Arial" w:hAnsi="Arial" w:cs="Arial"/>
          <w:b/>
          <w:sz w:val="18"/>
          <w:szCs w:val="18"/>
        </w:rPr>
      </w:pPr>
    </w:p>
    <w:p w14:paraId="10998956" w14:textId="77777777" w:rsidR="00855B78" w:rsidRPr="0027305A" w:rsidRDefault="00855B78" w:rsidP="00855B78">
      <w:pPr>
        <w:ind w:right="-94"/>
        <w:jc w:val="both"/>
        <w:rPr>
          <w:rFonts w:ascii="Arial" w:hAnsi="Arial" w:cs="Arial"/>
          <w:b/>
          <w:sz w:val="18"/>
          <w:szCs w:val="18"/>
        </w:rPr>
      </w:pPr>
      <w:r w:rsidRPr="0027305A">
        <w:rPr>
          <w:rFonts w:ascii="Arial" w:hAnsi="Arial" w:cs="Arial"/>
          <w:b/>
          <w:sz w:val="18"/>
          <w:szCs w:val="18"/>
          <w:highlight w:val="lightGray"/>
        </w:rPr>
        <w:t>II.5</w:t>
      </w:r>
      <w:r w:rsidRPr="0027305A">
        <w:rPr>
          <w:rFonts w:ascii="Arial" w:hAnsi="Arial" w:cs="Arial"/>
          <w:sz w:val="18"/>
          <w:szCs w:val="18"/>
          <w:highlight w:val="lightGray"/>
        </w:rPr>
        <w:t xml:space="preserve"> Que manifiesta encontrarse al corriente en el cumplimiento de sus obligaciones fiscales y en materia de seguridad social </w:t>
      </w:r>
      <w:r w:rsidRPr="0027305A">
        <w:rPr>
          <w:rFonts w:ascii="Arial" w:hAnsi="Arial" w:cs="Arial"/>
          <w:sz w:val="18"/>
          <w:szCs w:val="18"/>
          <w:highlight w:val="lightGray"/>
          <w:u w:val="single"/>
        </w:rPr>
        <w:t>(cuando aplique).</w:t>
      </w:r>
    </w:p>
    <w:p w14:paraId="6D36715F" w14:textId="77777777" w:rsidR="00855B78" w:rsidRPr="0027305A" w:rsidRDefault="00855B78" w:rsidP="00855B78">
      <w:pPr>
        <w:ind w:right="-94"/>
        <w:rPr>
          <w:rFonts w:ascii="Arial" w:hAnsi="Arial" w:cs="Arial"/>
          <w:b/>
          <w:sz w:val="18"/>
          <w:szCs w:val="18"/>
        </w:rPr>
      </w:pPr>
    </w:p>
    <w:p w14:paraId="5CA82E24" w14:textId="77777777" w:rsidR="00855B78" w:rsidRPr="0027305A" w:rsidRDefault="00855B78" w:rsidP="00855B78">
      <w:pPr>
        <w:shd w:val="clear" w:color="auto" w:fill="FFFFFF" w:themeFill="background1"/>
        <w:ind w:right="-94"/>
        <w:jc w:val="both"/>
        <w:rPr>
          <w:rFonts w:ascii="Arial" w:hAnsi="Arial" w:cs="Arial"/>
          <w:sz w:val="18"/>
          <w:szCs w:val="18"/>
        </w:rPr>
      </w:pPr>
      <w:r w:rsidRPr="0027305A">
        <w:rPr>
          <w:rFonts w:ascii="Arial" w:hAnsi="Arial" w:cs="Arial"/>
          <w:b/>
          <w:sz w:val="18"/>
          <w:szCs w:val="18"/>
        </w:rPr>
        <w:t>II.6</w:t>
      </w:r>
      <w:r w:rsidRPr="0027305A">
        <w:rPr>
          <w:rFonts w:ascii="Arial" w:hAnsi="Arial" w:cs="Arial"/>
          <w:sz w:val="18"/>
          <w:szCs w:val="18"/>
        </w:rPr>
        <w:t xml:space="preserve"> Que para efectos del presente contrato, señala como su domicilio para oír y recibir notificaciones, el ubicado en (</w:t>
      </w:r>
      <w:r w:rsidRPr="0027305A">
        <w:rPr>
          <w:rFonts w:ascii="Arial" w:hAnsi="Arial" w:cs="Arial"/>
          <w:sz w:val="18"/>
          <w:szCs w:val="18"/>
          <w:highlight w:val="lightGray"/>
          <w:u w:val="single"/>
        </w:rPr>
        <w:t>señalar domicilio</w:t>
      </w:r>
      <w:r w:rsidRPr="0027305A">
        <w:rPr>
          <w:rFonts w:ascii="Arial" w:hAnsi="Arial" w:cs="Arial"/>
          <w:sz w:val="18"/>
          <w:szCs w:val="18"/>
        </w:rPr>
        <w:t>).</w:t>
      </w:r>
    </w:p>
    <w:p w14:paraId="3AFEF2D2" w14:textId="77777777" w:rsidR="00855B78" w:rsidRPr="0027305A" w:rsidRDefault="00855B78" w:rsidP="00855B78">
      <w:pPr>
        <w:ind w:right="-94"/>
        <w:jc w:val="both"/>
        <w:rPr>
          <w:rFonts w:ascii="Arial" w:hAnsi="Arial" w:cs="Arial"/>
          <w:sz w:val="18"/>
          <w:szCs w:val="18"/>
        </w:rPr>
      </w:pPr>
    </w:p>
    <w:p w14:paraId="61B630AA" w14:textId="77777777" w:rsidR="00855B78" w:rsidRPr="0027305A" w:rsidRDefault="00855B78" w:rsidP="00855B78">
      <w:pPr>
        <w:ind w:right="-94"/>
        <w:jc w:val="center"/>
        <w:outlineLvl w:val="0"/>
        <w:rPr>
          <w:rFonts w:ascii="Arial" w:hAnsi="Arial" w:cs="Arial"/>
          <w:b/>
          <w:sz w:val="18"/>
          <w:szCs w:val="18"/>
        </w:rPr>
      </w:pPr>
      <w:r w:rsidRPr="0027305A">
        <w:rPr>
          <w:rFonts w:ascii="Arial" w:hAnsi="Arial" w:cs="Arial"/>
          <w:b/>
          <w:sz w:val="18"/>
          <w:szCs w:val="18"/>
        </w:rPr>
        <w:t>Cláusulas</w:t>
      </w:r>
    </w:p>
    <w:p w14:paraId="2575C373" w14:textId="77777777" w:rsidR="00855B78" w:rsidRPr="0027305A" w:rsidRDefault="00855B78" w:rsidP="00855B78">
      <w:pPr>
        <w:ind w:right="-94"/>
        <w:jc w:val="both"/>
        <w:rPr>
          <w:rFonts w:ascii="Arial" w:hAnsi="Arial" w:cs="Arial"/>
          <w:bCs/>
          <w:sz w:val="18"/>
          <w:szCs w:val="18"/>
        </w:rPr>
      </w:pPr>
    </w:p>
    <w:p w14:paraId="31D7D684" w14:textId="77777777" w:rsidR="00855B78" w:rsidRPr="0027305A" w:rsidRDefault="00855B78" w:rsidP="00855B78">
      <w:pPr>
        <w:ind w:right="-94"/>
        <w:jc w:val="both"/>
        <w:outlineLvl w:val="0"/>
        <w:rPr>
          <w:rFonts w:ascii="Arial" w:hAnsi="Arial" w:cs="Arial"/>
          <w:b/>
          <w:bCs/>
          <w:sz w:val="18"/>
          <w:szCs w:val="18"/>
          <w:u w:val="single"/>
        </w:rPr>
      </w:pPr>
      <w:r w:rsidRPr="0027305A">
        <w:rPr>
          <w:rFonts w:ascii="Arial" w:hAnsi="Arial" w:cs="Arial"/>
          <w:b/>
          <w:bCs/>
          <w:sz w:val="18"/>
          <w:szCs w:val="18"/>
          <w:u w:val="single"/>
        </w:rPr>
        <w:t>Primera.- Objeto.</w:t>
      </w:r>
    </w:p>
    <w:p w14:paraId="404D4139" w14:textId="77777777" w:rsidR="00855B78" w:rsidRPr="0027305A" w:rsidRDefault="00855B78" w:rsidP="00855B78">
      <w:pPr>
        <w:suppressAutoHyphens/>
        <w:ind w:right="-94"/>
        <w:jc w:val="both"/>
        <w:rPr>
          <w:rFonts w:ascii="Arial" w:hAnsi="Arial" w:cs="Arial"/>
          <w:sz w:val="18"/>
          <w:szCs w:val="18"/>
        </w:rPr>
      </w:pPr>
      <w:r w:rsidRPr="0027305A">
        <w:rPr>
          <w:rFonts w:ascii="Arial" w:hAnsi="Arial" w:cs="Arial"/>
          <w:sz w:val="18"/>
          <w:szCs w:val="18"/>
        </w:rPr>
        <w:t xml:space="preserve">El objeto consiste en la contratación del servicio de </w:t>
      </w:r>
      <w:r w:rsidRPr="0027305A">
        <w:rPr>
          <w:rFonts w:ascii="Arial" w:hAnsi="Arial" w:cs="Arial"/>
          <w:sz w:val="18"/>
          <w:szCs w:val="18"/>
          <w:highlight w:val="lightGray"/>
          <w:shd w:val="clear" w:color="auto" w:fill="FFFFFF" w:themeFill="background1"/>
        </w:rPr>
        <w:t>___________________</w:t>
      </w:r>
      <w:r w:rsidRPr="0027305A">
        <w:rPr>
          <w:rFonts w:ascii="Arial" w:hAnsi="Arial" w:cs="Arial"/>
          <w:sz w:val="18"/>
          <w:szCs w:val="18"/>
        </w:rPr>
        <w:t xml:space="preserve"> en los términos y condiciones que se precisan en el presente contrato y su </w:t>
      </w:r>
      <w:r w:rsidRPr="0027305A">
        <w:rPr>
          <w:rFonts w:ascii="Arial" w:hAnsi="Arial" w:cs="Arial"/>
          <w:b/>
          <w:sz w:val="18"/>
          <w:szCs w:val="18"/>
        </w:rPr>
        <w:t>“Anexo Único”</w:t>
      </w:r>
      <w:r w:rsidRPr="0027305A">
        <w:rPr>
          <w:rFonts w:ascii="Arial" w:hAnsi="Arial" w:cs="Arial"/>
          <w:sz w:val="18"/>
          <w:szCs w:val="18"/>
        </w:rPr>
        <w:t>, en donde se señala la descripción pormenorizada del servicio.</w:t>
      </w:r>
    </w:p>
    <w:p w14:paraId="6ECBF52E" w14:textId="77777777" w:rsidR="00855B78" w:rsidRPr="0027305A" w:rsidRDefault="00855B78" w:rsidP="00855B78">
      <w:pPr>
        <w:suppressAutoHyphens/>
        <w:ind w:right="-94"/>
        <w:jc w:val="both"/>
        <w:rPr>
          <w:rFonts w:ascii="Arial" w:hAnsi="Arial" w:cs="Arial"/>
          <w:sz w:val="18"/>
          <w:szCs w:val="18"/>
        </w:rPr>
      </w:pPr>
    </w:p>
    <w:p w14:paraId="2189DEDF" w14:textId="77777777" w:rsidR="00855B78" w:rsidRPr="0027305A" w:rsidRDefault="00855B78" w:rsidP="00855B78">
      <w:pPr>
        <w:ind w:right="-94"/>
        <w:jc w:val="both"/>
        <w:outlineLvl w:val="0"/>
        <w:rPr>
          <w:rFonts w:ascii="Arial" w:hAnsi="Arial" w:cs="Arial"/>
          <w:b/>
          <w:sz w:val="18"/>
          <w:szCs w:val="18"/>
          <w:u w:val="single"/>
        </w:rPr>
      </w:pPr>
      <w:r w:rsidRPr="0027305A">
        <w:rPr>
          <w:rFonts w:ascii="Arial" w:hAnsi="Arial" w:cs="Arial"/>
          <w:b/>
          <w:sz w:val="18"/>
          <w:szCs w:val="18"/>
          <w:u w:val="single"/>
        </w:rPr>
        <w:t>Segunda.- Importe a pagar.</w:t>
      </w:r>
    </w:p>
    <w:p w14:paraId="4137DFE9" w14:textId="77777777" w:rsidR="00855B78" w:rsidRPr="0027305A" w:rsidRDefault="00855B78" w:rsidP="00855B78">
      <w:pPr>
        <w:ind w:right="-94"/>
        <w:jc w:val="both"/>
        <w:rPr>
          <w:rFonts w:ascii="Arial" w:hAnsi="Arial" w:cs="Arial"/>
          <w:b/>
          <w:sz w:val="18"/>
          <w:szCs w:val="18"/>
          <w:u w:val="single"/>
        </w:rPr>
      </w:pPr>
    </w:p>
    <w:p w14:paraId="1795D1C0" w14:textId="77777777" w:rsidR="00855B78" w:rsidRPr="0027305A" w:rsidRDefault="00855B78" w:rsidP="00855B78">
      <w:pPr>
        <w:ind w:right="-94"/>
        <w:jc w:val="both"/>
        <w:rPr>
          <w:rFonts w:ascii="Arial" w:hAnsi="Arial" w:cs="Arial"/>
          <w:sz w:val="18"/>
          <w:szCs w:val="18"/>
          <w:lang w:val="es-ES_tradnl"/>
        </w:rPr>
      </w:pPr>
      <w:r w:rsidRPr="0027305A">
        <w:rPr>
          <w:rFonts w:ascii="Arial" w:hAnsi="Arial" w:cs="Arial"/>
          <w:b/>
          <w:i/>
          <w:sz w:val="18"/>
          <w:szCs w:val="18"/>
          <w:highlight w:val="lightGray"/>
          <w:u w:val="single"/>
          <w:shd w:val="clear" w:color="auto" w:fill="FFFFFF" w:themeFill="background1"/>
          <w:lang w:val="es-ES_tradnl"/>
        </w:rPr>
        <w:t>Si el contrato es cerrado</w:t>
      </w:r>
      <w:r w:rsidRPr="0027305A">
        <w:rPr>
          <w:rFonts w:ascii="Arial" w:hAnsi="Arial" w:cs="Arial"/>
          <w:sz w:val="18"/>
          <w:szCs w:val="18"/>
          <w:highlight w:val="lightGray"/>
          <w:shd w:val="clear" w:color="auto" w:fill="FFFFFF" w:themeFill="background1"/>
          <w:lang w:val="es-ES_tradnl"/>
        </w:rPr>
        <w:t>:</w:t>
      </w:r>
      <w:r w:rsidRPr="0027305A">
        <w:rPr>
          <w:rFonts w:ascii="Arial" w:hAnsi="Arial" w:cs="Arial"/>
          <w:sz w:val="18"/>
          <w:szCs w:val="18"/>
          <w:shd w:val="clear" w:color="auto" w:fill="FFFFFF" w:themeFill="background1"/>
          <w:lang w:val="es-ES_tradnl"/>
        </w:rPr>
        <w:t xml:space="preserve"> </w:t>
      </w:r>
      <w:r w:rsidRPr="0027305A">
        <w:rPr>
          <w:rFonts w:ascii="Arial" w:hAnsi="Arial" w:cs="Arial"/>
          <w:sz w:val="18"/>
          <w:szCs w:val="18"/>
          <w:lang w:val="es-ES_tradnl"/>
        </w:rPr>
        <w:t xml:space="preserve">El importe total a pagar es por la cantidad de </w:t>
      </w:r>
      <w:r w:rsidRPr="0027305A">
        <w:rPr>
          <w:rFonts w:ascii="Arial" w:hAnsi="Arial" w:cs="Arial"/>
          <w:b/>
          <w:sz w:val="18"/>
          <w:szCs w:val="18"/>
          <w:highlight w:val="lightGray"/>
          <w:lang w:val="es-ES_tradnl"/>
        </w:rPr>
        <w:t>$_________ (_____________</w:t>
      </w:r>
      <w:r w:rsidRPr="0027305A">
        <w:rPr>
          <w:rFonts w:ascii="Arial" w:hAnsi="Arial" w:cs="Arial"/>
          <w:b/>
          <w:sz w:val="18"/>
          <w:szCs w:val="18"/>
          <w:highlight w:val="lightGray"/>
          <w:u w:val="single"/>
          <w:lang w:val="es-ES_tradnl"/>
        </w:rPr>
        <w:t>/100 moneda nacional o dólares americanos, según sea el caso</w:t>
      </w:r>
      <w:r w:rsidRPr="0027305A">
        <w:rPr>
          <w:rFonts w:ascii="Arial" w:hAnsi="Arial" w:cs="Arial"/>
          <w:b/>
          <w:sz w:val="18"/>
          <w:szCs w:val="18"/>
          <w:highlight w:val="lightGray"/>
          <w:lang w:val="es-ES_tradnl"/>
        </w:rPr>
        <w:t>)</w:t>
      </w:r>
      <w:r w:rsidRPr="0027305A">
        <w:rPr>
          <w:rFonts w:ascii="Arial" w:hAnsi="Arial" w:cs="Arial"/>
          <w:sz w:val="18"/>
          <w:szCs w:val="18"/>
          <w:lang w:val="es-ES_tradnl"/>
        </w:rPr>
        <w:t>, importe que incluye el 16% (dieciséis por ciento) por concepto del Impuesto al Valor Agregado, de conformidad con los siguientes precios unitarios:</w:t>
      </w:r>
    </w:p>
    <w:p w14:paraId="699C8000" w14:textId="77777777" w:rsidR="00855B78" w:rsidRPr="0027305A" w:rsidRDefault="00855B78" w:rsidP="00855B78">
      <w:pPr>
        <w:ind w:right="-94"/>
        <w:jc w:val="both"/>
        <w:rPr>
          <w:rFonts w:ascii="Arial" w:hAnsi="Arial" w:cs="Arial"/>
          <w:sz w:val="18"/>
          <w:szCs w:val="18"/>
          <w:lang w:val="es-ES_tradnl"/>
        </w:rPr>
      </w:pPr>
    </w:p>
    <w:p w14:paraId="33E76441" w14:textId="77777777" w:rsidR="00855B78" w:rsidRPr="0027305A" w:rsidRDefault="00855B78" w:rsidP="00855B78">
      <w:pPr>
        <w:ind w:right="-94"/>
        <w:jc w:val="center"/>
        <w:rPr>
          <w:rFonts w:ascii="Arial" w:hAnsi="Arial" w:cs="Arial"/>
          <w:sz w:val="18"/>
          <w:szCs w:val="18"/>
          <w:lang w:val="es-ES_tradnl"/>
        </w:rPr>
      </w:pPr>
      <w:r w:rsidRPr="0027305A">
        <w:rPr>
          <w:rFonts w:ascii="Arial" w:hAnsi="Arial" w:cs="Arial"/>
          <w:sz w:val="18"/>
          <w:szCs w:val="18"/>
          <w:highlight w:val="lightGray"/>
          <w:shd w:val="clear" w:color="auto" w:fill="FFFFFF" w:themeFill="background1"/>
          <w:lang w:val="es-ES_tradnl"/>
        </w:rPr>
        <w:t>(</w:t>
      </w:r>
      <w:r w:rsidRPr="0027305A">
        <w:rPr>
          <w:rFonts w:ascii="Arial" w:hAnsi="Arial" w:cs="Arial"/>
          <w:sz w:val="18"/>
          <w:szCs w:val="18"/>
          <w:highlight w:val="lightGray"/>
          <w:u w:val="single"/>
          <w:shd w:val="clear" w:color="auto" w:fill="FFFFFF" w:themeFill="background1"/>
          <w:lang w:val="es-ES_tradnl"/>
        </w:rPr>
        <w:t>Descripción de los precios unitarios</w:t>
      </w:r>
      <w:r w:rsidRPr="0027305A">
        <w:rPr>
          <w:rFonts w:ascii="Arial" w:hAnsi="Arial" w:cs="Arial"/>
          <w:sz w:val="18"/>
          <w:szCs w:val="18"/>
          <w:highlight w:val="lightGray"/>
          <w:lang w:val="es-ES_tradnl"/>
        </w:rPr>
        <w:t>)</w:t>
      </w:r>
    </w:p>
    <w:p w14:paraId="4EFDECCD" w14:textId="77777777" w:rsidR="00855B78" w:rsidRPr="0027305A" w:rsidRDefault="00855B78" w:rsidP="00855B78">
      <w:pPr>
        <w:ind w:right="-94"/>
        <w:jc w:val="both"/>
        <w:rPr>
          <w:rFonts w:ascii="Arial" w:hAnsi="Arial" w:cs="Arial"/>
          <w:sz w:val="18"/>
          <w:szCs w:val="18"/>
          <w:lang w:val="es-ES_tradnl"/>
        </w:rPr>
      </w:pPr>
    </w:p>
    <w:p w14:paraId="7E72507B" w14:textId="77777777" w:rsidR="00855B78" w:rsidRPr="0027305A" w:rsidRDefault="00855B78" w:rsidP="00855B78">
      <w:pPr>
        <w:ind w:right="-94"/>
        <w:jc w:val="both"/>
        <w:rPr>
          <w:rFonts w:ascii="Arial" w:hAnsi="Arial" w:cs="Arial"/>
          <w:sz w:val="18"/>
          <w:szCs w:val="18"/>
          <w:lang w:val="es-ES_tradnl"/>
        </w:rPr>
      </w:pPr>
      <w:r w:rsidRPr="0027305A">
        <w:rPr>
          <w:rFonts w:ascii="Arial" w:hAnsi="Arial" w:cs="Arial"/>
          <w:b/>
          <w:i/>
          <w:sz w:val="18"/>
          <w:szCs w:val="18"/>
          <w:highlight w:val="lightGray"/>
          <w:shd w:val="clear" w:color="auto" w:fill="FFFFFF" w:themeFill="background1"/>
          <w:lang w:val="es-ES_tradnl"/>
        </w:rPr>
        <w:t>Si el contrato es abierto:</w:t>
      </w:r>
      <w:r w:rsidRPr="0027305A">
        <w:rPr>
          <w:rFonts w:ascii="Arial" w:hAnsi="Arial" w:cs="Arial"/>
          <w:sz w:val="18"/>
          <w:szCs w:val="18"/>
          <w:shd w:val="clear" w:color="auto" w:fill="FFFFFF" w:themeFill="background1"/>
        </w:rPr>
        <w:t xml:space="preserve"> </w:t>
      </w:r>
      <w:r w:rsidRPr="0027305A">
        <w:rPr>
          <w:rFonts w:ascii="Arial" w:hAnsi="Arial" w:cs="Arial"/>
          <w:sz w:val="18"/>
          <w:szCs w:val="18"/>
        </w:rPr>
        <w:t xml:space="preserve">El monto mínimo total a pagar es por la cantidad de </w:t>
      </w:r>
      <w:r w:rsidRPr="0027305A">
        <w:rPr>
          <w:rFonts w:ascii="Arial" w:hAnsi="Arial" w:cs="Arial"/>
          <w:b/>
          <w:sz w:val="18"/>
          <w:szCs w:val="18"/>
          <w:highlight w:val="lightGray"/>
          <w:lang w:val="es-ES_tradnl"/>
        </w:rPr>
        <w:t>$________ (_________/</w:t>
      </w:r>
      <w:r w:rsidRPr="0027305A">
        <w:rPr>
          <w:rFonts w:ascii="Arial" w:hAnsi="Arial" w:cs="Arial"/>
          <w:b/>
          <w:sz w:val="18"/>
          <w:szCs w:val="18"/>
          <w:highlight w:val="lightGray"/>
          <w:u w:val="single"/>
          <w:lang w:val="es-ES_tradnl"/>
        </w:rPr>
        <w:t>100 moneda nacional o dólares americanos, según sea el caso</w:t>
      </w:r>
      <w:r w:rsidRPr="0027305A">
        <w:rPr>
          <w:rFonts w:ascii="Arial" w:hAnsi="Arial" w:cs="Arial"/>
          <w:b/>
          <w:sz w:val="18"/>
          <w:szCs w:val="18"/>
          <w:highlight w:val="lightGray"/>
          <w:lang w:val="es-ES_tradnl"/>
        </w:rPr>
        <w:t>)</w:t>
      </w:r>
      <w:r w:rsidRPr="0027305A">
        <w:rPr>
          <w:rFonts w:ascii="Arial" w:hAnsi="Arial" w:cs="Arial"/>
          <w:sz w:val="18"/>
          <w:szCs w:val="18"/>
        </w:rPr>
        <w:t xml:space="preserve">, y el monto máximo total a pagar es por la cantidad de </w:t>
      </w:r>
      <w:r w:rsidRPr="0027305A">
        <w:rPr>
          <w:rFonts w:ascii="Arial" w:hAnsi="Arial" w:cs="Arial"/>
          <w:b/>
          <w:sz w:val="18"/>
          <w:szCs w:val="18"/>
          <w:highlight w:val="lightGray"/>
          <w:lang w:val="es-ES_tradnl"/>
        </w:rPr>
        <w:t>$</w:t>
      </w:r>
      <w:r w:rsidRPr="0027305A">
        <w:rPr>
          <w:rFonts w:ascii="Arial" w:hAnsi="Arial" w:cs="Arial"/>
          <w:b/>
          <w:sz w:val="18"/>
          <w:szCs w:val="18"/>
          <w:highlight w:val="lightGray"/>
          <w:u w:val="single"/>
          <w:shd w:val="clear" w:color="auto" w:fill="FFFFFF" w:themeFill="background1"/>
          <w:lang w:val="es-ES_tradnl"/>
        </w:rPr>
        <w:t>____________</w:t>
      </w:r>
      <w:r w:rsidRPr="0027305A">
        <w:rPr>
          <w:rFonts w:ascii="Arial" w:hAnsi="Arial" w:cs="Arial"/>
          <w:b/>
          <w:sz w:val="18"/>
          <w:szCs w:val="18"/>
          <w:highlight w:val="lightGray"/>
          <w:shd w:val="clear" w:color="auto" w:fill="FFFFFF" w:themeFill="background1"/>
          <w:lang w:val="es-ES_tradnl"/>
        </w:rPr>
        <w:t xml:space="preserve"> </w:t>
      </w:r>
      <w:r w:rsidRPr="0027305A">
        <w:rPr>
          <w:rFonts w:ascii="Arial" w:hAnsi="Arial" w:cs="Arial"/>
          <w:b/>
          <w:sz w:val="18"/>
          <w:szCs w:val="18"/>
          <w:highlight w:val="lightGray"/>
          <w:u w:val="single"/>
          <w:shd w:val="clear" w:color="auto" w:fill="FFFFFF" w:themeFill="background1"/>
          <w:lang w:val="es-ES_tradnl"/>
        </w:rPr>
        <w:t>(____________/100 moneda nacional</w:t>
      </w:r>
      <w:r w:rsidRPr="0027305A">
        <w:rPr>
          <w:rFonts w:ascii="Arial" w:hAnsi="Arial" w:cs="Arial"/>
          <w:b/>
          <w:sz w:val="18"/>
          <w:szCs w:val="18"/>
          <w:highlight w:val="lightGray"/>
          <w:u w:val="single"/>
          <w:lang w:val="es-ES_tradnl"/>
        </w:rPr>
        <w:t xml:space="preserve"> </w:t>
      </w:r>
      <w:r w:rsidRPr="0027305A">
        <w:rPr>
          <w:rFonts w:ascii="Arial" w:hAnsi="Arial" w:cs="Arial"/>
          <w:b/>
          <w:sz w:val="18"/>
          <w:szCs w:val="18"/>
          <w:highlight w:val="lightGray"/>
          <w:u w:val="single"/>
          <w:shd w:val="clear" w:color="auto" w:fill="FFFFFF" w:themeFill="background1"/>
          <w:lang w:val="es-ES_tradnl"/>
        </w:rPr>
        <w:t>o dólares americanos, según sea el caso)</w:t>
      </w:r>
      <w:r w:rsidRPr="0027305A">
        <w:rPr>
          <w:rFonts w:ascii="Arial" w:hAnsi="Arial" w:cs="Arial"/>
          <w:sz w:val="18"/>
          <w:szCs w:val="18"/>
          <w:lang w:val="es-ES_tradnl"/>
        </w:rPr>
        <w:t>;</w:t>
      </w:r>
      <w:r w:rsidRPr="0027305A">
        <w:rPr>
          <w:rFonts w:ascii="Arial" w:hAnsi="Arial" w:cs="Arial"/>
          <w:sz w:val="18"/>
          <w:szCs w:val="18"/>
        </w:rPr>
        <w:t xml:space="preserve"> los montos anteriores incluyen el </w:t>
      </w:r>
      <w:r w:rsidRPr="0027305A">
        <w:rPr>
          <w:rFonts w:ascii="Arial" w:hAnsi="Arial" w:cs="Arial"/>
          <w:sz w:val="18"/>
          <w:szCs w:val="18"/>
          <w:lang w:val="es-ES_tradnl"/>
        </w:rPr>
        <w:t>16% (dieciséis por ciento) por concepto del Impuesto al Valor Agregado</w:t>
      </w:r>
      <w:r w:rsidRPr="0027305A">
        <w:rPr>
          <w:rFonts w:ascii="Arial" w:hAnsi="Arial" w:cs="Arial"/>
          <w:sz w:val="18"/>
          <w:szCs w:val="18"/>
        </w:rPr>
        <w:t xml:space="preserve">, </w:t>
      </w:r>
      <w:r w:rsidRPr="0027305A">
        <w:rPr>
          <w:rFonts w:ascii="Arial" w:hAnsi="Arial" w:cs="Arial"/>
          <w:sz w:val="18"/>
          <w:szCs w:val="18"/>
          <w:lang w:val="es-ES_tradnl"/>
        </w:rPr>
        <w:t>de conformidad con los siguientes precios unitarios:</w:t>
      </w:r>
    </w:p>
    <w:p w14:paraId="028680FD" w14:textId="77777777" w:rsidR="00855B78" w:rsidRPr="0027305A" w:rsidRDefault="00855B78" w:rsidP="00855B78">
      <w:pPr>
        <w:ind w:right="-94"/>
        <w:jc w:val="both"/>
        <w:rPr>
          <w:rFonts w:ascii="Arial" w:hAnsi="Arial" w:cs="Arial"/>
          <w:sz w:val="18"/>
          <w:szCs w:val="18"/>
          <w:lang w:val="es-ES_tradnl"/>
        </w:rPr>
      </w:pPr>
    </w:p>
    <w:p w14:paraId="7D0F1896" w14:textId="77777777" w:rsidR="00855B78" w:rsidRPr="0027305A" w:rsidRDefault="00855B78" w:rsidP="00855B78">
      <w:pPr>
        <w:ind w:right="-94"/>
        <w:jc w:val="center"/>
        <w:rPr>
          <w:rFonts w:ascii="Arial" w:hAnsi="Arial" w:cs="Arial"/>
          <w:sz w:val="18"/>
          <w:szCs w:val="18"/>
          <w:lang w:val="es-ES_tradnl"/>
        </w:rPr>
      </w:pPr>
      <w:r w:rsidRPr="0027305A">
        <w:rPr>
          <w:rFonts w:ascii="Arial" w:hAnsi="Arial" w:cs="Arial"/>
          <w:sz w:val="18"/>
          <w:szCs w:val="18"/>
          <w:highlight w:val="lightGray"/>
          <w:shd w:val="clear" w:color="auto" w:fill="FFFFFF" w:themeFill="background1"/>
          <w:lang w:val="es-ES_tradnl"/>
        </w:rPr>
        <w:t>(</w:t>
      </w:r>
      <w:r w:rsidRPr="0027305A">
        <w:rPr>
          <w:rFonts w:ascii="Arial" w:hAnsi="Arial" w:cs="Arial"/>
          <w:sz w:val="18"/>
          <w:szCs w:val="18"/>
          <w:highlight w:val="lightGray"/>
          <w:u w:val="single"/>
          <w:shd w:val="clear" w:color="auto" w:fill="FFFFFF" w:themeFill="background1"/>
          <w:lang w:val="es-ES_tradnl"/>
        </w:rPr>
        <w:t>Descripción de los precios unitarios</w:t>
      </w:r>
      <w:r w:rsidRPr="0027305A">
        <w:rPr>
          <w:rFonts w:ascii="Arial" w:hAnsi="Arial" w:cs="Arial"/>
          <w:sz w:val="18"/>
          <w:szCs w:val="18"/>
          <w:highlight w:val="lightGray"/>
          <w:lang w:val="es-ES_tradnl"/>
        </w:rPr>
        <w:t>)</w:t>
      </w:r>
    </w:p>
    <w:p w14:paraId="472F38EA" w14:textId="77777777" w:rsidR="00855B78" w:rsidRPr="0027305A" w:rsidRDefault="00855B78" w:rsidP="00855B78">
      <w:pPr>
        <w:ind w:right="-94"/>
        <w:jc w:val="center"/>
        <w:rPr>
          <w:rFonts w:ascii="Arial" w:hAnsi="Arial" w:cs="Arial"/>
          <w:sz w:val="18"/>
          <w:szCs w:val="18"/>
          <w:lang w:val="es-ES_tradnl"/>
        </w:rPr>
      </w:pPr>
    </w:p>
    <w:p w14:paraId="79A754AD" w14:textId="77777777" w:rsidR="00855B78" w:rsidRPr="0027305A" w:rsidRDefault="00855B78" w:rsidP="00855B78">
      <w:pPr>
        <w:ind w:right="-94"/>
        <w:jc w:val="center"/>
        <w:rPr>
          <w:rFonts w:ascii="Arial" w:hAnsi="Arial" w:cs="Arial"/>
          <w:sz w:val="18"/>
          <w:szCs w:val="18"/>
          <w:lang w:val="es-ES_tradnl"/>
        </w:rPr>
      </w:pPr>
    </w:p>
    <w:p w14:paraId="236871BA" w14:textId="77777777" w:rsidR="00855B78" w:rsidRPr="0027305A" w:rsidRDefault="00855B78" w:rsidP="00855B78">
      <w:pPr>
        <w:ind w:right="-94"/>
        <w:jc w:val="both"/>
        <w:rPr>
          <w:rFonts w:ascii="Arial" w:hAnsi="Arial" w:cs="Arial"/>
          <w:sz w:val="18"/>
          <w:szCs w:val="18"/>
          <w:u w:val="single"/>
          <w:shd w:val="clear" w:color="auto" w:fill="FFFFFF" w:themeFill="background1"/>
        </w:rPr>
      </w:pPr>
      <w:r w:rsidRPr="0027305A">
        <w:rPr>
          <w:rFonts w:ascii="Arial" w:hAnsi="Arial" w:cs="Arial"/>
          <w:b/>
          <w:i/>
          <w:sz w:val="18"/>
          <w:szCs w:val="18"/>
          <w:highlight w:val="lightGray"/>
          <w:shd w:val="clear" w:color="auto" w:fill="FFFFFF" w:themeFill="background1"/>
          <w:lang w:val="es-ES_tradnl"/>
        </w:rPr>
        <w:t>Si el contrato es plurianual:</w:t>
      </w:r>
      <w:r w:rsidRPr="0027305A">
        <w:rPr>
          <w:rFonts w:ascii="Arial" w:hAnsi="Arial" w:cs="Arial"/>
          <w:sz w:val="18"/>
          <w:szCs w:val="18"/>
          <w:highlight w:val="lightGray"/>
          <w:shd w:val="clear" w:color="auto" w:fill="FFFFFF" w:themeFill="background1"/>
        </w:rPr>
        <w:t xml:space="preserve"> </w:t>
      </w:r>
      <w:r w:rsidRPr="0027305A">
        <w:rPr>
          <w:rFonts w:ascii="Arial" w:hAnsi="Arial" w:cs="Arial"/>
          <w:sz w:val="18"/>
          <w:szCs w:val="18"/>
          <w:highlight w:val="lightGray"/>
          <w:u w:val="single"/>
          <w:shd w:val="clear" w:color="auto" w:fill="FFFFFF" w:themeFill="background1"/>
        </w:rPr>
        <w:t>(Se debe señalar además el desglose de los recursos por ejercicio fiscal, según corresponda.).</w:t>
      </w:r>
      <w:r w:rsidRPr="0027305A">
        <w:rPr>
          <w:rFonts w:ascii="Arial" w:hAnsi="Arial" w:cs="Arial"/>
          <w:sz w:val="18"/>
          <w:szCs w:val="18"/>
          <w:u w:val="single"/>
          <w:shd w:val="clear" w:color="auto" w:fill="FFFFFF" w:themeFill="background1"/>
        </w:rPr>
        <w:t xml:space="preserve"> </w:t>
      </w:r>
    </w:p>
    <w:p w14:paraId="78DFB03A" w14:textId="77777777" w:rsidR="00855B78" w:rsidRPr="0027305A" w:rsidRDefault="00855B78" w:rsidP="00855B78">
      <w:pPr>
        <w:pStyle w:val="Textoindependiente"/>
        <w:rPr>
          <w:rFonts w:cs="Arial"/>
          <w:sz w:val="18"/>
          <w:szCs w:val="18"/>
          <w:u w:val="single"/>
        </w:rPr>
      </w:pPr>
    </w:p>
    <w:p w14:paraId="3878A219" w14:textId="77777777" w:rsidR="00855B78" w:rsidRPr="0027305A" w:rsidRDefault="00855B78" w:rsidP="00855B78">
      <w:pPr>
        <w:pStyle w:val="Textoindependiente"/>
        <w:rPr>
          <w:rFonts w:cs="Arial"/>
          <w:sz w:val="18"/>
          <w:szCs w:val="18"/>
        </w:rPr>
      </w:pPr>
      <w:r w:rsidRPr="0027305A">
        <w:rPr>
          <w:rFonts w:cs="Arial"/>
          <w:sz w:val="18"/>
          <w:szCs w:val="18"/>
          <w:highlight w:val="lightGray"/>
          <w:u w:val="single"/>
        </w:rPr>
        <w:t>La erogación de los recursos para los ejercicios fiscales (señalar ejercicios) estarán sujetos a la disponibilidad presupuestaria que apruebe la Cámara de Diputados mediante Decreto de Presupuesto de Egresos de la Federación para los ejercicios fiscales correspondientes, por lo que sus efectos estarán condicionados a la existencia de los recursos presupuestarios respectivos, sin que la no realización de la referida condición suspensiva origine responsabilidad alguna para las partes</w:t>
      </w:r>
      <w:r w:rsidRPr="0027305A">
        <w:rPr>
          <w:rFonts w:cs="Arial"/>
          <w:sz w:val="18"/>
          <w:szCs w:val="18"/>
          <w:highlight w:val="lightGray"/>
        </w:rPr>
        <w:t>.</w:t>
      </w:r>
    </w:p>
    <w:p w14:paraId="06EF6AD5" w14:textId="77777777" w:rsidR="00855B78" w:rsidRPr="0027305A" w:rsidRDefault="00855B78" w:rsidP="00855B78">
      <w:pPr>
        <w:ind w:right="-94"/>
        <w:jc w:val="both"/>
        <w:rPr>
          <w:rFonts w:ascii="Arial" w:hAnsi="Arial" w:cs="Arial"/>
          <w:sz w:val="18"/>
          <w:szCs w:val="18"/>
          <w:lang w:val="es-ES_tradnl"/>
        </w:rPr>
      </w:pPr>
    </w:p>
    <w:p w14:paraId="29E22760" w14:textId="77777777" w:rsidR="00855B78" w:rsidRPr="0027305A" w:rsidRDefault="00855B78" w:rsidP="00855B78">
      <w:pPr>
        <w:pStyle w:val="Textoindependiente"/>
        <w:shd w:val="clear" w:color="auto" w:fill="FFFFFF" w:themeFill="background1"/>
        <w:ind w:right="-94"/>
        <w:rPr>
          <w:rFonts w:cs="Arial"/>
          <w:sz w:val="18"/>
          <w:szCs w:val="18"/>
        </w:rPr>
      </w:pPr>
      <w:r w:rsidRPr="0027305A">
        <w:rPr>
          <w:rFonts w:cs="Arial"/>
          <w:sz w:val="18"/>
          <w:szCs w:val="18"/>
        </w:rPr>
        <w:t>En el presente contrato no se consideran anticipos y el precio es fijo durante la vigencia del mismo, por lo que no se encuentra sujeto a ajuste de precio.</w:t>
      </w:r>
    </w:p>
    <w:p w14:paraId="640D57FA" w14:textId="77777777" w:rsidR="00855B78" w:rsidRPr="0027305A" w:rsidRDefault="00855B78" w:rsidP="00855B78">
      <w:pPr>
        <w:pStyle w:val="Textoindependiente"/>
        <w:shd w:val="clear" w:color="auto" w:fill="FFFFFF" w:themeFill="background1"/>
        <w:ind w:right="-94"/>
        <w:rPr>
          <w:rFonts w:cs="Arial"/>
          <w:sz w:val="18"/>
          <w:szCs w:val="18"/>
        </w:rPr>
      </w:pPr>
    </w:p>
    <w:p w14:paraId="6EF5044F" w14:textId="77777777" w:rsidR="00855B78" w:rsidRPr="0027305A" w:rsidRDefault="00855B78" w:rsidP="00855B78">
      <w:pPr>
        <w:pStyle w:val="Textoindependiente"/>
        <w:shd w:val="clear" w:color="auto" w:fill="FFFFFF" w:themeFill="background1"/>
        <w:ind w:right="-94"/>
        <w:rPr>
          <w:rFonts w:cs="Arial"/>
          <w:sz w:val="18"/>
          <w:szCs w:val="18"/>
          <w:u w:val="single"/>
        </w:rPr>
      </w:pPr>
      <w:r w:rsidRPr="0027305A">
        <w:rPr>
          <w:rFonts w:cs="Arial"/>
          <w:sz w:val="18"/>
          <w:szCs w:val="18"/>
          <w:highlight w:val="lightGray"/>
          <w:u w:val="single"/>
        </w:rPr>
        <w:t>(O bien, describir si existen anticipos).</w:t>
      </w:r>
    </w:p>
    <w:p w14:paraId="48B33985" w14:textId="77777777" w:rsidR="00855B78" w:rsidRPr="0027305A" w:rsidRDefault="00855B78" w:rsidP="00855B78">
      <w:pPr>
        <w:pStyle w:val="Textoindependiente"/>
        <w:ind w:right="-94"/>
        <w:rPr>
          <w:rFonts w:cs="Arial"/>
          <w:b/>
          <w:sz w:val="18"/>
          <w:szCs w:val="18"/>
          <w:u w:val="single"/>
        </w:rPr>
      </w:pPr>
    </w:p>
    <w:p w14:paraId="1EB26FAC" w14:textId="77777777" w:rsidR="00855B78" w:rsidRPr="0027305A" w:rsidRDefault="00855B78" w:rsidP="00855B78">
      <w:pPr>
        <w:pStyle w:val="Textoindependiente"/>
        <w:ind w:right="-94"/>
        <w:outlineLvl w:val="0"/>
        <w:rPr>
          <w:rFonts w:cs="Arial"/>
          <w:b/>
          <w:sz w:val="18"/>
          <w:szCs w:val="18"/>
          <w:u w:val="single"/>
        </w:rPr>
      </w:pPr>
      <w:r w:rsidRPr="0027305A">
        <w:rPr>
          <w:rFonts w:cs="Arial"/>
          <w:b/>
          <w:sz w:val="18"/>
          <w:szCs w:val="18"/>
          <w:u w:val="single"/>
        </w:rPr>
        <w:t>Tercera.- Condiciones de pago.</w:t>
      </w:r>
    </w:p>
    <w:p w14:paraId="3E72D07B" w14:textId="77777777" w:rsidR="00855B78" w:rsidRPr="0027305A" w:rsidRDefault="00855B78" w:rsidP="00855B78">
      <w:pPr>
        <w:pStyle w:val="Textoindependiente"/>
        <w:ind w:right="-94"/>
        <w:rPr>
          <w:rFonts w:cs="Arial"/>
          <w:b/>
          <w:sz w:val="18"/>
          <w:szCs w:val="18"/>
          <w:u w:val="single"/>
        </w:rPr>
      </w:pPr>
    </w:p>
    <w:p w14:paraId="55B4E4F6" w14:textId="77777777" w:rsidR="00855B78" w:rsidRPr="0027305A" w:rsidRDefault="00855B78" w:rsidP="00855B78">
      <w:pPr>
        <w:pStyle w:val="Textoindependiente"/>
        <w:ind w:right="-94"/>
        <w:rPr>
          <w:rFonts w:cs="Arial"/>
          <w:sz w:val="18"/>
          <w:szCs w:val="18"/>
        </w:rPr>
      </w:pPr>
      <w:r w:rsidRPr="0027305A">
        <w:rPr>
          <w:rFonts w:cs="Arial"/>
          <w:sz w:val="18"/>
          <w:szCs w:val="18"/>
        </w:rPr>
        <w:t xml:space="preserve">El pago del servicio se realizará </w:t>
      </w:r>
      <w:r w:rsidRPr="0027305A">
        <w:rPr>
          <w:rFonts w:cs="Arial"/>
          <w:sz w:val="18"/>
          <w:szCs w:val="18"/>
          <w:highlight w:val="lightGray"/>
        </w:rPr>
        <w:t>(</w:t>
      </w:r>
      <w:r w:rsidRPr="0027305A">
        <w:rPr>
          <w:rFonts w:cs="Arial"/>
          <w:sz w:val="18"/>
          <w:szCs w:val="18"/>
          <w:highlight w:val="lightGray"/>
          <w:u w:val="single"/>
          <w:shd w:val="clear" w:color="auto" w:fill="FFFFFF" w:themeFill="background1"/>
        </w:rPr>
        <w:t>describir exhibiciones y requisitos adicionales que debe presentar en su caso el proveedor</w:t>
      </w:r>
      <w:r w:rsidRPr="0027305A">
        <w:rPr>
          <w:rFonts w:cs="Arial"/>
          <w:sz w:val="18"/>
          <w:szCs w:val="18"/>
          <w:highlight w:val="lightGray"/>
        </w:rPr>
        <w:t>),</w:t>
      </w:r>
      <w:r w:rsidRPr="0027305A">
        <w:rPr>
          <w:rFonts w:cs="Arial"/>
          <w:sz w:val="18"/>
          <w:szCs w:val="18"/>
        </w:rPr>
        <w:t xml:space="preserve"> previa validación del Administrador del Contrato.</w:t>
      </w:r>
    </w:p>
    <w:p w14:paraId="17C088E3" w14:textId="77777777" w:rsidR="00855B78" w:rsidRPr="0027305A" w:rsidRDefault="00855B78" w:rsidP="00855B78">
      <w:pPr>
        <w:pStyle w:val="Textoindependiente"/>
        <w:ind w:right="-94"/>
        <w:rPr>
          <w:rFonts w:cs="Arial"/>
          <w:sz w:val="18"/>
          <w:szCs w:val="18"/>
        </w:rPr>
      </w:pPr>
    </w:p>
    <w:p w14:paraId="505025EF" w14:textId="77777777" w:rsidR="00855B78" w:rsidRPr="0027305A" w:rsidRDefault="00855B78" w:rsidP="00855B78">
      <w:pPr>
        <w:ind w:right="-94"/>
        <w:jc w:val="both"/>
        <w:rPr>
          <w:rFonts w:ascii="Arial" w:hAnsi="Arial" w:cs="Arial"/>
          <w:sz w:val="18"/>
          <w:szCs w:val="18"/>
          <w:lang w:val="es-ES_tradnl"/>
        </w:rPr>
      </w:pPr>
      <w:r w:rsidRPr="0027305A">
        <w:rPr>
          <w:rFonts w:ascii="Arial" w:hAnsi="Arial" w:cs="Arial"/>
          <w:sz w:val="18"/>
          <w:szCs w:val="18"/>
          <w:lang w:eastAsia="es-MX"/>
        </w:rPr>
        <w:t xml:space="preserve">Con fundamento en el artículo 60 del </w:t>
      </w:r>
      <w:r w:rsidRPr="0027305A">
        <w:rPr>
          <w:rFonts w:ascii="Arial" w:hAnsi="Arial" w:cs="Arial"/>
          <w:b/>
          <w:sz w:val="18"/>
          <w:szCs w:val="18"/>
          <w:lang w:eastAsia="es-MX"/>
        </w:rPr>
        <w:t>“Reglamento”</w:t>
      </w:r>
      <w:r w:rsidRPr="0027305A">
        <w:rPr>
          <w:rFonts w:ascii="Arial" w:hAnsi="Arial" w:cs="Arial"/>
          <w:sz w:val="18"/>
          <w:szCs w:val="18"/>
          <w:lang w:eastAsia="es-MX"/>
        </w:rPr>
        <w:t>, la fecha de pago no podrá exceder de 20 (veinte) días naturales contados a partir de la entrega de</w:t>
      </w:r>
      <w:r>
        <w:rPr>
          <w:rFonts w:ascii="Arial" w:hAnsi="Arial" w:cs="Arial"/>
          <w:sz w:val="18"/>
          <w:szCs w:val="18"/>
          <w:lang w:eastAsia="es-MX"/>
        </w:rPr>
        <w:t>l</w:t>
      </w:r>
      <w:r w:rsidRPr="0027305A">
        <w:rPr>
          <w:rFonts w:ascii="Arial" w:hAnsi="Arial" w:cs="Arial"/>
          <w:sz w:val="18"/>
          <w:szCs w:val="18"/>
          <w:lang w:eastAsia="es-MX"/>
        </w:rPr>
        <w:t xml:space="preserve"> </w:t>
      </w:r>
      <w:r>
        <w:rPr>
          <w:rFonts w:ascii="Arial" w:hAnsi="Arial" w:cs="Arial"/>
          <w:sz w:val="18"/>
          <w:szCs w:val="18"/>
          <w:lang w:eastAsia="es-MX"/>
        </w:rPr>
        <w:t>CFDI</w:t>
      </w:r>
      <w:r w:rsidRPr="0027305A">
        <w:rPr>
          <w:rFonts w:ascii="Arial" w:hAnsi="Arial" w:cs="Arial"/>
          <w:sz w:val="18"/>
          <w:szCs w:val="18"/>
          <w:lang w:eastAsia="es-MX"/>
        </w:rPr>
        <w:t xml:space="preserve"> que cumpla con los requisitos fiscales, según lo estipulado en los artículos 29 y 29 A del Código Fiscal de la Federación, previa </w:t>
      </w:r>
      <w:r w:rsidRPr="0027305A">
        <w:rPr>
          <w:rFonts w:ascii="Arial" w:hAnsi="Arial" w:cs="Arial"/>
          <w:sz w:val="18"/>
          <w:szCs w:val="18"/>
          <w:shd w:val="clear" w:color="auto" w:fill="FFFFFF" w:themeFill="background1"/>
          <w:lang w:eastAsia="es-MX"/>
        </w:rPr>
        <w:t xml:space="preserve">prestación del servicio </w:t>
      </w:r>
      <w:r w:rsidRPr="0027305A">
        <w:rPr>
          <w:rFonts w:ascii="Arial" w:hAnsi="Arial" w:cs="Arial"/>
          <w:sz w:val="18"/>
          <w:szCs w:val="18"/>
          <w:lang w:eastAsia="es-MX"/>
        </w:rPr>
        <w:t>en los términos contratados.</w:t>
      </w:r>
    </w:p>
    <w:p w14:paraId="2DCC27E1" w14:textId="77777777" w:rsidR="00855B78" w:rsidRPr="0027305A" w:rsidRDefault="00855B78" w:rsidP="00855B78">
      <w:pPr>
        <w:ind w:right="-94"/>
        <w:jc w:val="both"/>
        <w:rPr>
          <w:rFonts w:ascii="Arial" w:hAnsi="Arial" w:cs="Arial"/>
          <w:sz w:val="18"/>
          <w:szCs w:val="18"/>
          <w:lang w:val="es-ES_tradnl"/>
        </w:rPr>
      </w:pPr>
    </w:p>
    <w:p w14:paraId="0C22A55A"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lang w:val="es-ES_tradnl"/>
        </w:rPr>
        <w:t xml:space="preserve">De conformidad con lo señalado en el artículo 163 de las </w:t>
      </w:r>
      <w:r w:rsidRPr="0027305A">
        <w:rPr>
          <w:rFonts w:ascii="Arial" w:hAnsi="Arial" w:cs="Arial"/>
          <w:b/>
          <w:sz w:val="18"/>
          <w:szCs w:val="18"/>
          <w:lang w:val="es-ES_tradnl"/>
        </w:rPr>
        <w:t>“POBALINES”</w:t>
      </w:r>
      <w:r w:rsidRPr="0027305A">
        <w:rPr>
          <w:rFonts w:ascii="Arial" w:hAnsi="Arial" w:cs="Arial"/>
          <w:sz w:val="18"/>
          <w:szCs w:val="18"/>
          <w:lang w:val="es-ES_tradnl"/>
        </w:rPr>
        <w:t xml:space="preserve">, para iniciar el trámite de pago, el </w:t>
      </w:r>
      <w:r w:rsidRPr="0027305A">
        <w:rPr>
          <w:rFonts w:ascii="Arial" w:hAnsi="Arial" w:cs="Arial"/>
          <w:b/>
          <w:bCs/>
          <w:sz w:val="18"/>
          <w:szCs w:val="18"/>
        </w:rPr>
        <w:t>“Proveedor”</w:t>
      </w:r>
      <w:r w:rsidRPr="0027305A">
        <w:rPr>
          <w:rFonts w:ascii="Arial" w:hAnsi="Arial" w:cs="Arial"/>
          <w:sz w:val="18"/>
          <w:szCs w:val="18"/>
          <w:lang w:val="es-ES_tradnl"/>
        </w:rPr>
        <w:t xml:space="preserve"> deberá entregar al Administrador del Contrato, </w:t>
      </w:r>
      <w:r>
        <w:rPr>
          <w:rFonts w:ascii="Arial" w:hAnsi="Arial" w:cs="Arial"/>
          <w:sz w:val="18"/>
          <w:szCs w:val="18"/>
          <w:lang w:val="es-ES_tradnl"/>
        </w:rPr>
        <w:t>e</w:t>
      </w:r>
      <w:r w:rsidRPr="0027305A">
        <w:rPr>
          <w:rFonts w:ascii="Arial" w:hAnsi="Arial" w:cs="Arial"/>
          <w:sz w:val="18"/>
          <w:szCs w:val="18"/>
          <w:lang w:val="es-ES_tradnl"/>
        </w:rPr>
        <w:t xml:space="preserve">l </w:t>
      </w:r>
      <w:r>
        <w:rPr>
          <w:rFonts w:ascii="Arial" w:hAnsi="Arial" w:cs="Arial"/>
          <w:sz w:val="18"/>
          <w:szCs w:val="18"/>
          <w:lang w:val="es-ES_tradnl"/>
        </w:rPr>
        <w:t>CFDI</w:t>
      </w:r>
      <w:r w:rsidRPr="0027305A">
        <w:rPr>
          <w:rFonts w:ascii="Arial" w:hAnsi="Arial" w:cs="Arial"/>
          <w:sz w:val="18"/>
          <w:szCs w:val="18"/>
          <w:lang w:val="es-ES_tradnl"/>
        </w:rPr>
        <w:t xml:space="preserve"> de la </w:t>
      </w:r>
      <w:r w:rsidRPr="0027305A">
        <w:rPr>
          <w:rFonts w:ascii="Arial" w:hAnsi="Arial" w:cs="Arial"/>
          <w:sz w:val="18"/>
          <w:szCs w:val="18"/>
          <w:shd w:val="clear" w:color="auto" w:fill="FFFFFF" w:themeFill="background1"/>
          <w:lang w:eastAsia="es-MX"/>
        </w:rPr>
        <w:t>prestación del servicio</w:t>
      </w:r>
      <w:r w:rsidRPr="0027305A">
        <w:rPr>
          <w:rFonts w:ascii="Arial" w:hAnsi="Arial" w:cs="Arial"/>
          <w:sz w:val="18"/>
          <w:szCs w:val="18"/>
          <w:lang w:val="es-ES_tradnl"/>
        </w:rPr>
        <w:t xml:space="preserve">, adjuntando en su caso, el comprobante de pago por concepto de penas convencionales a favor del </w:t>
      </w:r>
      <w:r w:rsidRPr="0027305A">
        <w:rPr>
          <w:rFonts w:ascii="Arial" w:hAnsi="Arial" w:cs="Arial"/>
          <w:b/>
          <w:sz w:val="18"/>
          <w:szCs w:val="18"/>
          <w:lang w:val="es-ES_tradnl"/>
        </w:rPr>
        <w:t>“Instituto”</w:t>
      </w:r>
      <w:r w:rsidRPr="0027305A">
        <w:rPr>
          <w:rFonts w:ascii="Arial" w:hAnsi="Arial" w:cs="Arial"/>
          <w:sz w:val="18"/>
          <w:szCs w:val="18"/>
          <w:lang w:val="es-ES_tradnl"/>
        </w:rPr>
        <w:t>.</w:t>
      </w:r>
    </w:p>
    <w:p w14:paraId="282E3388" w14:textId="77777777" w:rsidR="00855B78" w:rsidRPr="0027305A" w:rsidRDefault="00855B78" w:rsidP="00855B78">
      <w:pPr>
        <w:pStyle w:val="Textoindependiente"/>
        <w:ind w:right="-94"/>
        <w:rPr>
          <w:rFonts w:cs="Arial"/>
          <w:sz w:val="18"/>
          <w:szCs w:val="18"/>
        </w:rPr>
      </w:pPr>
    </w:p>
    <w:p w14:paraId="0F7BA6FA" w14:textId="77777777" w:rsidR="00855B78" w:rsidRPr="0027305A" w:rsidRDefault="00855B78" w:rsidP="00855B78">
      <w:pPr>
        <w:pStyle w:val="Textoindependiente"/>
        <w:ind w:right="-94"/>
        <w:rPr>
          <w:rFonts w:cs="Arial"/>
          <w:sz w:val="18"/>
          <w:szCs w:val="18"/>
        </w:rPr>
      </w:pPr>
      <w:r w:rsidRPr="0027305A">
        <w:rPr>
          <w:rFonts w:cs="Arial"/>
          <w:sz w:val="18"/>
          <w:szCs w:val="18"/>
        </w:rPr>
        <w:t xml:space="preserve">El pago se efectuará en la Caja General de la Dirección Ejecutiva de Administración del </w:t>
      </w:r>
      <w:r w:rsidRPr="0027305A">
        <w:rPr>
          <w:rFonts w:cs="Arial"/>
          <w:b/>
          <w:sz w:val="18"/>
          <w:szCs w:val="18"/>
        </w:rPr>
        <w:t>“Instituto”</w:t>
      </w:r>
      <w:r w:rsidRPr="0027305A">
        <w:rPr>
          <w:rFonts w:cs="Arial"/>
          <w:sz w:val="18"/>
          <w:szCs w:val="18"/>
        </w:rPr>
        <w:t xml:space="preserve">, ubicada en Periférico Sur número 4124, primer piso, Colonia Jardines del Pedregal, Delegación Álvaro Obregón, código postal 01900, Ciudad de México, o bien, a través de trasferencia electrónica a la cuenta bancaria que indique el </w:t>
      </w:r>
      <w:r w:rsidRPr="0027305A">
        <w:rPr>
          <w:rFonts w:cs="Arial"/>
          <w:b/>
          <w:bCs/>
          <w:sz w:val="18"/>
          <w:szCs w:val="18"/>
        </w:rPr>
        <w:t>“Proveedor”</w:t>
      </w:r>
      <w:r w:rsidRPr="0027305A">
        <w:rPr>
          <w:rFonts w:cs="Arial"/>
          <w:sz w:val="18"/>
          <w:szCs w:val="18"/>
        </w:rPr>
        <w:t>.</w:t>
      </w:r>
    </w:p>
    <w:p w14:paraId="15C16BA3" w14:textId="77777777" w:rsidR="00855B78" w:rsidRPr="0027305A" w:rsidRDefault="00855B78" w:rsidP="00855B78">
      <w:pPr>
        <w:pStyle w:val="Textoindependiente"/>
        <w:ind w:right="-94"/>
        <w:rPr>
          <w:rFonts w:cs="Arial"/>
          <w:sz w:val="18"/>
          <w:szCs w:val="18"/>
        </w:rPr>
      </w:pPr>
    </w:p>
    <w:p w14:paraId="384B0323" w14:textId="77777777" w:rsidR="00855B78" w:rsidRPr="0027305A" w:rsidRDefault="00855B78" w:rsidP="00855B78">
      <w:pPr>
        <w:pStyle w:val="Textoindependiente"/>
        <w:ind w:right="-94"/>
        <w:rPr>
          <w:rFonts w:cs="Arial"/>
          <w:sz w:val="18"/>
          <w:szCs w:val="18"/>
        </w:rPr>
      </w:pPr>
      <w:r w:rsidRPr="0027305A">
        <w:rPr>
          <w:rFonts w:cs="Arial"/>
          <w:b/>
          <w:i/>
          <w:sz w:val="18"/>
          <w:szCs w:val="18"/>
          <w:highlight w:val="lightGray"/>
        </w:rPr>
        <w:t>Cuando el contrato se pacte en dólares:</w:t>
      </w:r>
      <w:r w:rsidRPr="0027305A">
        <w:rPr>
          <w:rFonts w:cs="Arial"/>
          <w:sz w:val="18"/>
          <w:szCs w:val="18"/>
        </w:rPr>
        <w:t xml:space="preserve"> L</w:t>
      </w:r>
      <w:r>
        <w:rPr>
          <w:rFonts w:cs="Arial"/>
          <w:sz w:val="18"/>
          <w:szCs w:val="18"/>
        </w:rPr>
        <w:t>o</w:t>
      </w:r>
      <w:r w:rsidRPr="0027305A">
        <w:rPr>
          <w:rFonts w:cs="Arial"/>
          <w:sz w:val="18"/>
          <w:szCs w:val="18"/>
        </w:rPr>
        <w:t xml:space="preserve">s </w:t>
      </w:r>
      <w:r>
        <w:rPr>
          <w:rFonts w:cs="Arial"/>
          <w:sz w:val="18"/>
          <w:szCs w:val="18"/>
        </w:rPr>
        <w:t>CFDI’s</w:t>
      </w:r>
      <w:r w:rsidRPr="0027305A">
        <w:rPr>
          <w:rFonts w:cs="Arial"/>
          <w:sz w:val="18"/>
          <w:szCs w:val="18"/>
        </w:rPr>
        <w:t xml:space="preserve"> se presentarán en dólares americanos y el pago se realizará en pesos mexicanos de acuerdo al tipo de cambio vigente al día en que se haga el pago, conforme a la publicación que emita el Banco de México en el Diario Oficial de la Federación, en términos del artículo 8 de la Ley Monetaria de los Estados Unidos Mexicanos.</w:t>
      </w:r>
    </w:p>
    <w:p w14:paraId="30C43506" w14:textId="77777777" w:rsidR="00855B78" w:rsidRPr="0027305A" w:rsidRDefault="00855B78" w:rsidP="00855B78">
      <w:pPr>
        <w:pStyle w:val="Textoindependiente"/>
        <w:ind w:right="-94"/>
        <w:rPr>
          <w:rFonts w:cs="Arial"/>
          <w:sz w:val="18"/>
          <w:szCs w:val="18"/>
        </w:rPr>
      </w:pPr>
    </w:p>
    <w:p w14:paraId="723302D0" w14:textId="77777777" w:rsidR="00855B78" w:rsidRPr="0027305A" w:rsidRDefault="00855B78" w:rsidP="00855B78">
      <w:pPr>
        <w:pStyle w:val="Textoindependiente"/>
        <w:ind w:right="-94"/>
        <w:outlineLvl w:val="0"/>
        <w:rPr>
          <w:rFonts w:cs="Arial"/>
          <w:b/>
          <w:sz w:val="18"/>
          <w:szCs w:val="18"/>
          <w:u w:val="single"/>
        </w:rPr>
      </w:pPr>
      <w:r w:rsidRPr="0027305A">
        <w:rPr>
          <w:rFonts w:cs="Arial"/>
          <w:b/>
          <w:sz w:val="18"/>
          <w:szCs w:val="18"/>
          <w:u w:val="single"/>
        </w:rPr>
        <w:t>Cuarta.- Vigencia.</w:t>
      </w:r>
    </w:p>
    <w:p w14:paraId="29FFEB63" w14:textId="77777777" w:rsidR="00855B78" w:rsidRPr="0027305A" w:rsidRDefault="00855B78" w:rsidP="00855B78">
      <w:pPr>
        <w:pStyle w:val="Texto0"/>
        <w:tabs>
          <w:tab w:val="left" w:pos="-709"/>
        </w:tabs>
        <w:spacing w:after="0" w:line="240" w:lineRule="auto"/>
        <w:ind w:right="-94" w:firstLine="0"/>
        <w:outlineLvl w:val="0"/>
        <w:rPr>
          <w:rFonts w:cs="Arial"/>
          <w:szCs w:val="18"/>
        </w:rPr>
      </w:pPr>
      <w:r w:rsidRPr="0027305A">
        <w:rPr>
          <w:rFonts w:cs="Arial"/>
          <w:szCs w:val="18"/>
        </w:rPr>
        <w:t xml:space="preserve">La vigencia del presente contrato es del </w:t>
      </w:r>
      <w:r w:rsidRPr="0027305A">
        <w:rPr>
          <w:rFonts w:cs="Arial"/>
          <w:szCs w:val="18"/>
          <w:highlight w:val="lightGray"/>
        </w:rPr>
        <w:t>___ de ___ de ___ al ___</w:t>
      </w:r>
      <w:r w:rsidRPr="0027305A">
        <w:rPr>
          <w:rFonts w:cs="Arial"/>
          <w:szCs w:val="18"/>
          <w:highlight w:val="lightGray"/>
          <w:shd w:val="clear" w:color="auto" w:fill="FFFFFF" w:themeFill="background1"/>
        </w:rPr>
        <w:t xml:space="preserve"> de ___ de ___</w:t>
      </w:r>
      <w:r w:rsidRPr="0027305A">
        <w:rPr>
          <w:rFonts w:cs="Arial"/>
          <w:szCs w:val="18"/>
          <w:shd w:val="clear" w:color="auto" w:fill="FFFFFF" w:themeFill="background1"/>
        </w:rPr>
        <w:t>.</w:t>
      </w:r>
    </w:p>
    <w:p w14:paraId="59F5F853" w14:textId="77777777" w:rsidR="00855B78" w:rsidRPr="0027305A" w:rsidRDefault="00855B78" w:rsidP="00855B78">
      <w:pPr>
        <w:pStyle w:val="Texto0"/>
        <w:tabs>
          <w:tab w:val="left" w:pos="-709"/>
        </w:tabs>
        <w:spacing w:after="0" w:line="240" w:lineRule="auto"/>
        <w:ind w:left="708" w:right="-94" w:hanging="708"/>
        <w:rPr>
          <w:rFonts w:cs="Arial"/>
          <w:szCs w:val="18"/>
        </w:rPr>
      </w:pPr>
    </w:p>
    <w:p w14:paraId="4C446D4E" w14:textId="77777777" w:rsidR="00855B78" w:rsidRPr="0027305A" w:rsidRDefault="00855B78" w:rsidP="00855B78">
      <w:pPr>
        <w:pStyle w:val="Textoindependiente"/>
        <w:ind w:right="-94"/>
        <w:outlineLvl w:val="0"/>
        <w:rPr>
          <w:rFonts w:cs="Arial"/>
          <w:b/>
          <w:sz w:val="18"/>
          <w:szCs w:val="18"/>
          <w:u w:val="single"/>
        </w:rPr>
      </w:pPr>
      <w:r w:rsidRPr="0027305A">
        <w:rPr>
          <w:rFonts w:cs="Arial"/>
          <w:b/>
          <w:sz w:val="18"/>
          <w:szCs w:val="18"/>
          <w:u w:val="single"/>
        </w:rPr>
        <w:t>Quinta.- Plazo, lugar y condiciones para la prestación del servicio.</w:t>
      </w:r>
    </w:p>
    <w:p w14:paraId="78222B6A" w14:textId="77777777" w:rsidR="00855B78" w:rsidRPr="0027305A" w:rsidRDefault="00855B78" w:rsidP="00855B78">
      <w:pPr>
        <w:pStyle w:val="Textoindependiente"/>
        <w:ind w:right="-94"/>
        <w:rPr>
          <w:rFonts w:cs="Arial"/>
          <w:sz w:val="18"/>
          <w:szCs w:val="18"/>
        </w:rPr>
      </w:pPr>
      <w:r w:rsidRPr="0027305A">
        <w:rPr>
          <w:rFonts w:cs="Arial"/>
          <w:sz w:val="18"/>
          <w:szCs w:val="18"/>
        </w:rPr>
        <w:t>El</w:t>
      </w:r>
      <w:r w:rsidRPr="0027305A">
        <w:rPr>
          <w:rFonts w:cs="Arial"/>
          <w:b/>
          <w:sz w:val="18"/>
          <w:szCs w:val="18"/>
        </w:rPr>
        <w:t xml:space="preserve"> “Proveedor” </w:t>
      </w:r>
      <w:r w:rsidRPr="0027305A">
        <w:rPr>
          <w:rFonts w:cs="Arial"/>
          <w:sz w:val="18"/>
          <w:szCs w:val="18"/>
        </w:rPr>
        <w:t xml:space="preserve">deberá </w:t>
      </w:r>
      <w:r w:rsidRPr="0027305A">
        <w:rPr>
          <w:rFonts w:cs="Arial"/>
          <w:sz w:val="18"/>
          <w:szCs w:val="18"/>
          <w:shd w:val="clear" w:color="auto" w:fill="FFFFFF" w:themeFill="background1"/>
        </w:rPr>
        <w:t xml:space="preserve">proporcionar el servicio en </w:t>
      </w:r>
      <w:r w:rsidRPr="0027305A">
        <w:rPr>
          <w:rFonts w:cs="Arial"/>
          <w:sz w:val="18"/>
          <w:szCs w:val="18"/>
          <w:highlight w:val="lightGray"/>
          <w:u w:val="single"/>
          <w:shd w:val="clear" w:color="auto" w:fill="FFFFFF" w:themeFill="background1"/>
        </w:rPr>
        <w:t>(señalar lugar)</w:t>
      </w:r>
      <w:r w:rsidRPr="0027305A">
        <w:rPr>
          <w:rFonts w:cs="Arial"/>
          <w:sz w:val="18"/>
          <w:szCs w:val="18"/>
          <w:shd w:val="clear" w:color="auto" w:fill="FFFFFF" w:themeFill="background1"/>
        </w:rPr>
        <w:t xml:space="preserve">, conforme a los plazos y condiciones siguientes: </w:t>
      </w:r>
      <w:r w:rsidRPr="0027305A">
        <w:rPr>
          <w:rFonts w:cs="Arial"/>
          <w:sz w:val="18"/>
          <w:szCs w:val="18"/>
          <w:highlight w:val="lightGray"/>
          <w:u w:val="single"/>
          <w:shd w:val="clear" w:color="auto" w:fill="FFFFFF" w:themeFill="background1"/>
        </w:rPr>
        <w:t xml:space="preserve">(señalar o bien referenciar al </w:t>
      </w:r>
      <w:r w:rsidRPr="0027305A">
        <w:rPr>
          <w:rFonts w:cs="Arial"/>
          <w:b/>
          <w:sz w:val="18"/>
          <w:szCs w:val="18"/>
          <w:highlight w:val="lightGray"/>
          <w:u w:val="single"/>
          <w:shd w:val="clear" w:color="auto" w:fill="FFFFFF" w:themeFill="background1"/>
        </w:rPr>
        <w:t>“Anexo Único”</w:t>
      </w:r>
      <w:r w:rsidRPr="0027305A">
        <w:rPr>
          <w:rFonts w:cs="Arial"/>
          <w:sz w:val="18"/>
          <w:szCs w:val="18"/>
          <w:highlight w:val="lightGray"/>
          <w:u w:val="single"/>
          <w:shd w:val="clear" w:color="auto" w:fill="FFFFFF" w:themeFill="background1"/>
        </w:rPr>
        <w:t>).</w:t>
      </w:r>
    </w:p>
    <w:p w14:paraId="51E878CB" w14:textId="77777777" w:rsidR="00855B78" w:rsidRPr="0027305A" w:rsidRDefault="00855B78" w:rsidP="00855B78">
      <w:pPr>
        <w:pStyle w:val="Textoindependiente"/>
        <w:ind w:right="-94"/>
        <w:rPr>
          <w:rFonts w:cs="Arial"/>
          <w:sz w:val="18"/>
          <w:szCs w:val="18"/>
        </w:rPr>
      </w:pPr>
    </w:p>
    <w:p w14:paraId="5E6EE42D" w14:textId="77777777" w:rsidR="00855B78" w:rsidRPr="0027305A" w:rsidRDefault="00855B78" w:rsidP="00855B78">
      <w:pPr>
        <w:pStyle w:val="Textoindependiente3"/>
        <w:ind w:right="-94"/>
        <w:outlineLvl w:val="0"/>
        <w:rPr>
          <w:rFonts w:cs="Arial"/>
          <w:sz w:val="18"/>
          <w:szCs w:val="18"/>
          <w:u w:val="single"/>
        </w:rPr>
      </w:pPr>
      <w:r w:rsidRPr="0027305A">
        <w:rPr>
          <w:rFonts w:cs="Arial"/>
          <w:sz w:val="18"/>
          <w:szCs w:val="18"/>
          <w:u w:val="single"/>
        </w:rPr>
        <w:t>Sexta.- Administración del contrato.</w:t>
      </w:r>
    </w:p>
    <w:p w14:paraId="5F3489C8"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El responsable de administrar y vigilar el cumplimiento del presente contrato es el Titular de </w:t>
      </w:r>
      <w:r w:rsidRPr="0027305A">
        <w:rPr>
          <w:rFonts w:ascii="Arial" w:hAnsi="Arial" w:cs="Arial"/>
          <w:sz w:val="18"/>
          <w:szCs w:val="18"/>
          <w:highlight w:val="lightGray"/>
          <w:u w:val="single"/>
        </w:rPr>
        <w:t>(nombre del área)</w:t>
      </w:r>
      <w:r w:rsidRPr="0027305A">
        <w:rPr>
          <w:rFonts w:ascii="Arial" w:hAnsi="Arial" w:cs="Arial"/>
          <w:sz w:val="18"/>
          <w:szCs w:val="18"/>
        </w:rPr>
        <w:t xml:space="preserve">, adscrita a la </w:t>
      </w:r>
      <w:r w:rsidRPr="0027305A">
        <w:rPr>
          <w:rFonts w:ascii="Arial" w:hAnsi="Arial" w:cs="Arial"/>
          <w:sz w:val="18"/>
          <w:szCs w:val="18"/>
          <w:highlight w:val="lightGray"/>
          <w:u w:val="single"/>
        </w:rPr>
        <w:t>(Área Requirente)</w:t>
      </w:r>
      <w:r w:rsidRPr="0027305A">
        <w:rPr>
          <w:rFonts w:ascii="Arial" w:hAnsi="Arial" w:cs="Arial"/>
          <w:sz w:val="18"/>
          <w:szCs w:val="18"/>
        </w:rPr>
        <w:t xml:space="preserve"> del </w:t>
      </w:r>
      <w:r w:rsidRPr="0027305A">
        <w:rPr>
          <w:rFonts w:ascii="Arial" w:hAnsi="Arial" w:cs="Arial"/>
          <w:b/>
          <w:sz w:val="18"/>
          <w:szCs w:val="18"/>
        </w:rPr>
        <w:t>“Instituto”</w:t>
      </w:r>
      <w:r w:rsidRPr="0027305A">
        <w:rPr>
          <w:rFonts w:ascii="Arial" w:hAnsi="Arial" w:cs="Arial"/>
          <w:sz w:val="18"/>
          <w:szCs w:val="18"/>
        </w:rPr>
        <w:t xml:space="preserve">, </w:t>
      </w:r>
      <w:r w:rsidRPr="0027305A">
        <w:rPr>
          <w:rFonts w:ascii="Arial" w:hAnsi="Arial" w:cs="Arial"/>
          <w:bCs/>
          <w:sz w:val="18"/>
          <w:szCs w:val="18"/>
        </w:rPr>
        <w:t>y señala como domicilio p</w:t>
      </w:r>
      <w:r w:rsidRPr="0027305A">
        <w:rPr>
          <w:rFonts w:ascii="Arial" w:hAnsi="Arial" w:cs="Arial"/>
          <w:sz w:val="18"/>
          <w:szCs w:val="18"/>
        </w:rPr>
        <w:t>ara los efectos del presente contrato, el ubicado en (</w:t>
      </w:r>
      <w:r w:rsidRPr="0027305A">
        <w:rPr>
          <w:rFonts w:ascii="Arial" w:hAnsi="Arial" w:cs="Arial"/>
          <w:sz w:val="18"/>
          <w:szCs w:val="18"/>
          <w:highlight w:val="lightGray"/>
          <w:u w:val="single"/>
        </w:rPr>
        <w:t>señalar domicilio</w:t>
      </w:r>
      <w:r w:rsidRPr="0027305A">
        <w:rPr>
          <w:rFonts w:ascii="Arial" w:hAnsi="Arial" w:cs="Arial"/>
          <w:sz w:val="18"/>
          <w:szCs w:val="18"/>
        </w:rPr>
        <w:t>).</w:t>
      </w:r>
    </w:p>
    <w:p w14:paraId="7D96AC06" w14:textId="77777777" w:rsidR="00855B78" w:rsidRPr="0027305A" w:rsidRDefault="00855B78" w:rsidP="00855B78">
      <w:pPr>
        <w:ind w:right="-94"/>
        <w:jc w:val="both"/>
        <w:rPr>
          <w:rFonts w:ascii="Arial" w:hAnsi="Arial" w:cs="Arial"/>
          <w:sz w:val="18"/>
          <w:szCs w:val="18"/>
        </w:rPr>
      </w:pPr>
    </w:p>
    <w:p w14:paraId="18525160"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En términos de los artículos 105, fracción VIII, 155 de las </w:t>
      </w:r>
      <w:r w:rsidRPr="0027305A">
        <w:rPr>
          <w:rFonts w:ascii="Arial" w:hAnsi="Arial" w:cs="Arial"/>
          <w:b/>
          <w:bCs/>
          <w:sz w:val="18"/>
          <w:szCs w:val="18"/>
        </w:rPr>
        <w:t>“POBALINES”</w:t>
      </w:r>
      <w:r w:rsidRPr="0027305A">
        <w:rPr>
          <w:rFonts w:ascii="Arial" w:hAnsi="Arial" w:cs="Arial"/>
          <w:sz w:val="18"/>
          <w:szCs w:val="18"/>
        </w:rPr>
        <w:t xml:space="preserve"> y 27 del </w:t>
      </w:r>
      <w:r w:rsidRPr="0027305A">
        <w:rPr>
          <w:rFonts w:ascii="Arial" w:hAnsi="Arial" w:cs="Arial"/>
          <w:b/>
          <w:bCs/>
          <w:sz w:val="18"/>
          <w:szCs w:val="18"/>
        </w:rPr>
        <w:t>“Reglamento”</w:t>
      </w:r>
      <w:r w:rsidRPr="0027305A">
        <w:rPr>
          <w:rFonts w:ascii="Arial" w:hAnsi="Arial" w:cs="Arial"/>
          <w:sz w:val="18"/>
          <w:szCs w:val="18"/>
        </w:rPr>
        <w:t>, el responsable de administrar y vigilar el presente contrato deberá informar por escrito, lo siguiente:</w:t>
      </w:r>
    </w:p>
    <w:p w14:paraId="290898A2" w14:textId="77777777" w:rsidR="00855B78" w:rsidRPr="0027305A" w:rsidRDefault="00855B78" w:rsidP="00855B78">
      <w:pPr>
        <w:ind w:right="-94"/>
        <w:jc w:val="both"/>
        <w:rPr>
          <w:rFonts w:ascii="Arial" w:hAnsi="Arial" w:cs="Arial"/>
          <w:sz w:val="18"/>
          <w:szCs w:val="18"/>
        </w:rPr>
      </w:pPr>
    </w:p>
    <w:p w14:paraId="49D440A3" w14:textId="77777777" w:rsidR="00855B78" w:rsidRPr="0027305A" w:rsidRDefault="00855B78" w:rsidP="00600989">
      <w:pPr>
        <w:numPr>
          <w:ilvl w:val="0"/>
          <w:numId w:val="85"/>
        </w:numPr>
        <w:ind w:left="720" w:right="-94"/>
        <w:contextualSpacing/>
        <w:jc w:val="both"/>
        <w:rPr>
          <w:rFonts w:ascii="Arial" w:hAnsi="Arial" w:cs="Arial"/>
          <w:sz w:val="18"/>
          <w:szCs w:val="18"/>
        </w:rPr>
      </w:pPr>
      <w:r w:rsidRPr="0027305A">
        <w:rPr>
          <w:rFonts w:ascii="Arial" w:hAnsi="Arial" w:cs="Arial"/>
          <w:snapToGrid w:val="0"/>
          <w:sz w:val="18"/>
          <w:szCs w:val="18"/>
          <w:lang w:val="es-ES_tradnl"/>
        </w:rPr>
        <w:t>Oficio de aceptación de la prestación del servicio, y constancia de cumplimiento de las obligaciones contractuales a fin de dar inicio a la cancelación de la garantía de cumplimiento.</w:t>
      </w:r>
    </w:p>
    <w:p w14:paraId="6EC0997C" w14:textId="77777777" w:rsidR="00855B78" w:rsidRPr="0027305A" w:rsidRDefault="00855B78" w:rsidP="00600989">
      <w:pPr>
        <w:numPr>
          <w:ilvl w:val="0"/>
          <w:numId w:val="85"/>
        </w:numPr>
        <w:ind w:left="720" w:right="-94"/>
        <w:contextualSpacing/>
        <w:jc w:val="both"/>
        <w:rPr>
          <w:rFonts w:ascii="Arial" w:hAnsi="Arial" w:cs="Arial"/>
          <w:sz w:val="18"/>
          <w:szCs w:val="18"/>
        </w:rPr>
      </w:pPr>
      <w:r w:rsidRPr="0027305A">
        <w:rPr>
          <w:rFonts w:ascii="Arial" w:hAnsi="Arial" w:cs="Arial"/>
          <w:snapToGrid w:val="0"/>
          <w:sz w:val="18"/>
          <w:szCs w:val="18"/>
          <w:lang w:val="es-ES_tradnl"/>
        </w:rPr>
        <w:t xml:space="preserve">De los atrasos e incumplimientos, así como el cálculo de las penas convencionales </w:t>
      </w:r>
      <w:r w:rsidRPr="0027305A">
        <w:rPr>
          <w:rFonts w:ascii="Arial" w:hAnsi="Arial" w:cs="Arial"/>
          <w:snapToGrid w:val="0"/>
          <w:sz w:val="18"/>
          <w:szCs w:val="18"/>
          <w:highlight w:val="lightGray"/>
          <w:u w:val="single"/>
          <w:lang w:val="es-ES_tradnl"/>
        </w:rPr>
        <w:t>(y deducciones, si aplican)</w:t>
      </w:r>
      <w:r w:rsidRPr="0027305A">
        <w:rPr>
          <w:rFonts w:ascii="Arial" w:hAnsi="Arial" w:cs="Arial"/>
          <w:snapToGrid w:val="0"/>
          <w:sz w:val="18"/>
          <w:szCs w:val="18"/>
          <w:lang w:val="es-ES_tradnl"/>
        </w:rPr>
        <w:t xml:space="preserve"> correspondientes, anexando los documentos probatorios del incumplimiento en que incurra el </w:t>
      </w:r>
      <w:r w:rsidRPr="0027305A">
        <w:rPr>
          <w:rFonts w:ascii="Arial" w:hAnsi="Arial" w:cs="Arial"/>
          <w:b/>
          <w:bCs/>
          <w:snapToGrid w:val="0"/>
          <w:sz w:val="18"/>
          <w:szCs w:val="18"/>
          <w:lang w:val="es-ES_tradnl"/>
        </w:rPr>
        <w:t>“Proveedor”</w:t>
      </w:r>
      <w:r w:rsidRPr="0027305A">
        <w:rPr>
          <w:rFonts w:ascii="Arial" w:hAnsi="Arial" w:cs="Arial"/>
          <w:snapToGrid w:val="0"/>
          <w:sz w:val="18"/>
          <w:szCs w:val="18"/>
          <w:lang w:val="es-ES_tradnl"/>
        </w:rPr>
        <w:t>.</w:t>
      </w:r>
    </w:p>
    <w:p w14:paraId="6DCD15F1" w14:textId="77777777" w:rsidR="00855B78" w:rsidRPr="0027305A" w:rsidRDefault="00855B78" w:rsidP="00600989">
      <w:pPr>
        <w:numPr>
          <w:ilvl w:val="0"/>
          <w:numId w:val="85"/>
        </w:numPr>
        <w:ind w:left="720" w:right="-94"/>
        <w:contextualSpacing/>
        <w:jc w:val="both"/>
        <w:rPr>
          <w:rFonts w:ascii="Arial" w:hAnsi="Arial" w:cs="Arial"/>
          <w:sz w:val="18"/>
          <w:szCs w:val="18"/>
        </w:rPr>
      </w:pPr>
      <w:r w:rsidRPr="0027305A">
        <w:rPr>
          <w:rFonts w:ascii="Arial" w:hAnsi="Arial" w:cs="Arial"/>
          <w:snapToGrid w:val="0"/>
          <w:sz w:val="18"/>
          <w:szCs w:val="18"/>
          <w:lang w:val="es-ES_tradnl"/>
        </w:rPr>
        <w:t xml:space="preserve">Evaluación del </w:t>
      </w:r>
      <w:r w:rsidRPr="0027305A">
        <w:rPr>
          <w:rFonts w:ascii="Arial" w:hAnsi="Arial" w:cs="Arial"/>
          <w:b/>
          <w:bCs/>
          <w:snapToGrid w:val="0"/>
          <w:sz w:val="18"/>
          <w:szCs w:val="18"/>
          <w:lang w:val="es-ES_tradnl"/>
        </w:rPr>
        <w:t>“Proveedor”</w:t>
      </w:r>
      <w:r w:rsidRPr="0027305A">
        <w:rPr>
          <w:rFonts w:ascii="Arial" w:hAnsi="Arial" w:cs="Arial"/>
          <w:snapToGrid w:val="0"/>
          <w:sz w:val="18"/>
          <w:szCs w:val="18"/>
          <w:lang w:val="es-ES_tradnl"/>
        </w:rPr>
        <w:t>.</w:t>
      </w:r>
    </w:p>
    <w:p w14:paraId="6FCFADF7" w14:textId="77777777" w:rsidR="00855B78" w:rsidRPr="0027305A" w:rsidRDefault="00855B78" w:rsidP="00855B78">
      <w:pPr>
        <w:ind w:right="-94"/>
        <w:contextualSpacing/>
        <w:jc w:val="both"/>
        <w:rPr>
          <w:rFonts w:ascii="Arial" w:hAnsi="Arial" w:cs="Arial"/>
          <w:snapToGrid w:val="0"/>
          <w:sz w:val="18"/>
          <w:szCs w:val="18"/>
          <w:lang w:val="es-ES_tradnl"/>
        </w:rPr>
      </w:pPr>
    </w:p>
    <w:p w14:paraId="0D51E0D5" w14:textId="77777777" w:rsidR="00855B78" w:rsidRPr="0027305A" w:rsidRDefault="00855B78" w:rsidP="00855B78">
      <w:pPr>
        <w:ind w:right="-94"/>
        <w:jc w:val="both"/>
        <w:rPr>
          <w:rFonts w:ascii="Arial" w:hAnsi="Arial" w:cs="Arial"/>
          <w:sz w:val="18"/>
          <w:szCs w:val="18"/>
          <w:u w:val="dotted"/>
        </w:rPr>
      </w:pPr>
      <w:r w:rsidRPr="0027305A">
        <w:rPr>
          <w:rFonts w:ascii="Arial" w:hAnsi="Arial" w:cs="Arial"/>
          <w:b/>
          <w:i/>
          <w:sz w:val="18"/>
          <w:szCs w:val="18"/>
          <w:highlight w:val="lightGray"/>
          <w:u w:val="dotted"/>
          <w:shd w:val="clear" w:color="auto" w:fill="FFFFFF" w:themeFill="background1"/>
        </w:rPr>
        <w:t>Si aplica</w:t>
      </w:r>
      <w:r w:rsidRPr="0027305A">
        <w:rPr>
          <w:rFonts w:ascii="Arial" w:hAnsi="Arial" w:cs="Arial"/>
          <w:sz w:val="18"/>
          <w:szCs w:val="18"/>
          <w:highlight w:val="lightGray"/>
          <w:u w:val="dotted"/>
          <w:shd w:val="clear" w:color="auto" w:fill="FFFFFF" w:themeFill="background1"/>
        </w:rPr>
        <w:t>:</w:t>
      </w:r>
      <w:r w:rsidRPr="0027305A">
        <w:rPr>
          <w:rFonts w:ascii="Arial" w:hAnsi="Arial" w:cs="Arial"/>
          <w:sz w:val="18"/>
          <w:szCs w:val="18"/>
          <w:u w:val="dotted"/>
        </w:rPr>
        <w:t xml:space="preserve"> Con fundamento en los artículos 68 del </w:t>
      </w:r>
      <w:r w:rsidRPr="0027305A">
        <w:rPr>
          <w:rFonts w:ascii="Arial" w:hAnsi="Arial" w:cs="Arial"/>
          <w:b/>
          <w:sz w:val="18"/>
          <w:szCs w:val="18"/>
          <w:u w:val="dotted"/>
        </w:rPr>
        <w:t>“Reglamento”</w:t>
      </w:r>
      <w:r w:rsidRPr="0027305A">
        <w:rPr>
          <w:rFonts w:ascii="Arial" w:hAnsi="Arial" w:cs="Arial"/>
          <w:sz w:val="18"/>
          <w:szCs w:val="18"/>
          <w:u w:val="dotted"/>
        </w:rPr>
        <w:t xml:space="preserve">, 143, último párrafo y 144 de las </w:t>
      </w:r>
      <w:r w:rsidRPr="0027305A">
        <w:rPr>
          <w:rFonts w:ascii="Arial" w:hAnsi="Arial" w:cs="Arial"/>
          <w:b/>
          <w:sz w:val="18"/>
          <w:szCs w:val="18"/>
          <w:u w:val="dotted"/>
          <w:lang w:val="es-ES_tradnl"/>
        </w:rPr>
        <w:t>“POBALINES”</w:t>
      </w:r>
      <w:r w:rsidRPr="0027305A">
        <w:rPr>
          <w:rFonts w:ascii="Arial" w:hAnsi="Arial" w:cs="Arial"/>
          <w:sz w:val="18"/>
          <w:szCs w:val="18"/>
          <w:u w:val="dotted"/>
          <w:lang w:val="es-ES_tradnl"/>
        </w:rPr>
        <w:t>,</w:t>
      </w:r>
      <w:r w:rsidRPr="0027305A">
        <w:rPr>
          <w:rFonts w:ascii="Arial" w:hAnsi="Arial" w:cs="Arial"/>
          <w:b/>
          <w:sz w:val="18"/>
          <w:szCs w:val="18"/>
          <w:u w:val="dotted"/>
          <w:lang w:val="es-ES_tradnl"/>
        </w:rPr>
        <w:t xml:space="preserve"> </w:t>
      </w:r>
      <w:r w:rsidRPr="0027305A">
        <w:rPr>
          <w:rFonts w:ascii="Arial" w:hAnsi="Arial" w:cs="Arial"/>
          <w:sz w:val="18"/>
          <w:szCs w:val="18"/>
          <w:u w:val="dotted"/>
        </w:rPr>
        <w:t xml:space="preserve">el responsable de supervisar el presente contrato es el </w:t>
      </w:r>
      <w:r w:rsidRPr="0027305A">
        <w:rPr>
          <w:rFonts w:ascii="Arial" w:hAnsi="Arial" w:cs="Arial"/>
          <w:sz w:val="18"/>
          <w:szCs w:val="18"/>
          <w:highlight w:val="lightGray"/>
          <w:u w:val="dotted"/>
        </w:rPr>
        <w:t>(la)</w:t>
      </w:r>
      <w:r w:rsidRPr="0027305A">
        <w:rPr>
          <w:rFonts w:ascii="Arial" w:hAnsi="Arial" w:cs="Arial"/>
          <w:sz w:val="18"/>
          <w:szCs w:val="18"/>
          <w:u w:val="dotted"/>
        </w:rPr>
        <w:t xml:space="preserve"> Titular de </w:t>
      </w:r>
      <w:r w:rsidRPr="0027305A">
        <w:rPr>
          <w:rFonts w:ascii="Arial" w:hAnsi="Arial" w:cs="Arial"/>
          <w:sz w:val="18"/>
          <w:szCs w:val="18"/>
          <w:highlight w:val="lightGray"/>
          <w:u w:val="single"/>
        </w:rPr>
        <w:t>(nombre del área)</w:t>
      </w:r>
      <w:r w:rsidRPr="0027305A">
        <w:rPr>
          <w:rFonts w:ascii="Arial" w:hAnsi="Arial" w:cs="Arial"/>
          <w:sz w:val="18"/>
          <w:szCs w:val="18"/>
          <w:u w:val="dotted"/>
        </w:rPr>
        <w:t xml:space="preserve">, adscrita a la </w:t>
      </w:r>
      <w:r w:rsidRPr="0027305A">
        <w:rPr>
          <w:rFonts w:ascii="Arial" w:hAnsi="Arial" w:cs="Arial"/>
          <w:sz w:val="18"/>
          <w:szCs w:val="18"/>
          <w:highlight w:val="lightGray"/>
          <w:u w:val="single"/>
        </w:rPr>
        <w:t>(nombre del área)</w:t>
      </w:r>
      <w:r w:rsidRPr="0027305A">
        <w:rPr>
          <w:rFonts w:ascii="Arial" w:hAnsi="Arial" w:cs="Arial"/>
          <w:sz w:val="18"/>
          <w:szCs w:val="18"/>
          <w:u w:val="dotted"/>
        </w:rPr>
        <w:t>.</w:t>
      </w:r>
    </w:p>
    <w:p w14:paraId="192B07D9" w14:textId="77777777" w:rsidR="00855B78" w:rsidRPr="0027305A" w:rsidRDefault="00855B78" w:rsidP="00855B78">
      <w:pPr>
        <w:pStyle w:val="Textoindependiente3"/>
        <w:ind w:right="-94"/>
        <w:outlineLvl w:val="0"/>
        <w:rPr>
          <w:rFonts w:cs="Arial"/>
          <w:sz w:val="18"/>
          <w:szCs w:val="18"/>
          <w:u w:val="single"/>
        </w:rPr>
      </w:pPr>
      <w:r w:rsidRPr="0027305A">
        <w:rPr>
          <w:rFonts w:cs="Arial"/>
          <w:sz w:val="18"/>
          <w:szCs w:val="18"/>
          <w:u w:val="single"/>
        </w:rPr>
        <w:t>Séptima.- Garantía de cumplimiento.</w:t>
      </w:r>
    </w:p>
    <w:p w14:paraId="22D8D9B7" w14:textId="77777777" w:rsidR="00855B78" w:rsidRPr="0027305A" w:rsidRDefault="00855B78" w:rsidP="00855B78">
      <w:pPr>
        <w:pStyle w:val="Textoindependiente3"/>
        <w:ind w:right="-94"/>
        <w:rPr>
          <w:rFonts w:cs="Arial"/>
          <w:sz w:val="18"/>
          <w:szCs w:val="18"/>
          <w:u w:val="single"/>
        </w:rPr>
      </w:pPr>
    </w:p>
    <w:p w14:paraId="7424F8B3" w14:textId="77777777" w:rsidR="00855B78" w:rsidRPr="0027305A" w:rsidRDefault="00855B78" w:rsidP="00855B78">
      <w:pPr>
        <w:pStyle w:val="Textoindependiente3"/>
        <w:ind w:right="-94"/>
        <w:outlineLvl w:val="0"/>
        <w:rPr>
          <w:rFonts w:cs="Arial"/>
          <w:sz w:val="18"/>
          <w:szCs w:val="18"/>
          <w:u w:val="single"/>
        </w:rPr>
      </w:pPr>
      <w:r w:rsidRPr="0027305A">
        <w:rPr>
          <w:rFonts w:cs="Arial"/>
          <w:i/>
          <w:sz w:val="18"/>
          <w:szCs w:val="18"/>
          <w:highlight w:val="lightGray"/>
          <w:u w:val="single"/>
          <w:shd w:val="clear" w:color="auto" w:fill="FFFFFF" w:themeFill="background1"/>
        </w:rPr>
        <w:t>Si el contrato es cerrado</w:t>
      </w:r>
      <w:r w:rsidRPr="0027305A">
        <w:rPr>
          <w:rFonts w:cs="Arial"/>
          <w:sz w:val="18"/>
          <w:szCs w:val="18"/>
          <w:highlight w:val="lightGray"/>
          <w:shd w:val="clear" w:color="auto" w:fill="FFFFFF" w:themeFill="background1"/>
        </w:rPr>
        <w:t>:</w:t>
      </w:r>
    </w:p>
    <w:p w14:paraId="4965E636" w14:textId="77777777" w:rsidR="00855B78" w:rsidRPr="0027305A" w:rsidRDefault="00855B78" w:rsidP="00855B78">
      <w:pPr>
        <w:pStyle w:val="E2"/>
        <w:ind w:left="0" w:right="-94"/>
        <w:rPr>
          <w:rFonts w:cs="Arial"/>
          <w:sz w:val="18"/>
          <w:szCs w:val="18"/>
          <w:lang w:eastAsia="es-MX"/>
        </w:rPr>
      </w:pPr>
      <w:r w:rsidRPr="0027305A">
        <w:rPr>
          <w:rFonts w:cs="Arial"/>
          <w:sz w:val="18"/>
          <w:szCs w:val="18"/>
          <w:lang w:val="es-MX"/>
        </w:rPr>
        <w:t xml:space="preserve">Con fundamento en lo dispuesto por la fracción II y último párrafo del artículo 57 del </w:t>
      </w:r>
      <w:r w:rsidRPr="0027305A">
        <w:rPr>
          <w:rFonts w:cs="Arial"/>
          <w:b/>
          <w:sz w:val="18"/>
          <w:szCs w:val="18"/>
          <w:lang w:val="es-MX"/>
        </w:rPr>
        <w:t>“</w:t>
      </w:r>
      <w:r w:rsidRPr="0027305A">
        <w:rPr>
          <w:rFonts w:cs="Arial"/>
          <w:b/>
          <w:sz w:val="18"/>
          <w:szCs w:val="18"/>
        </w:rPr>
        <w:t>Reglamento”</w:t>
      </w:r>
      <w:r w:rsidRPr="0027305A">
        <w:rPr>
          <w:rFonts w:cs="Arial"/>
          <w:sz w:val="18"/>
          <w:szCs w:val="18"/>
        </w:rPr>
        <w:t xml:space="preserve"> y los artículos 123, 127 y 130 de las </w:t>
      </w:r>
      <w:r w:rsidRPr="0027305A">
        <w:rPr>
          <w:rFonts w:cs="Arial"/>
          <w:b/>
          <w:sz w:val="18"/>
          <w:szCs w:val="18"/>
        </w:rPr>
        <w:t>“POBALINES”</w:t>
      </w:r>
      <w:r w:rsidRPr="0027305A">
        <w:rPr>
          <w:rFonts w:cs="Arial"/>
          <w:sz w:val="18"/>
          <w:szCs w:val="18"/>
        </w:rPr>
        <w:t>,</w:t>
      </w:r>
      <w:r w:rsidRPr="0027305A">
        <w:rPr>
          <w:rFonts w:cs="Arial"/>
          <w:sz w:val="18"/>
          <w:szCs w:val="18"/>
          <w:lang w:val="es-MX"/>
        </w:rPr>
        <w:t xml:space="preserve"> el </w:t>
      </w:r>
      <w:r w:rsidRPr="0027305A">
        <w:rPr>
          <w:rFonts w:cs="Arial"/>
          <w:b/>
          <w:sz w:val="18"/>
          <w:szCs w:val="18"/>
          <w:lang w:val="es-MX"/>
        </w:rPr>
        <w:t>“Proveedor”</w:t>
      </w:r>
      <w:r w:rsidRPr="0027305A">
        <w:rPr>
          <w:rFonts w:cs="Arial"/>
          <w:sz w:val="18"/>
          <w:szCs w:val="18"/>
          <w:lang w:val="es-MX"/>
        </w:rPr>
        <w:t xml:space="preserve"> entregará una garantía de cumplimiento del presente contrato por el equivalente al 15% (quince por ciento) del monto total del contrato, sin incluir el Impuesto al Valor Agregado, la cual será en pesos mexicanos </w:t>
      </w:r>
      <w:r w:rsidRPr="0027305A">
        <w:rPr>
          <w:rFonts w:cs="Arial"/>
          <w:sz w:val="18"/>
          <w:szCs w:val="18"/>
          <w:highlight w:val="lightGray"/>
          <w:u w:val="single"/>
          <w:lang w:val="es-MX"/>
        </w:rPr>
        <w:t>(o si aplica, en dólares americanos)</w:t>
      </w:r>
      <w:r w:rsidRPr="0027305A">
        <w:rPr>
          <w:rFonts w:cs="Arial"/>
          <w:sz w:val="18"/>
          <w:szCs w:val="18"/>
          <w:lang w:val="es-MX"/>
        </w:rPr>
        <w:t xml:space="preserve"> a favor del </w:t>
      </w:r>
      <w:r w:rsidRPr="0027305A">
        <w:rPr>
          <w:rFonts w:cs="Arial"/>
          <w:b/>
          <w:sz w:val="18"/>
          <w:szCs w:val="18"/>
          <w:lang w:val="es-MX"/>
        </w:rPr>
        <w:t>“Instituto”</w:t>
      </w:r>
      <w:r w:rsidRPr="0027305A">
        <w:rPr>
          <w:rFonts w:cs="Arial"/>
          <w:sz w:val="18"/>
          <w:szCs w:val="18"/>
          <w:lang w:val="es-MX"/>
        </w:rPr>
        <w:t xml:space="preserve">, y deberá entregarse a más tardar dentro de los 10 (diez) días naturales siguientes a la firma del presente contrato, </w:t>
      </w:r>
      <w:r w:rsidRPr="0027305A">
        <w:rPr>
          <w:rFonts w:cs="Arial"/>
          <w:sz w:val="18"/>
          <w:szCs w:val="18"/>
          <w:lang w:eastAsia="es-MX"/>
        </w:rPr>
        <w:t>y estará vigente hasta la total aceptación de la prestación del servicio por parte del Administrador del Contrato.</w:t>
      </w:r>
    </w:p>
    <w:p w14:paraId="653D70C5" w14:textId="77777777" w:rsidR="00855B78" w:rsidRPr="0027305A" w:rsidRDefault="00855B78" w:rsidP="00855B78">
      <w:pPr>
        <w:pStyle w:val="E2"/>
        <w:ind w:left="0" w:right="-94"/>
        <w:rPr>
          <w:rFonts w:cs="Arial"/>
          <w:sz w:val="18"/>
          <w:szCs w:val="18"/>
          <w:lang w:eastAsia="es-MX"/>
        </w:rPr>
      </w:pPr>
    </w:p>
    <w:p w14:paraId="011C1687" w14:textId="77777777" w:rsidR="00855B78" w:rsidRPr="0027305A" w:rsidRDefault="00855B78" w:rsidP="00855B78">
      <w:pPr>
        <w:pStyle w:val="E2"/>
        <w:ind w:left="0" w:right="-94"/>
        <w:outlineLvl w:val="0"/>
        <w:rPr>
          <w:rFonts w:cs="Arial"/>
          <w:b/>
          <w:i/>
          <w:sz w:val="18"/>
          <w:szCs w:val="18"/>
          <w:u w:val="single"/>
          <w:lang w:val="es-ES" w:eastAsia="es-MX"/>
        </w:rPr>
      </w:pPr>
      <w:r w:rsidRPr="0027305A">
        <w:rPr>
          <w:rFonts w:cs="Arial"/>
          <w:b/>
          <w:i/>
          <w:sz w:val="18"/>
          <w:szCs w:val="18"/>
          <w:highlight w:val="lightGray"/>
          <w:u w:val="single"/>
          <w:lang w:val="es-ES" w:eastAsia="es-MX"/>
        </w:rPr>
        <w:t>Si el contrato es abierto:</w:t>
      </w:r>
    </w:p>
    <w:p w14:paraId="2D98EE2B" w14:textId="77777777" w:rsidR="00855B78" w:rsidRPr="0027305A" w:rsidRDefault="00855B78" w:rsidP="00855B78">
      <w:pPr>
        <w:pStyle w:val="E2"/>
        <w:ind w:left="0" w:right="-94"/>
        <w:rPr>
          <w:rFonts w:cs="Arial"/>
          <w:sz w:val="18"/>
          <w:szCs w:val="18"/>
          <w:lang w:eastAsia="es-MX"/>
        </w:rPr>
      </w:pPr>
      <w:r w:rsidRPr="0027305A">
        <w:rPr>
          <w:rFonts w:cs="Arial"/>
          <w:sz w:val="18"/>
          <w:szCs w:val="18"/>
          <w:lang w:val="es-MX"/>
        </w:rPr>
        <w:t xml:space="preserve">Con fundamento en lo dispuesto por la fracción II y último párrafo del artículo 57 del </w:t>
      </w:r>
      <w:r w:rsidRPr="0027305A">
        <w:rPr>
          <w:rFonts w:cs="Arial"/>
          <w:b/>
          <w:sz w:val="18"/>
          <w:szCs w:val="18"/>
          <w:lang w:val="es-MX"/>
        </w:rPr>
        <w:t>“</w:t>
      </w:r>
      <w:r w:rsidRPr="0027305A">
        <w:rPr>
          <w:rFonts w:cs="Arial"/>
          <w:b/>
          <w:sz w:val="18"/>
          <w:szCs w:val="18"/>
        </w:rPr>
        <w:t>Reglamento”</w:t>
      </w:r>
      <w:r w:rsidRPr="0027305A">
        <w:rPr>
          <w:rFonts w:cs="Arial"/>
          <w:sz w:val="18"/>
          <w:szCs w:val="18"/>
        </w:rPr>
        <w:t xml:space="preserve"> y los artículos 115, fracción III, 124, 127 y 130 de las </w:t>
      </w:r>
      <w:r w:rsidRPr="0027305A">
        <w:rPr>
          <w:rFonts w:cs="Arial"/>
          <w:b/>
          <w:sz w:val="18"/>
          <w:szCs w:val="18"/>
        </w:rPr>
        <w:t>“POBALINES”</w:t>
      </w:r>
      <w:r w:rsidRPr="0027305A">
        <w:rPr>
          <w:rFonts w:cs="Arial"/>
          <w:sz w:val="18"/>
          <w:szCs w:val="18"/>
        </w:rPr>
        <w:t>,</w:t>
      </w:r>
      <w:r w:rsidRPr="0027305A">
        <w:rPr>
          <w:rFonts w:cs="Arial"/>
          <w:sz w:val="18"/>
          <w:szCs w:val="18"/>
          <w:lang w:val="es-MX"/>
        </w:rPr>
        <w:t xml:space="preserve"> el </w:t>
      </w:r>
      <w:r w:rsidRPr="0027305A">
        <w:rPr>
          <w:rFonts w:cs="Arial"/>
          <w:b/>
          <w:sz w:val="18"/>
          <w:szCs w:val="18"/>
          <w:lang w:val="es-MX"/>
        </w:rPr>
        <w:t>“Proveedor”</w:t>
      </w:r>
      <w:r w:rsidRPr="0027305A">
        <w:rPr>
          <w:rFonts w:cs="Arial"/>
          <w:sz w:val="18"/>
          <w:szCs w:val="18"/>
          <w:lang w:val="es-MX"/>
        </w:rPr>
        <w:t xml:space="preserve"> entregará una garantía de cumplimiento del presente contrato por el equivalente al 15% (quince por ciento) del monto máximo total del contrato, sin incluir el Impuesto al Valor Agregado, la cual será en pesos mexicanos </w:t>
      </w:r>
      <w:r w:rsidRPr="0027305A">
        <w:rPr>
          <w:rFonts w:cs="Arial"/>
          <w:sz w:val="18"/>
          <w:szCs w:val="18"/>
          <w:highlight w:val="lightGray"/>
          <w:u w:val="single"/>
          <w:lang w:val="es-MX"/>
        </w:rPr>
        <w:t>(o si aplica, en dólares americanos)</w:t>
      </w:r>
      <w:r w:rsidRPr="0027305A">
        <w:rPr>
          <w:rFonts w:cs="Arial"/>
          <w:sz w:val="18"/>
          <w:szCs w:val="18"/>
          <w:lang w:val="es-MX"/>
        </w:rPr>
        <w:t xml:space="preserve"> a favor del </w:t>
      </w:r>
      <w:r w:rsidRPr="0027305A">
        <w:rPr>
          <w:rFonts w:cs="Arial"/>
          <w:b/>
          <w:sz w:val="18"/>
          <w:szCs w:val="18"/>
          <w:lang w:val="es-MX"/>
        </w:rPr>
        <w:t>“Instituto”</w:t>
      </w:r>
      <w:r w:rsidRPr="0027305A">
        <w:rPr>
          <w:rFonts w:cs="Arial"/>
          <w:sz w:val="18"/>
          <w:szCs w:val="18"/>
          <w:lang w:val="es-MX"/>
        </w:rPr>
        <w:t xml:space="preserve">, y deberá entregarse a más tardar dentro de los 10 (diez) días naturales siguientes a la firma del presente contrato, </w:t>
      </w:r>
      <w:r w:rsidRPr="0027305A">
        <w:rPr>
          <w:rFonts w:cs="Arial"/>
          <w:sz w:val="18"/>
          <w:szCs w:val="18"/>
          <w:lang w:eastAsia="es-MX"/>
        </w:rPr>
        <w:t>y estará vigente hasta la total aceptación de la prestación del servicio por parte del Administrador del Contrato.</w:t>
      </w:r>
    </w:p>
    <w:p w14:paraId="5EF5B925" w14:textId="77777777" w:rsidR="00855B78" w:rsidRPr="0027305A" w:rsidRDefault="00855B78" w:rsidP="00855B78">
      <w:pPr>
        <w:pStyle w:val="E2"/>
        <w:ind w:left="0" w:right="-94"/>
        <w:rPr>
          <w:rFonts w:cs="Arial"/>
          <w:sz w:val="18"/>
          <w:szCs w:val="18"/>
          <w:lang w:eastAsia="es-MX"/>
        </w:rPr>
      </w:pPr>
    </w:p>
    <w:p w14:paraId="13CC9766" w14:textId="77777777" w:rsidR="00855B78" w:rsidRPr="0027305A" w:rsidRDefault="00855B78" w:rsidP="00855B78">
      <w:pPr>
        <w:pStyle w:val="E2"/>
        <w:ind w:left="0" w:right="-94"/>
        <w:outlineLvl w:val="0"/>
        <w:rPr>
          <w:rFonts w:cs="Arial"/>
          <w:b/>
          <w:i/>
          <w:sz w:val="18"/>
          <w:szCs w:val="18"/>
          <w:highlight w:val="lightGray"/>
          <w:u w:val="single"/>
          <w:lang w:val="es-ES" w:eastAsia="es-MX"/>
        </w:rPr>
      </w:pPr>
      <w:r w:rsidRPr="0027305A">
        <w:rPr>
          <w:rFonts w:cs="Arial"/>
          <w:b/>
          <w:i/>
          <w:sz w:val="18"/>
          <w:szCs w:val="18"/>
          <w:highlight w:val="lightGray"/>
          <w:u w:val="single"/>
          <w:lang w:val="es-ES" w:eastAsia="es-MX"/>
        </w:rPr>
        <w:t>Si es plurianual se deberá agregar según corresponda:</w:t>
      </w:r>
    </w:p>
    <w:p w14:paraId="2AD8E2D9" w14:textId="506BC445" w:rsidR="00855B78" w:rsidRPr="0027305A" w:rsidRDefault="00855B78" w:rsidP="00855B78">
      <w:pPr>
        <w:pStyle w:val="E2"/>
        <w:ind w:left="0"/>
        <w:rPr>
          <w:rFonts w:cs="Arial"/>
          <w:sz w:val="18"/>
          <w:szCs w:val="18"/>
          <w:lang w:eastAsia="es-MX"/>
        </w:rPr>
      </w:pPr>
      <w:r w:rsidRPr="0027305A">
        <w:rPr>
          <w:rFonts w:cs="Arial"/>
          <w:sz w:val="18"/>
          <w:szCs w:val="18"/>
          <w:highlight w:val="lightGray"/>
          <w:u w:val="single"/>
          <w:lang w:eastAsia="es-MX"/>
        </w:rPr>
        <w:t>Después del fundamento para contrato cerrado o abierto, según corresponda</w:t>
      </w:r>
      <w:r w:rsidRPr="0027305A">
        <w:rPr>
          <w:rFonts w:cs="Arial"/>
          <w:sz w:val="18"/>
          <w:szCs w:val="18"/>
          <w:lang w:eastAsia="es-MX"/>
        </w:rPr>
        <w:t xml:space="preserve">, </w:t>
      </w:r>
      <w:r w:rsidRPr="0027305A">
        <w:rPr>
          <w:rFonts w:cs="Arial"/>
          <w:sz w:val="18"/>
          <w:szCs w:val="18"/>
          <w:lang w:val="es-MX" w:eastAsia="es-MX"/>
        </w:rPr>
        <w:t xml:space="preserve">el </w:t>
      </w:r>
      <w:r w:rsidRPr="0027305A">
        <w:rPr>
          <w:rFonts w:cs="Arial"/>
          <w:b/>
          <w:sz w:val="18"/>
          <w:szCs w:val="18"/>
          <w:lang w:val="es-MX" w:eastAsia="es-MX"/>
        </w:rPr>
        <w:t>“Proveedor”</w:t>
      </w:r>
      <w:r w:rsidRPr="0027305A">
        <w:rPr>
          <w:rFonts w:cs="Arial"/>
          <w:sz w:val="18"/>
          <w:szCs w:val="18"/>
          <w:lang w:val="es-MX" w:eastAsia="es-MX"/>
        </w:rPr>
        <w:t xml:space="preserve"> entregará una garantía de cumplimiento, por el equivalente al 15% (quince por ciento) del monto total del contrato por erogar en el ejercicio fiscal </w:t>
      </w:r>
      <w:r w:rsidRPr="0027305A">
        <w:rPr>
          <w:rFonts w:cs="Arial"/>
          <w:sz w:val="18"/>
          <w:szCs w:val="18"/>
          <w:highlight w:val="lightGray"/>
          <w:lang w:val="es-MX" w:eastAsia="es-MX"/>
        </w:rPr>
        <w:t>_____</w:t>
      </w:r>
      <w:r w:rsidRPr="0027305A">
        <w:rPr>
          <w:rFonts w:cs="Arial"/>
          <w:sz w:val="18"/>
          <w:szCs w:val="18"/>
          <w:lang w:val="es-MX" w:eastAsia="es-MX"/>
        </w:rPr>
        <w:t xml:space="preserve">, dentro de los 10 (diez) días naturales posteriores a la firma del presente contrato, debiendo renovarse en cada ejercicio fiscal subsecuente, durante los primeros 10 (diez) días naturales del ejercicio que corresponda, por el equivalente al 15% (quince por ciento) del monto total a erogar en el ejercicio fiscal de que se trate; dicha garantía será en pesos mexicanos </w:t>
      </w:r>
      <w:r w:rsidRPr="0027305A">
        <w:rPr>
          <w:rFonts w:cs="Arial"/>
          <w:sz w:val="18"/>
          <w:szCs w:val="18"/>
          <w:highlight w:val="lightGray"/>
          <w:lang w:val="es-MX" w:eastAsia="es-MX"/>
        </w:rPr>
        <w:t>(o en su caso, dólares americanos)</w:t>
      </w:r>
      <w:r w:rsidRPr="0027305A">
        <w:rPr>
          <w:rFonts w:cs="Arial"/>
          <w:sz w:val="18"/>
          <w:szCs w:val="18"/>
          <w:lang w:val="es-MX" w:eastAsia="es-MX"/>
        </w:rPr>
        <w:t xml:space="preserve">, a favor del </w:t>
      </w:r>
      <w:r w:rsidRPr="0027305A">
        <w:rPr>
          <w:rFonts w:cs="Arial"/>
          <w:b/>
          <w:sz w:val="18"/>
          <w:szCs w:val="18"/>
          <w:lang w:val="es-MX" w:eastAsia="es-MX"/>
        </w:rPr>
        <w:t>“Instituto”</w:t>
      </w:r>
      <w:r w:rsidRPr="0027305A">
        <w:rPr>
          <w:rFonts w:cs="Arial"/>
          <w:sz w:val="18"/>
          <w:szCs w:val="18"/>
          <w:lang w:val="es-MX" w:eastAsia="es-MX"/>
        </w:rPr>
        <w:t xml:space="preserve">, </w:t>
      </w:r>
      <w:r w:rsidRPr="0027305A">
        <w:rPr>
          <w:rFonts w:cs="Arial"/>
          <w:sz w:val="18"/>
          <w:szCs w:val="18"/>
          <w:lang w:eastAsia="es-MX"/>
        </w:rPr>
        <w:t xml:space="preserve">y estará vigente hasta la total aceptación de los </w:t>
      </w:r>
      <w:r w:rsidR="00707FF3">
        <w:rPr>
          <w:rFonts w:cs="Arial"/>
          <w:sz w:val="18"/>
          <w:szCs w:val="18"/>
          <w:lang w:eastAsia="es-MX"/>
        </w:rPr>
        <w:t>servicios</w:t>
      </w:r>
      <w:r w:rsidRPr="0027305A">
        <w:rPr>
          <w:rFonts w:cs="Arial"/>
          <w:sz w:val="18"/>
          <w:szCs w:val="18"/>
          <w:lang w:eastAsia="es-MX"/>
        </w:rPr>
        <w:t xml:space="preserve"> por parte del Administrador del Contrato.</w:t>
      </w:r>
    </w:p>
    <w:p w14:paraId="5D835A8C" w14:textId="77777777" w:rsidR="00855B78" w:rsidRPr="0027305A" w:rsidRDefault="00855B78" w:rsidP="00855B78">
      <w:pPr>
        <w:pStyle w:val="E2"/>
        <w:ind w:left="0" w:right="-94"/>
        <w:rPr>
          <w:rFonts w:cs="Arial"/>
          <w:sz w:val="18"/>
          <w:szCs w:val="18"/>
          <w:lang w:eastAsia="es-MX"/>
        </w:rPr>
      </w:pPr>
    </w:p>
    <w:p w14:paraId="1335A426" w14:textId="77777777" w:rsidR="00855B78" w:rsidRPr="0027305A" w:rsidRDefault="00855B78" w:rsidP="00855B78">
      <w:pPr>
        <w:pStyle w:val="E2"/>
        <w:ind w:left="-142" w:right="-94" w:firstLine="142"/>
        <w:rPr>
          <w:rFonts w:cs="Arial"/>
          <w:sz w:val="18"/>
          <w:szCs w:val="18"/>
          <w:lang w:val="es-MX"/>
        </w:rPr>
      </w:pPr>
      <w:r w:rsidRPr="0027305A">
        <w:rPr>
          <w:rFonts w:cs="Arial"/>
          <w:sz w:val="18"/>
          <w:szCs w:val="18"/>
          <w:lang w:val="es-MX"/>
        </w:rPr>
        <w:lastRenderedPageBreak/>
        <w:t>La garantía de cumplimiento podrá constituirse de la siguiente forma:</w:t>
      </w:r>
    </w:p>
    <w:p w14:paraId="0BE6FFE1" w14:textId="77777777" w:rsidR="00855B78" w:rsidRPr="0027305A" w:rsidRDefault="00855B78" w:rsidP="00855B78">
      <w:pPr>
        <w:pStyle w:val="E2"/>
        <w:ind w:left="-142" w:right="-94" w:firstLine="142"/>
        <w:rPr>
          <w:rFonts w:cs="Arial"/>
          <w:sz w:val="18"/>
          <w:szCs w:val="18"/>
          <w:lang w:val="es-MX"/>
        </w:rPr>
      </w:pPr>
    </w:p>
    <w:p w14:paraId="37F30573" w14:textId="77777777" w:rsidR="00855B78" w:rsidRPr="0027305A" w:rsidRDefault="00855B78" w:rsidP="00600989">
      <w:pPr>
        <w:pStyle w:val="E2"/>
        <w:numPr>
          <w:ilvl w:val="0"/>
          <w:numId w:val="86"/>
        </w:numPr>
        <w:ind w:left="284" w:right="-94" w:hanging="284"/>
        <w:rPr>
          <w:rFonts w:cs="Arial"/>
          <w:sz w:val="18"/>
          <w:szCs w:val="18"/>
          <w:lang w:val="es-MX"/>
        </w:rPr>
      </w:pPr>
      <w:r w:rsidRPr="0027305A">
        <w:rPr>
          <w:rFonts w:cs="Arial"/>
          <w:sz w:val="18"/>
          <w:szCs w:val="18"/>
          <w:lang w:val="es-MX"/>
        </w:rPr>
        <w:t>Mediante póliza de fianza otorgada por institución autorizada por la Secretaría de Hacienda y Crédito Público</w:t>
      </w:r>
      <w:r w:rsidRPr="0027305A">
        <w:rPr>
          <w:rFonts w:cs="Arial"/>
          <w:sz w:val="18"/>
          <w:szCs w:val="18"/>
        </w:rPr>
        <w:t>;</w:t>
      </w:r>
    </w:p>
    <w:p w14:paraId="0124D4CA" w14:textId="77777777" w:rsidR="00855B78" w:rsidRPr="0027305A" w:rsidRDefault="00855B78" w:rsidP="00600989">
      <w:pPr>
        <w:pStyle w:val="E2"/>
        <w:numPr>
          <w:ilvl w:val="0"/>
          <w:numId w:val="86"/>
        </w:numPr>
        <w:ind w:left="284" w:right="-94" w:hanging="284"/>
        <w:rPr>
          <w:rFonts w:cs="Arial"/>
          <w:sz w:val="18"/>
          <w:szCs w:val="18"/>
          <w:lang w:val="es-MX"/>
        </w:rPr>
      </w:pPr>
      <w:r w:rsidRPr="0027305A">
        <w:rPr>
          <w:rFonts w:cs="Arial"/>
          <w:sz w:val="18"/>
          <w:szCs w:val="18"/>
        </w:rPr>
        <w:t>Con carta de crédito irrevocable, expedida por institución de crédito autorizada conforme a las disposiciones legales aplicables, o</w:t>
      </w:r>
    </w:p>
    <w:p w14:paraId="7D03EBD9" w14:textId="77777777" w:rsidR="00855B78" w:rsidRPr="0027305A" w:rsidRDefault="00855B78" w:rsidP="00600989">
      <w:pPr>
        <w:pStyle w:val="E2"/>
        <w:numPr>
          <w:ilvl w:val="0"/>
          <w:numId w:val="86"/>
        </w:numPr>
        <w:ind w:left="284" w:right="-94" w:hanging="284"/>
        <w:rPr>
          <w:rFonts w:cs="Arial"/>
          <w:sz w:val="18"/>
          <w:szCs w:val="18"/>
          <w:lang w:val="es-MX"/>
        </w:rPr>
      </w:pPr>
      <w:r w:rsidRPr="0027305A">
        <w:rPr>
          <w:rFonts w:cs="Arial"/>
          <w:sz w:val="18"/>
          <w:szCs w:val="18"/>
        </w:rPr>
        <w:t xml:space="preserve">Con cheque de caja o certificado expedido a favor del </w:t>
      </w:r>
      <w:r w:rsidRPr="0027305A">
        <w:rPr>
          <w:rFonts w:cs="Arial"/>
          <w:b/>
          <w:sz w:val="18"/>
          <w:szCs w:val="18"/>
        </w:rPr>
        <w:t>“Instituto”</w:t>
      </w:r>
      <w:r w:rsidRPr="0027305A">
        <w:rPr>
          <w:rFonts w:cs="Arial"/>
          <w:sz w:val="18"/>
          <w:szCs w:val="18"/>
        </w:rPr>
        <w:t>.</w:t>
      </w:r>
    </w:p>
    <w:p w14:paraId="1A7BD2F4" w14:textId="77777777" w:rsidR="00855B78" w:rsidRPr="0027305A" w:rsidRDefault="00855B78" w:rsidP="00855B78">
      <w:pPr>
        <w:pStyle w:val="E2"/>
        <w:ind w:left="0" w:right="-94"/>
        <w:rPr>
          <w:rFonts w:cs="Arial"/>
          <w:sz w:val="18"/>
          <w:szCs w:val="18"/>
          <w:lang w:val="es-MX"/>
        </w:rPr>
      </w:pPr>
    </w:p>
    <w:p w14:paraId="1B58A80B" w14:textId="578801DC" w:rsidR="00855B78" w:rsidRPr="0027305A" w:rsidRDefault="00855B78" w:rsidP="00855B78">
      <w:pPr>
        <w:pStyle w:val="E2"/>
        <w:ind w:left="0" w:right="-94"/>
        <w:rPr>
          <w:rFonts w:cs="Arial"/>
          <w:sz w:val="18"/>
          <w:szCs w:val="18"/>
          <w:lang w:val="es-MX"/>
        </w:rPr>
      </w:pPr>
      <w:r w:rsidRPr="0027305A">
        <w:rPr>
          <w:rFonts w:cs="Arial"/>
          <w:sz w:val="18"/>
          <w:szCs w:val="18"/>
          <w:lang w:val="es-MX"/>
        </w:rPr>
        <w:t xml:space="preserve">Con fundamento en la fracción II del artículo 105 de las </w:t>
      </w:r>
      <w:r w:rsidRPr="0027305A">
        <w:rPr>
          <w:rFonts w:cs="Arial"/>
          <w:b/>
          <w:sz w:val="18"/>
          <w:szCs w:val="18"/>
          <w:lang w:val="es-MX"/>
        </w:rPr>
        <w:t>“POBALINES”</w:t>
      </w:r>
      <w:r w:rsidRPr="0027305A">
        <w:rPr>
          <w:rFonts w:cs="Arial"/>
          <w:sz w:val="18"/>
          <w:szCs w:val="18"/>
          <w:lang w:val="es-MX"/>
        </w:rPr>
        <w:t>,</w:t>
      </w:r>
      <w:r w:rsidRPr="0027305A">
        <w:rPr>
          <w:rFonts w:cs="Arial"/>
          <w:b/>
          <w:sz w:val="18"/>
          <w:szCs w:val="18"/>
          <w:lang w:val="es-MX"/>
        </w:rPr>
        <w:t xml:space="preserve"> </w:t>
      </w:r>
      <w:r w:rsidRPr="0027305A">
        <w:rPr>
          <w:rFonts w:cs="Arial"/>
          <w:sz w:val="18"/>
          <w:szCs w:val="18"/>
          <w:lang w:val="es-MX"/>
        </w:rPr>
        <w:t xml:space="preserve">para el caso de que el </w:t>
      </w:r>
      <w:r w:rsidRPr="0027305A">
        <w:rPr>
          <w:rFonts w:cs="Arial"/>
          <w:b/>
          <w:sz w:val="18"/>
          <w:szCs w:val="18"/>
          <w:lang w:val="es-MX"/>
        </w:rPr>
        <w:t>“Instituto”</w:t>
      </w:r>
      <w:r w:rsidRPr="0027305A">
        <w:rPr>
          <w:rFonts w:cs="Arial"/>
          <w:sz w:val="18"/>
          <w:szCs w:val="18"/>
          <w:lang w:val="es-MX"/>
        </w:rPr>
        <w:t xml:space="preserve"> haga efectiva la garantía de cumplimiento, ésta se ejecutará </w:t>
      </w:r>
      <w:r w:rsidRPr="0027305A">
        <w:rPr>
          <w:rFonts w:cs="Arial"/>
          <w:sz w:val="18"/>
          <w:szCs w:val="18"/>
          <w:highlight w:val="lightGray"/>
          <w:u w:val="single"/>
          <w:lang w:val="es-MX"/>
        </w:rPr>
        <w:t xml:space="preserve">por el monto total de la obligación garantizada,   considerando que ésta es indivisible. </w:t>
      </w:r>
      <w:r w:rsidRPr="0027305A">
        <w:rPr>
          <w:rFonts w:cs="Arial"/>
          <w:sz w:val="18"/>
          <w:szCs w:val="18"/>
          <w:highlight w:val="lightGray"/>
          <w:lang w:val="es-MX"/>
        </w:rPr>
        <w:t>(</w:t>
      </w:r>
      <w:r w:rsidRPr="0027305A">
        <w:rPr>
          <w:rFonts w:cs="Arial"/>
          <w:b/>
          <w:sz w:val="18"/>
          <w:szCs w:val="18"/>
          <w:highlight w:val="lightGray"/>
          <w:lang w:val="es-MX"/>
        </w:rPr>
        <w:t>O cuando aplique:</w:t>
      </w:r>
      <w:r w:rsidRPr="0027305A">
        <w:rPr>
          <w:rFonts w:cs="Arial"/>
          <w:sz w:val="18"/>
          <w:szCs w:val="18"/>
          <w:highlight w:val="lightGray"/>
          <w:lang w:val="es-MX"/>
        </w:rPr>
        <w:t xml:space="preserve"> </w:t>
      </w:r>
      <w:r w:rsidRPr="0027305A">
        <w:rPr>
          <w:rFonts w:cs="Arial"/>
          <w:sz w:val="18"/>
          <w:szCs w:val="18"/>
          <w:highlight w:val="lightGray"/>
          <w:u w:val="single"/>
          <w:lang w:val="es-MX"/>
        </w:rPr>
        <w:t xml:space="preserve">de manera proporcional respecto del monto de los </w:t>
      </w:r>
      <w:r w:rsidR="00707FF3">
        <w:rPr>
          <w:rFonts w:cs="Arial"/>
          <w:sz w:val="18"/>
          <w:szCs w:val="18"/>
          <w:highlight w:val="lightGray"/>
          <w:u w:val="single"/>
          <w:lang w:val="es-MX"/>
        </w:rPr>
        <w:t>servicios</w:t>
      </w:r>
      <w:r w:rsidRPr="0027305A">
        <w:rPr>
          <w:rFonts w:cs="Arial"/>
          <w:sz w:val="18"/>
          <w:szCs w:val="18"/>
          <w:highlight w:val="lightGray"/>
          <w:u w:val="single"/>
          <w:lang w:val="es-MX"/>
        </w:rPr>
        <w:t xml:space="preserve"> no prestados, si la obligación garantizada es divisible.</w:t>
      </w:r>
    </w:p>
    <w:p w14:paraId="333379D3" w14:textId="77777777" w:rsidR="00855B78" w:rsidRPr="0027305A" w:rsidRDefault="00855B78" w:rsidP="00855B78">
      <w:pPr>
        <w:ind w:right="-93"/>
        <w:rPr>
          <w:rFonts w:ascii="Arial" w:hAnsi="Arial" w:cs="Arial"/>
          <w:sz w:val="18"/>
          <w:szCs w:val="18"/>
        </w:rPr>
      </w:pPr>
    </w:p>
    <w:p w14:paraId="58D56699" w14:textId="77777777" w:rsidR="00855B78" w:rsidRPr="0027305A" w:rsidRDefault="00855B78" w:rsidP="00855B78">
      <w:pPr>
        <w:ind w:right="-94"/>
        <w:outlineLvl w:val="0"/>
        <w:rPr>
          <w:rFonts w:ascii="Arial" w:hAnsi="Arial" w:cs="Arial"/>
          <w:b/>
          <w:sz w:val="18"/>
          <w:szCs w:val="18"/>
          <w:u w:val="single"/>
        </w:rPr>
      </w:pPr>
      <w:r w:rsidRPr="0027305A">
        <w:rPr>
          <w:rFonts w:ascii="Arial" w:hAnsi="Arial" w:cs="Arial"/>
          <w:b/>
          <w:sz w:val="18"/>
          <w:szCs w:val="18"/>
          <w:u w:val="single"/>
        </w:rPr>
        <w:t>Octava.- Pena convencional.</w:t>
      </w:r>
    </w:p>
    <w:p w14:paraId="0DCDD859"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En términos de lo estipulado en los artículos 62 del </w:t>
      </w:r>
      <w:r w:rsidRPr="0027305A">
        <w:rPr>
          <w:rFonts w:ascii="Arial" w:hAnsi="Arial" w:cs="Arial"/>
          <w:b/>
          <w:sz w:val="18"/>
          <w:szCs w:val="18"/>
        </w:rPr>
        <w:t xml:space="preserve">“Reglamento” </w:t>
      </w:r>
      <w:r w:rsidRPr="0027305A">
        <w:rPr>
          <w:rFonts w:ascii="Arial" w:hAnsi="Arial" w:cs="Arial"/>
          <w:sz w:val="18"/>
          <w:szCs w:val="18"/>
        </w:rPr>
        <w:t xml:space="preserve">y 145 de las </w:t>
      </w:r>
      <w:r w:rsidRPr="0027305A">
        <w:rPr>
          <w:rFonts w:ascii="Arial" w:hAnsi="Arial" w:cs="Arial"/>
          <w:b/>
          <w:sz w:val="18"/>
          <w:szCs w:val="18"/>
        </w:rPr>
        <w:t>“POBALINES”</w:t>
      </w:r>
      <w:r w:rsidRPr="0027305A">
        <w:rPr>
          <w:rFonts w:ascii="Arial" w:hAnsi="Arial" w:cs="Arial"/>
          <w:sz w:val="18"/>
          <w:szCs w:val="18"/>
        </w:rPr>
        <w:t xml:space="preserve">, si el </w:t>
      </w:r>
      <w:r w:rsidRPr="0027305A">
        <w:rPr>
          <w:rFonts w:ascii="Arial" w:hAnsi="Arial" w:cs="Arial"/>
          <w:b/>
          <w:sz w:val="18"/>
          <w:szCs w:val="18"/>
        </w:rPr>
        <w:t xml:space="preserve">“Proveedor” </w:t>
      </w:r>
      <w:r w:rsidRPr="0027305A">
        <w:rPr>
          <w:rFonts w:ascii="Arial" w:hAnsi="Arial" w:cs="Arial"/>
          <w:sz w:val="18"/>
          <w:szCs w:val="18"/>
        </w:rPr>
        <w:t xml:space="preserve">incurre en algún atraso en el cumplimiento de las fechas pactadas para la prestación del servicio, le serán aplicables penas convencionales del </w:t>
      </w:r>
      <w:r w:rsidRPr="0027305A">
        <w:rPr>
          <w:rFonts w:ascii="Arial" w:hAnsi="Arial" w:cs="Arial"/>
          <w:sz w:val="18"/>
          <w:szCs w:val="18"/>
          <w:highlight w:val="lightGray"/>
        </w:rPr>
        <w:t>__% (____</w:t>
      </w:r>
      <w:r w:rsidRPr="0027305A">
        <w:rPr>
          <w:rFonts w:ascii="Arial" w:hAnsi="Arial" w:cs="Arial"/>
          <w:sz w:val="18"/>
          <w:szCs w:val="18"/>
          <w:highlight w:val="lightGray"/>
          <w:u w:val="single"/>
        </w:rPr>
        <w:t>por ciento</w:t>
      </w:r>
      <w:r w:rsidRPr="0027305A">
        <w:rPr>
          <w:rFonts w:ascii="Arial" w:hAnsi="Arial" w:cs="Arial"/>
          <w:sz w:val="18"/>
          <w:szCs w:val="18"/>
          <w:highlight w:val="lightGray"/>
        </w:rPr>
        <w:t>)</w:t>
      </w:r>
      <w:r w:rsidRPr="0027305A">
        <w:rPr>
          <w:rFonts w:ascii="Arial" w:hAnsi="Arial" w:cs="Arial"/>
          <w:sz w:val="18"/>
          <w:szCs w:val="18"/>
        </w:rPr>
        <w:t xml:space="preserve"> por cada día natural de atraso, calculado sobre el monto correspondiente al servicio no prestado oportunamente, la cual tendrá como límite el monto de la garantía de cumplimiento y en caso de exceder, el </w:t>
      </w:r>
      <w:r w:rsidRPr="0027305A">
        <w:rPr>
          <w:rFonts w:ascii="Arial" w:hAnsi="Arial" w:cs="Arial"/>
          <w:b/>
          <w:sz w:val="18"/>
          <w:szCs w:val="18"/>
        </w:rPr>
        <w:t xml:space="preserve">“Instituto” </w:t>
      </w:r>
      <w:r w:rsidRPr="0027305A">
        <w:rPr>
          <w:rFonts w:ascii="Arial" w:hAnsi="Arial" w:cs="Arial"/>
          <w:sz w:val="18"/>
          <w:szCs w:val="18"/>
        </w:rPr>
        <w:t>podrá iniciar el procedimiento de rescisión administrativa del presente contrato.</w:t>
      </w:r>
    </w:p>
    <w:p w14:paraId="2CF17CDD" w14:textId="77777777" w:rsidR="00855B78" w:rsidRPr="0027305A" w:rsidRDefault="00855B78" w:rsidP="00855B78">
      <w:pPr>
        <w:ind w:right="-94"/>
        <w:jc w:val="both"/>
        <w:rPr>
          <w:rFonts w:ascii="Arial" w:hAnsi="Arial" w:cs="Arial"/>
          <w:sz w:val="18"/>
          <w:szCs w:val="18"/>
        </w:rPr>
      </w:pPr>
    </w:p>
    <w:p w14:paraId="474FFC68"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El </w:t>
      </w:r>
      <w:r w:rsidRPr="0027305A">
        <w:rPr>
          <w:rFonts w:ascii="Arial" w:hAnsi="Arial" w:cs="Arial"/>
          <w:b/>
          <w:sz w:val="18"/>
          <w:szCs w:val="18"/>
        </w:rPr>
        <w:t>“Instituto”</w:t>
      </w:r>
      <w:r w:rsidRPr="0027305A">
        <w:rPr>
          <w:rFonts w:ascii="Arial" w:hAnsi="Arial" w:cs="Arial"/>
          <w:sz w:val="18"/>
          <w:szCs w:val="18"/>
        </w:rPr>
        <w:t xml:space="preserve"> notificará por escrito al </w:t>
      </w:r>
      <w:r w:rsidRPr="0027305A">
        <w:rPr>
          <w:rFonts w:ascii="Arial" w:hAnsi="Arial" w:cs="Arial"/>
          <w:b/>
          <w:sz w:val="18"/>
          <w:szCs w:val="18"/>
        </w:rPr>
        <w:t>“Proveedor”</w:t>
      </w:r>
      <w:r w:rsidRPr="0027305A">
        <w:rPr>
          <w:rFonts w:ascii="Arial" w:hAnsi="Arial" w:cs="Arial"/>
          <w:sz w:val="18"/>
          <w:szCs w:val="18"/>
        </w:rPr>
        <w:t xml:space="preserve"> el atraso en el cumplimiento de sus obligaciones, así como el monto que deberá cubrir por concepto de pena convencional, el cual deberá ser cubierto dentro de los 5 (cinco) días hábiles posteriores a aquél en que se le haya requerido, debiendo hacerlo mediante cheque certificado, de caja o a través de transferencia electrónica a favor del </w:t>
      </w:r>
      <w:r w:rsidRPr="0027305A">
        <w:rPr>
          <w:rFonts w:ascii="Arial" w:hAnsi="Arial" w:cs="Arial"/>
          <w:b/>
          <w:sz w:val="18"/>
          <w:szCs w:val="18"/>
        </w:rPr>
        <w:t>“Instituto”</w:t>
      </w:r>
      <w:r w:rsidRPr="0027305A">
        <w:rPr>
          <w:rFonts w:ascii="Arial" w:hAnsi="Arial" w:cs="Arial"/>
          <w:sz w:val="18"/>
          <w:szCs w:val="18"/>
        </w:rPr>
        <w:t xml:space="preserve"> a la cuenta autorizada que le proporcione con la notificación correspondiente. </w:t>
      </w:r>
    </w:p>
    <w:p w14:paraId="6292FE9E" w14:textId="77777777" w:rsidR="00855B78" w:rsidRPr="0027305A" w:rsidRDefault="00855B78" w:rsidP="00855B78">
      <w:pPr>
        <w:ind w:right="-94"/>
        <w:jc w:val="both"/>
        <w:rPr>
          <w:rFonts w:ascii="Arial" w:hAnsi="Arial" w:cs="Arial"/>
          <w:sz w:val="18"/>
          <w:szCs w:val="18"/>
        </w:rPr>
      </w:pPr>
    </w:p>
    <w:p w14:paraId="3C3ECF43"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El </w:t>
      </w:r>
      <w:r w:rsidRPr="0027305A">
        <w:rPr>
          <w:rFonts w:ascii="Arial" w:hAnsi="Arial" w:cs="Arial"/>
          <w:b/>
          <w:sz w:val="18"/>
          <w:szCs w:val="18"/>
        </w:rPr>
        <w:t>“Proveedor”</w:t>
      </w:r>
      <w:r w:rsidRPr="0027305A">
        <w:rPr>
          <w:rFonts w:ascii="Arial" w:hAnsi="Arial" w:cs="Arial"/>
          <w:sz w:val="18"/>
          <w:szCs w:val="18"/>
        </w:rPr>
        <w:t xml:space="preserve"> se obliga ante el </w:t>
      </w:r>
      <w:r w:rsidRPr="0027305A">
        <w:rPr>
          <w:rFonts w:ascii="Arial" w:hAnsi="Arial" w:cs="Arial"/>
          <w:b/>
          <w:sz w:val="18"/>
          <w:szCs w:val="18"/>
        </w:rPr>
        <w:t xml:space="preserve">“Instituto” </w:t>
      </w:r>
      <w:r w:rsidRPr="0027305A">
        <w:rPr>
          <w:rFonts w:ascii="Arial" w:hAnsi="Arial" w:cs="Arial"/>
          <w:sz w:val="18"/>
          <w:szCs w:val="18"/>
          <w:shd w:val="clear" w:color="auto" w:fill="FFFFFF" w:themeFill="background1"/>
        </w:rPr>
        <w:t>a responder sobre la calidad del servicio</w:t>
      </w:r>
      <w:r w:rsidRPr="0027305A">
        <w:rPr>
          <w:rFonts w:ascii="Arial" w:hAnsi="Arial" w:cs="Arial"/>
          <w:sz w:val="18"/>
          <w:szCs w:val="18"/>
        </w:rPr>
        <w:t>, así como de cualquier responsabilidad en la que pudiere incurrir, en los términos señalados en el presente contrato y en la legislación aplicable.</w:t>
      </w:r>
    </w:p>
    <w:p w14:paraId="50A20B57" w14:textId="77777777" w:rsidR="00855B78" w:rsidRPr="0027305A" w:rsidRDefault="00855B78" w:rsidP="00855B78">
      <w:pPr>
        <w:ind w:right="-94"/>
        <w:rPr>
          <w:rFonts w:ascii="Arial" w:hAnsi="Arial" w:cs="Arial"/>
          <w:sz w:val="18"/>
          <w:szCs w:val="18"/>
          <w:u w:val="single"/>
        </w:rPr>
      </w:pPr>
    </w:p>
    <w:p w14:paraId="7399E5D0" w14:textId="77777777" w:rsidR="00855B78" w:rsidRPr="0027305A" w:rsidRDefault="00855B78" w:rsidP="00855B78">
      <w:pPr>
        <w:ind w:right="48"/>
        <w:outlineLvl w:val="0"/>
        <w:rPr>
          <w:rFonts w:ascii="Arial" w:hAnsi="Arial" w:cs="Arial"/>
          <w:b/>
          <w:bCs/>
          <w:sz w:val="18"/>
          <w:szCs w:val="18"/>
          <w:u w:val="single"/>
        </w:rPr>
      </w:pPr>
      <w:r w:rsidRPr="0027305A">
        <w:rPr>
          <w:rFonts w:ascii="Arial" w:hAnsi="Arial" w:cs="Arial"/>
          <w:b/>
          <w:bCs/>
          <w:i/>
          <w:sz w:val="18"/>
          <w:szCs w:val="18"/>
          <w:highlight w:val="lightGray"/>
          <w:u w:val="single"/>
          <w:shd w:val="clear" w:color="auto" w:fill="FFFFFF" w:themeFill="background1"/>
        </w:rPr>
        <w:t>Si aplica</w:t>
      </w:r>
      <w:r w:rsidRPr="0027305A">
        <w:rPr>
          <w:rFonts w:ascii="Arial" w:hAnsi="Arial" w:cs="Arial"/>
          <w:b/>
          <w:bCs/>
          <w:sz w:val="18"/>
          <w:szCs w:val="18"/>
          <w:highlight w:val="lightGray"/>
          <w:u w:val="single"/>
        </w:rPr>
        <w:t>: Novena.- Deducciones.</w:t>
      </w:r>
    </w:p>
    <w:p w14:paraId="72125B43" w14:textId="77777777" w:rsidR="00855B78" w:rsidRPr="0027305A" w:rsidRDefault="00855B78" w:rsidP="00855B78">
      <w:pPr>
        <w:ind w:right="48"/>
        <w:jc w:val="both"/>
        <w:rPr>
          <w:rFonts w:ascii="Arial" w:hAnsi="Arial" w:cs="Arial"/>
          <w:color w:val="000000"/>
          <w:sz w:val="18"/>
          <w:szCs w:val="18"/>
        </w:rPr>
      </w:pPr>
      <w:r w:rsidRPr="0027305A">
        <w:rPr>
          <w:rFonts w:ascii="Arial" w:hAnsi="Arial" w:cs="Arial"/>
          <w:color w:val="000000"/>
          <w:sz w:val="18"/>
          <w:szCs w:val="18"/>
        </w:rPr>
        <w:t xml:space="preserve">De conformidad con lo dispuesto en el artículo 63 del </w:t>
      </w:r>
      <w:r w:rsidRPr="0027305A">
        <w:rPr>
          <w:rFonts w:ascii="Arial" w:hAnsi="Arial" w:cs="Arial"/>
          <w:b/>
          <w:bCs/>
          <w:color w:val="000000"/>
          <w:sz w:val="18"/>
          <w:szCs w:val="18"/>
        </w:rPr>
        <w:t>“Reglamento”</w:t>
      </w:r>
      <w:r w:rsidRPr="0027305A">
        <w:rPr>
          <w:rFonts w:ascii="Arial" w:hAnsi="Arial" w:cs="Arial"/>
          <w:color w:val="000000"/>
          <w:sz w:val="18"/>
          <w:szCs w:val="18"/>
        </w:rPr>
        <w:t xml:space="preserve"> y 146 de las </w:t>
      </w:r>
      <w:r w:rsidRPr="0027305A">
        <w:rPr>
          <w:rFonts w:ascii="Arial" w:hAnsi="Arial" w:cs="Arial"/>
          <w:b/>
          <w:bCs/>
          <w:color w:val="000000"/>
          <w:sz w:val="18"/>
          <w:szCs w:val="18"/>
        </w:rPr>
        <w:t>“POBALINES”</w:t>
      </w:r>
      <w:r w:rsidRPr="0027305A">
        <w:rPr>
          <w:rFonts w:ascii="Arial" w:hAnsi="Arial" w:cs="Arial"/>
          <w:color w:val="000000"/>
          <w:sz w:val="18"/>
          <w:szCs w:val="18"/>
        </w:rPr>
        <w:t xml:space="preserve">, el </w:t>
      </w:r>
      <w:r w:rsidRPr="0027305A">
        <w:rPr>
          <w:rFonts w:ascii="Arial" w:hAnsi="Arial" w:cs="Arial"/>
          <w:b/>
          <w:bCs/>
          <w:color w:val="000000"/>
          <w:sz w:val="18"/>
          <w:szCs w:val="18"/>
        </w:rPr>
        <w:t>“Instituto”</w:t>
      </w:r>
      <w:r w:rsidRPr="0027305A">
        <w:rPr>
          <w:rFonts w:ascii="Arial" w:hAnsi="Arial" w:cs="Arial"/>
          <w:color w:val="000000"/>
          <w:sz w:val="18"/>
          <w:szCs w:val="18"/>
        </w:rPr>
        <w:t xml:space="preserve"> podrá aplicar deducciones al pago del servicio con motivo del incumplimiento parcial o deficiente en que pudiera incurrir el </w:t>
      </w:r>
      <w:r w:rsidRPr="0027305A">
        <w:rPr>
          <w:rFonts w:ascii="Arial" w:hAnsi="Arial" w:cs="Arial"/>
          <w:b/>
          <w:bCs/>
          <w:color w:val="000000"/>
          <w:sz w:val="18"/>
          <w:szCs w:val="18"/>
        </w:rPr>
        <w:t>“Proveedor”</w:t>
      </w:r>
      <w:r w:rsidRPr="0027305A">
        <w:rPr>
          <w:rFonts w:ascii="Arial" w:hAnsi="Arial" w:cs="Arial"/>
          <w:color w:val="000000"/>
          <w:sz w:val="18"/>
          <w:szCs w:val="18"/>
        </w:rPr>
        <w:t>, conforme a lo siguiente:</w:t>
      </w:r>
    </w:p>
    <w:p w14:paraId="45441F89" w14:textId="77777777" w:rsidR="00855B78" w:rsidRPr="0027305A" w:rsidRDefault="00855B78" w:rsidP="00855B78">
      <w:pPr>
        <w:ind w:right="48"/>
        <w:jc w:val="both"/>
        <w:rPr>
          <w:rFonts w:ascii="Arial" w:hAnsi="Arial" w:cs="Arial"/>
          <w:color w:val="000000"/>
          <w:sz w:val="18"/>
          <w:szCs w:val="18"/>
        </w:rPr>
      </w:pPr>
    </w:p>
    <w:p w14:paraId="617AB0E5" w14:textId="77777777" w:rsidR="00855B78" w:rsidRPr="0027305A" w:rsidRDefault="00855B78" w:rsidP="00855B78">
      <w:pPr>
        <w:shd w:val="clear" w:color="auto" w:fill="FFFFFF" w:themeFill="background1"/>
        <w:ind w:right="-96"/>
        <w:jc w:val="center"/>
        <w:rPr>
          <w:rFonts w:ascii="Arial" w:hAnsi="Arial" w:cs="Arial"/>
          <w:color w:val="000000"/>
          <w:sz w:val="18"/>
          <w:szCs w:val="18"/>
          <w:shd w:val="clear" w:color="auto" w:fill="FFFFFF"/>
        </w:rPr>
      </w:pPr>
      <w:r w:rsidRPr="0027305A">
        <w:rPr>
          <w:rFonts w:ascii="Arial" w:hAnsi="Arial" w:cs="Arial"/>
          <w:color w:val="000000"/>
          <w:sz w:val="18"/>
          <w:szCs w:val="18"/>
          <w:highlight w:val="lightGray"/>
          <w:shd w:val="clear" w:color="auto" w:fill="FFFFFF"/>
        </w:rPr>
        <w:t>(</w:t>
      </w:r>
      <w:r w:rsidRPr="0027305A">
        <w:rPr>
          <w:rFonts w:ascii="Arial" w:hAnsi="Arial" w:cs="Arial"/>
          <w:color w:val="000000"/>
          <w:sz w:val="18"/>
          <w:szCs w:val="18"/>
          <w:highlight w:val="lightGray"/>
          <w:u w:val="single"/>
          <w:shd w:val="clear" w:color="auto" w:fill="FFFFFF" w:themeFill="background1"/>
        </w:rPr>
        <w:t>Descripción de las deducciones</w:t>
      </w:r>
      <w:r w:rsidRPr="0027305A">
        <w:rPr>
          <w:rFonts w:ascii="Arial" w:hAnsi="Arial" w:cs="Arial"/>
          <w:color w:val="000000"/>
          <w:sz w:val="18"/>
          <w:szCs w:val="18"/>
          <w:highlight w:val="lightGray"/>
          <w:shd w:val="clear" w:color="auto" w:fill="FFFFFF"/>
        </w:rPr>
        <w:t>)</w:t>
      </w:r>
    </w:p>
    <w:p w14:paraId="3AE13123" w14:textId="77777777" w:rsidR="00855B78" w:rsidRPr="0027305A" w:rsidRDefault="00855B78" w:rsidP="00855B78">
      <w:pPr>
        <w:ind w:right="-96"/>
        <w:jc w:val="center"/>
        <w:rPr>
          <w:rFonts w:ascii="Arial" w:hAnsi="Arial" w:cs="Arial"/>
          <w:color w:val="000000"/>
          <w:sz w:val="18"/>
          <w:szCs w:val="18"/>
          <w:shd w:val="clear" w:color="auto" w:fill="FFFFFF"/>
        </w:rPr>
      </w:pPr>
    </w:p>
    <w:p w14:paraId="6C26CD6D" w14:textId="77777777" w:rsidR="00855B78" w:rsidRPr="0027305A" w:rsidRDefault="00855B78" w:rsidP="00855B78">
      <w:pPr>
        <w:ind w:right="-96"/>
        <w:jc w:val="both"/>
        <w:rPr>
          <w:rFonts w:ascii="Arial" w:hAnsi="Arial" w:cs="Arial"/>
          <w:sz w:val="18"/>
          <w:szCs w:val="18"/>
          <w:u w:val="single"/>
        </w:rPr>
      </w:pPr>
      <w:r w:rsidRPr="0027305A">
        <w:rPr>
          <w:rFonts w:ascii="Arial" w:hAnsi="Arial" w:cs="Arial"/>
          <w:color w:val="000000"/>
          <w:sz w:val="18"/>
          <w:szCs w:val="18"/>
          <w:shd w:val="clear" w:color="auto" w:fill="FFFFFF"/>
        </w:rPr>
        <w:t xml:space="preserve">Los montos a deducir se deberán aplicar en </w:t>
      </w:r>
      <w:r>
        <w:rPr>
          <w:rFonts w:ascii="Arial" w:hAnsi="Arial" w:cs="Arial"/>
          <w:color w:val="000000"/>
          <w:sz w:val="18"/>
          <w:szCs w:val="18"/>
          <w:shd w:val="clear" w:color="auto" w:fill="FFFFFF"/>
        </w:rPr>
        <w:t>e</w:t>
      </w:r>
      <w:r w:rsidRPr="0027305A">
        <w:rPr>
          <w:rFonts w:ascii="Arial" w:hAnsi="Arial" w:cs="Arial"/>
          <w:color w:val="000000"/>
          <w:sz w:val="18"/>
          <w:szCs w:val="18"/>
          <w:shd w:val="clear" w:color="auto" w:fill="FFFFFF"/>
        </w:rPr>
        <w:t xml:space="preserve">l </w:t>
      </w:r>
      <w:r>
        <w:rPr>
          <w:rFonts w:ascii="Arial" w:hAnsi="Arial" w:cs="Arial"/>
          <w:color w:val="000000"/>
          <w:sz w:val="18"/>
          <w:szCs w:val="18"/>
          <w:shd w:val="clear" w:color="auto" w:fill="FFFFFF"/>
        </w:rPr>
        <w:t>CFDI</w:t>
      </w:r>
      <w:r w:rsidRPr="0027305A">
        <w:rPr>
          <w:rFonts w:ascii="Arial" w:hAnsi="Arial" w:cs="Arial"/>
          <w:color w:val="000000"/>
          <w:sz w:val="18"/>
          <w:szCs w:val="18"/>
          <w:shd w:val="clear" w:color="auto" w:fill="FFFFFF"/>
        </w:rPr>
        <w:t xml:space="preserve"> que el </w:t>
      </w:r>
      <w:r w:rsidRPr="0027305A">
        <w:rPr>
          <w:rFonts w:ascii="Arial" w:hAnsi="Arial" w:cs="Arial"/>
          <w:b/>
          <w:color w:val="000000"/>
          <w:sz w:val="18"/>
          <w:szCs w:val="18"/>
          <w:shd w:val="clear" w:color="auto" w:fill="FFFFFF"/>
        </w:rPr>
        <w:t>“Proveedor”</w:t>
      </w:r>
      <w:r w:rsidRPr="0027305A">
        <w:rPr>
          <w:rFonts w:ascii="Arial" w:hAnsi="Arial" w:cs="Arial"/>
          <w:color w:val="000000"/>
          <w:sz w:val="18"/>
          <w:szCs w:val="18"/>
          <w:shd w:val="clear" w:color="auto" w:fill="FFFFFF"/>
        </w:rPr>
        <w:t xml:space="preserve"> presente para su cobro, inmediatamente después de que el Administrador del Contrato tenga cuantificada la deducción correspondiente y solicite su pago. El límite máximo que se aplicará por concepto de deducciones no excederá del monto de la garantía de cumplimiento, en caso contrario, el </w:t>
      </w:r>
      <w:r w:rsidRPr="0027305A">
        <w:rPr>
          <w:rFonts w:ascii="Arial" w:hAnsi="Arial" w:cs="Arial"/>
          <w:b/>
          <w:color w:val="000000"/>
          <w:sz w:val="18"/>
          <w:szCs w:val="18"/>
          <w:shd w:val="clear" w:color="auto" w:fill="FFFFFF"/>
        </w:rPr>
        <w:t>“Instituto”</w:t>
      </w:r>
      <w:r w:rsidRPr="0027305A">
        <w:rPr>
          <w:rFonts w:ascii="Arial" w:hAnsi="Arial" w:cs="Arial"/>
          <w:color w:val="000000"/>
          <w:sz w:val="18"/>
          <w:szCs w:val="18"/>
          <w:shd w:val="clear" w:color="auto" w:fill="FFFFFF"/>
        </w:rPr>
        <w:t xml:space="preserve"> podrá rescindir el contrato.</w:t>
      </w:r>
      <w:r w:rsidRPr="0027305A">
        <w:rPr>
          <w:rFonts w:ascii="Arial" w:hAnsi="Arial" w:cs="Arial"/>
          <w:color w:val="000000"/>
          <w:sz w:val="18"/>
          <w:szCs w:val="18"/>
          <w:shd w:val="clear" w:color="auto" w:fill="FFFFFF"/>
        </w:rPr>
        <w:br/>
      </w:r>
    </w:p>
    <w:p w14:paraId="27A3B3E7" w14:textId="77777777" w:rsidR="00855B78" w:rsidRPr="0027305A" w:rsidRDefault="00855B78" w:rsidP="00855B78">
      <w:pPr>
        <w:ind w:right="-94"/>
        <w:outlineLvl w:val="0"/>
        <w:rPr>
          <w:rFonts w:ascii="Arial" w:hAnsi="Arial" w:cs="Arial"/>
          <w:b/>
          <w:bCs/>
          <w:sz w:val="18"/>
          <w:szCs w:val="18"/>
          <w:u w:val="single"/>
        </w:rPr>
      </w:pPr>
      <w:r w:rsidRPr="0027305A">
        <w:rPr>
          <w:rFonts w:ascii="Arial" w:hAnsi="Arial" w:cs="Arial"/>
          <w:b/>
          <w:sz w:val="18"/>
          <w:szCs w:val="18"/>
          <w:u w:val="single"/>
        </w:rPr>
        <w:t>Décima</w:t>
      </w:r>
      <w:r w:rsidRPr="0027305A">
        <w:rPr>
          <w:rFonts w:ascii="Arial" w:hAnsi="Arial" w:cs="Arial"/>
          <w:b/>
          <w:bCs/>
          <w:sz w:val="18"/>
          <w:szCs w:val="18"/>
          <w:u w:val="single"/>
        </w:rPr>
        <w:t>.- Terminación anticipada.</w:t>
      </w:r>
    </w:p>
    <w:p w14:paraId="4E396E92" w14:textId="77777777" w:rsidR="00855B78" w:rsidRPr="0027305A" w:rsidRDefault="00855B78" w:rsidP="00855B78">
      <w:pPr>
        <w:pStyle w:val="Textoindependiente"/>
        <w:ind w:right="-94"/>
        <w:rPr>
          <w:rFonts w:cs="Arial"/>
          <w:sz w:val="18"/>
          <w:szCs w:val="18"/>
        </w:rPr>
      </w:pPr>
      <w:r w:rsidRPr="0027305A">
        <w:rPr>
          <w:rFonts w:cs="Arial"/>
          <w:bCs/>
          <w:sz w:val="18"/>
          <w:szCs w:val="18"/>
        </w:rPr>
        <w:t xml:space="preserve">De conformidad con lo determinado en los artículos 65 </w:t>
      </w:r>
      <w:r w:rsidRPr="0027305A">
        <w:rPr>
          <w:rFonts w:cs="Arial"/>
          <w:sz w:val="18"/>
          <w:szCs w:val="18"/>
        </w:rPr>
        <w:t xml:space="preserve">del </w:t>
      </w:r>
      <w:r w:rsidRPr="0027305A">
        <w:rPr>
          <w:rFonts w:cs="Arial"/>
          <w:b/>
          <w:sz w:val="18"/>
          <w:szCs w:val="18"/>
        </w:rPr>
        <w:t>“Reglamento”</w:t>
      </w:r>
      <w:r w:rsidRPr="0027305A">
        <w:rPr>
          <w:rFonts w:cs="Arial"/>
          <w:sz w:val="18"/>
          <w:szCs w:val="18"/>
        </w:rPr>
        <w:t>,</w:t>
      </w:r>
      <w:r w:rsidRPr="0027305A">
        <w:rPr>
          <w:rFonts w:cs="Arial"/>
          <w:b/>
          <w:sz w:val="18"/>
          <w:szCs w:val="18"/>
        </w:rPr>
        <w:t xml:space="preserve"> </w:t>
      </w:r>
      <w:r w:rsidRPr="0027305A">
        <w:rPr>
          <w:rFonts w:cs="Arial"/>
          <w:sz w:val="18"/>
          <w:szCs w:val="18"/>
        </w:rPr>
        <w:t xml:space="preserve">147, 148, 149 y 150 de las </w:t>
      </w:r>
      <w:r w:rsidRPr="0027305A">
        <w:rPr>
          <w:rFonts w:cs="Arial"/>
          <w:b/>
          <w:sz w:val="18"/>
          <w:szCs w:val="18"/>
        </w:rPr>
        <w:t>“POBALINES”</w:t>
      </w:r>
      <w:r w:rsidRPr="0027305A">
        <w:rPr>
          <w:rFonts w:cs="Arial"/>
          <w:sz w:val="18"/>
          <w:szCs w:val="18"/>
        </w:rPr>
        <w:t xml:space="preserve">, el </w:t>
      </w:r>
      <w:r w:rsidRPr="0027305A">
        <w:rPr>
          <w:rFonts w:cs="Arial"/>
          <w:b/>
          <w:bCs/>
          <w:sz w:val="18"/>
          <w:szCs w:val="18"/>
        </w:rPr>
        <w:t>“</w:t>
      </w:r>
      <w:r w:rsidRPr="0027305A">
        <w:rPr>
          <w:rFonts w:cs="Arial"/>
          <w:b/>
          <w:sz w:val="18"/>
          <w:szCs w:val="18"/>
        </w:rPr>
        <w:t>Instituto</w:t>
      </w:r>
      <w:r w:rsidRPr="0027305A">
        <w:rPr>
          <w:rFonts w:cs="Arial"/>
          <w:b/>
          <w:bCs/>
          <w:sz w:val="18"/>
          <w:szCs w:val="18"/>
        </w:rPr>
        <w:t>”</w:t>
      </w:r>
      <w:r w:rsidRPr="0027305A">
        <w:rPr>
          <w:rFonts w:cs="Arial"/>
          <w:sz w:val="18"/>
          <w:szCs w:val="18"/>
        </w:rPr>
        <w:t xml:space="preserve"> podrá dar por terminado anticipadamente el presente contrato en los siguientes casos:</w:t>
      </w:r>
    </w:p>
    <w:p w14:paraId="0C53C616" w14:textId="77777777" w:rsidR="00855B78" w:rsidRPr="0027305A" w:rsidRDefault="00855B78" w:rsidP="00855B78">
      <w:pPr>
        <w:pStyle w:val="Textoindependiente"/>
        <w:ind w:right="-94"/>
        <w:rPr>
          <w:rFonts w:cs="Arial"/>
          <w:sz w:val="18"/>
          <w:szCs w:val="18"/>
        </w:rPr>
      </w:pPr>
    </w:p>
    <w:p w14:paraId="04E2F4D1" w14:textId="77777777" w:rsidR="00855B78" w:rsidRPr="0027305A" w:rsidRDefault="00855B78" w:rsidP="00600989">
      <w:pPr>
        <w:pStyle w:val="Prrafodelista"/>
        <w:numPr>
          <w:ilvl w:val="0"/>
          <w:numId w:val="77"/>
        </w:numPr>
        <w:autoSpaceDE w:val="0"/>
        <w:autoSpaceDN w:val="0"/>
        <w:adjustRightInd w:val="0"/>
        <w:ind w:left="426" w:right="-94" w:hanging="142"/>
        <w:jc w:val="both"/>
        <w:rPr>
          <w:rFonts w:ascii="Arial" w:hAnsi="Arial" w:cs="Arial"/>
          <w:sz w:val="18"/>
          <w:szCs w:val="18"/>
          <w:lang w:val="es-MX" w:eastAsia="es-MX"/>
        </w:rPr>
      </w:pPr>
      <w:r w:rsidRPr="0027305A">
        <w:rPr>
          <w:rFonts w:ascii="Arial" w:hAnsi="Arial" w:cs="Arial"/>
          <w:sz w:val="18"/>
          <w:szCs w:val="18"/>
          <w:lang w:val="es-MX" w:eastAsia="es-MX"/>
        </w:rPr>
        <w:t>Por caso fortuito o fuerza mayor;</w:t>
      </w:r>
    </w:p>
    <w:p w14:paraId="11D69998" w14:textId="77777777" w:rsidR="00855B78" w:rsidRPr="0027305A" w:rsidRDefault="00855B78" w:rsidP="00600989">
      <w:pPr>
        <w:pStyle w:val="Prrafodelista"/>
        <w:numPr>
          <w:ilvl w:val="0"/>
          <w:numId w:val="77"/>
        </w:numPr>
        <w:autoSpaceDE w:val="0"/>
        <w:autoSpaceDN w:val="0"/>
        <w:adjustRightInd w:val="0"/>
        <w:ind w:left="426" w:right="-94" w:hanging="142"/>
        <w:jc w:val="both"/>
        <w:rPr>
          <w:rFonts w:ascii="Arial" w:hAnsi="Arial" w:cs="Arial"/>
          <w:sz w:val="18"/>
          <w:szCs w:val="18"/>
          <w:lang w:val="es-MX" w:eastAsia="es-MX"/>
        </w:rPr>
      </w:pPr>
      <w:r w:rsidRPr="0027305A">
        <w:rPr>
          <w:rFonts w:ascii="Arial" w:hAnsi="Arial" w:cs="Arial"/>
          <w:sz w:val="18"/>
          <w:szCs w:val="18"/>
          <w:lang w:val="es-MX" w:eastAsia="es-MX"/>
        </w:rPr>
        <w:t>Cuando por causas justificadas se extinga la necesidad de requerir el servicio contratado:</w:t>
      </w:r>
    </w:p>
    <w:p w14:paraId="70CF2160" w14:textId="77777777" w:rsidR="00855B78" w:rsidRPr="0027305A" w:rsidRDefault="00855B78" w:rsidP="00855B78">
      <w:pPr>
        <w:pStyle w:val="Prrafodelista"/>
        <w:autoSpaceDE w:val="0"/>
        <w:autoSpaceDN w:val="0"/>
        <w:adjustRightInd w:val="0"/>
        <w:ind w:left="426" w:right="-94"/>
        <w:jc w:val="both"/>
        <w:rPr>
          <w:rFonts w:ascii="Arial" w:hAnsi="Arial" w:cs="Arial"/>
          <w:sz w:val="18"/>
          <w:szCs w:val="18"/>
          <w:lang w:val="es-MX" w:eastAsia="es-MX"/>
        </w:rPr>
      </w:pPr>
    </w:p>
    <w:p w14:paraId="554052D0" w14:textId="77777777" w:rsidR="00855B78" w:rsidRPr="0027305A" w:rsidRDefault="00855B78" w:rsidP="00600989">
      <w:pPr>
        <w:pStyle w:val="Prrafodelista"/>
        <w:numPr>
          <w:ilvl w:val="0"/>
          <w:numId w:val="78"/>
        </w:numPr>
        <w:autoSpaceDE w:val="0"/>
        <w:autoSpaceDN w:val="0"/>
        <w:adjustRightInd w:val="0"/>
        <w:ind w:left="709" w:right="-94" w:hanging="284"/>
        <w:jc w:val="both"/>
        <w:rPr>
          <w:rFonts w:ascii="Arial" w:hAnsi="Arial" w:cs="Arial"/>
          <w:sz w:val="18"/>
          <w:szCs w:val="18"/>
          <w:lang w:val="es-MX" w:eastAsia="es-MX"/>
        </w:rPr>
      </w:pPr>
      <w:r w:rsidRPr="0027305A">
        <w:rPr>
          <w:rFonts w:ascii="Arial" w:hAnsi="Arial" w:cs="Arial"/>
          <w:sz w:val="18"/>
          <w:szCs w:val="18"/>
          <w:lang w:val="es-MX" w:eastAsia="es-MX"/>
        </w:rPr>
        <w:t xml:space="preserve">Cuando se determine la nulidad de los actos que dieron origen al contrato, con motivo de la resolución de una inconformidad o intervención de oficio emitida por el Órgano Interno Control del </w:t>
      </w:r>
      <w:r w:rsidRPr="0027305A">
        <w:rPr>
          <w:rFonts w:ascii="Arial" w:hAnsi="Arial" w:cs="Arial"/>
          <w:b/>
          <w:sz w:val="18"/>
          <w:szCs w:val="18"/>
          <w:lang w:val="es-MX" w:eastAsia="es-MX"/>
        </w:rPr>
        <w:t>“Instituto”</w:t>
      </w:r>
      <w:r w:rsidRPr="0027305A">
        <w:rPr>
          <w:rFonts w:ascii="Arial" w:hAnsi="Arial" w:cs="Arial"/>
          <w:sz w:val="18"/>
          <w:szCs w:val="18"/>
          <w:lang w:val="es-MX" w:eastAsia="es-MX"/>
        </w:rPr>
        <w:t>, y</w:t>
      </w:r>
    </w:p>
    <w:p w14:paraId="1FB5E7FB" w14:textId="77777777" w:rsidR="00855B78" w:rsidRPr="0027305A" w:rsidRDefault="00855B78" w:rsidP="00600989">
      <w:pPr>
        <w:pStyle w:val="Prrafodelista"/>
        <w:numPr>
          <w:ilvl w:val="0"/>
          <w:numId w:val="78"/>
        </w:numPr>
        <w:autoSpaceDE w:val="0"/>
        <w:autoSpaceDN w:val="0"/>
        <w:adjustRightInd w:val="0"/>
        <w:ind w:left="709" w:right="-94" w:hanging="284"/>
        <w:jc w:val="both"/>
        <w:rPr>
          <w:rFonts w:ascii="Arial" w:hAnsi="Arial" w:cs="Arial"/>
          <w:sz w:val="18"/>
          <w:szCs w:val="18"/>
          <w:lang w:val="es-MX" w:eastAsia="es-MX"/>
        </w:rPr>
      </w:pPr>
      <w:r w:rsidRPr="0027305A">
        <w:rPr>
          <w:rFonts w:ascii="Arial" w:hAnsi="Arial" w:cs="Arial"/>
          <w:sz w:val="18"/>
          <w:szCs w:val="18"/>
          <w:lang w:val="es-MX" w:eastAsia="es-MX"/>
        </w:rPr>
        <w:t xml:space="preserve">Cuando el Administrador del Contrato justifique mediante dictamen que la continuidad del contrato contraviene los intereses del </w:t>
      </w:r>
      <w:r w:rsidRPr="0027305A">
        <w:rPr>
          <w:rFonts w:ascii="Arial" w:hAnsi="Arial" w:cs="Arial"/>
          <w:b/>
          <w:sz w:val="18"/>
          <w:szCs w:val="18"/>
          <w:lang w:val="es-MX" w:eastAsia="es-MX"/>
        </w:rPr>
        <w:t>“Instituto”</w:t>
      </w:r>
      <w:r w:rsidRPr="0027305A">
        <w:rPr>
          <w:rFonts w:ascii="Arial" w:hAnsi="Arial" w:cs="Arial"/>
          <w:sz w:val="18"/>
          <w:szCs w:val="18"/>
          <w:lang w:val="es-MX" w:eastAsia="es-MX"/>
        </w:rPr>
        <w:t>.</w:t>
      </w:r>
    </w:p>
    <w:p w14:paraId="209149AC" w14:textId="77777777" w:rsidR="00855B78" w:rsidRPr="0027305A" w:rsidRDefault="00855B78" w:rsidP="00855B78">
      <w:pPr>
        <w:autoSpaceDE w:val="0"/>
        <w:autoSpaceDN w:val="0"/>
        <w:ind w:right="-94"/>
        <w:jc w:val="both"/>
        <w:rPr>
          <w:rFonts w:ascii="Arial" w:hAnsi="Arial" w:cs="Arial"/>
          <w:sz w:val="18"/>
          <w:szCs w:val="18"/>
          <w:lang w:eastAsia="es-MX"/>
        </w:rPr>
      </w:pPr>
    </w:p>
    <w:p w14:paraId="00C41BE3" w14:textId="77777777" w:rsidR="00855B78" w:rsidRPr="0027305A" w:rsidRDefault="00855B78" w:rsidP="00855B78">
      <w:pPr>
        <w:autoSpaceDE w:val="0"/>
        <w:autoSpaceDN w:val="0"/>
        <w:ind w:right="-94"/>
        <w:jc w:val="both"/>
        <w:rPr>
          <w:rFonts w:ascii="Arial" w:hAnsi="Arial" w:cs="Arial"/>
          <w:sz w:val="18"/>
          <w:szCs w:val="18"/>
          <w:lang w:eastAsia="es-MX"/>
        </w:rPr>
      </w:pPr>
      <w:r w:rsidRPr="0027305A">
        <w:rPr>
          <w:rFonts w:ascii="Arial" w:hAnsi="Arial" w:cs="Arial"/>
          <w:sz w:val="18"/>
          <w:szCs w:val="18"/>
          <w:lang w:eastAsia="es-MX"/>
        </w:rPr>
        <w:t xml:space="preserve">De conformidad con lo previsto en la fracción lX del artículo 105 de las </w:t>
      </w:r>
      <w:r w:rsidRPr="0027305A">
        <w:rPr>
          <w:rFonts w:ascii="Arial" w:hAnsi="Arial" w:cs="Arial"/>
          <w:b/>
          <w:bCs/>
          <w:sz w:val="18"/>
          <w:szCs w:val="18"/>
        </w:rPr>
        <w:t>“POBALINES”</w:t>
      </w:r>
      <w:r w:rsidRPr="0027305A">
        <w:rPr>
          <w:rFonts w:ascii="Arial" w:hAnsi="Arial" w:cs="Arial"/>
          <w:sz w:val="18"/>
          <w:szCs w:val="18"/>
        </w:rPr>
        <w:t>, el pago de los gastos no recuperables estarán a lo dispuesto en el artículo 154 del mismo ordenamiento;</w:t>
      </w:r>
      <w:r w:rsidRPr="0027305A">
        <w:rPr>
          <w:rFonts w:ascii="Arial" w:hAnsi="Arial" w:cs="Arial"/>
          <w:sz w:val="18"/>
          <w:szCs w:val="18"/>
          <w:lang w:eastAsia="es-MX"/>
        </w:rPr>
        <w:t xml:space="preserve"> en estos supuestos el </w:t>
      </w:r>
      <w:r w:rsidRPr="0027305A">
        <w:rPr>
          <w:rFonts w:ascii="Arial" w:hAnsi="Arial" w:cs="Arial"/>
          <w:b/>
          <w:bCs/>
          <w:sz w:val="18"/>
          <w:szCs w:val="18"/>
        </w:rPr>
        <w:t>“Instituto”</w:t>
      </w:r>
      <w:r w:rsidRPr="0027305A">
        <w:rPr>
          <w:rFonts w:ascii="Arial" w:hAnsi="Arial" w:cs="Arial"/>
          <w:sz w:val="18"/>
          <w:szCs w:val="18"/>
          <w:lang w:eastAsia="es-MX"/>
        </w:rPr>
        <w:t xml:space="preserve"> reembolsará al </w:t>
      </w:r>
      <w:r w:rsidRPr="0027305A">
        <w:rPr>
          <w:rFonts w:ascii="Arial" w:hAnsi="Arial" w:cs="Arial"/>
          <w:b/>
          <w:bCs/>
          <w:sz w:val="18"/>
          <w:szCs w:val="18"/>
        </w:rPr>
        <w:t>“Proveedor”</w:t>
      </w:r>
      <w:r w:rsidRPr="0027305A">
        <w:rPr>
          <w:rFonts w:ascii="Arial" w:hAnsi="Arial" w:cs="Arial"/>
          <w:sz w:val="18"/>
          <w:szCs w:val="18"/>
          <w:lang w:eastAsia="es-MX"/>
        </w:rPr>
        <w:t>, previa solicitud por escrito, los gastos no recuperables en que haya incurrido, siempre que éstos sean razonables, estén debidamente comprobados y se relacionen directamente con el presente contrato.</w:t>
      </w:r>
    </w:p>
    <w:p w14:paraId="7E6E831E" w14:textId="77777777" w:rsidR="00855B78" w:rsidRPr="0027305A" w:rsidRDefault="00855B78" w:rsidP="00855B78">
      <w:pPr>
        <w:autoSpaceDE w:val="0"/>
        <w:autoSpaceDN w:val="0"/>
        <w:ind w:right="-94"/>
        <w:jc w:val="both"/>
        <w:rPr>
          <w:rFonts w:ascii="Arial" w:hAnsi="Arial" w:cs="Arial"/>
          <w:sz w:val="18"/>
          <w:szCs w:val="18"/>
          <w:lang w:eastAsia="es-MX"/>
        </w:rPr>
      </w:pPr>
    </w:p>
    <w:p w14:paraId="70A903D1" w14:textId="77777777" w:rsidR="00855B78" w:rsidRPr="0027305A" w:rsidRDefault="00855B78" w:rsidP="00855B78">
      <w:pPr>
        <w:ind w:right="-94"/>
        <w:outlineLvl w:val="0"/>
        <w:rPr>
          <w:rFonts w:ascii="Arial" w:hAnsi="Arial" w:cs="Arial"/>
          <w:b/>
          <w:bCs/>
          <w:sz w:val="18"/>
          <w:szCs w:val="18"/>
          <w:u w:val="single"/>
        </w:rPr>
      </w:pPr>
      <w:r w:rsidRPr="0027305A">
        <w:rPr>
          <w:rFonts w:ascii="Arial" w:hAnsi="Arial" w:cs="Arial"/>
          <w:b/>
          <w:bCs/>
          <w:sz w:val="18"/>
          <w:szCs w:val="18"/>
          <w:u w:val="single"/>
        </w:rPr>
        <w:t>Décima Primera.- Rescisión administrativa.</w:t>
      </w:r>
    </w:p>
    <w:p w14:paraId="1F04604A" w14:textId="77777777" w:rsidR="00855B78" w:rsidRPr="0027305A" w:rsidRDefault="00855B78" w:rsidP="00855B78">
      <w:pPr>
        <w:pStyle w:val="Texto0"/>
        <w:spacing w:after="0" w:line="240" w:lineRule="auto"/>
        <w:ind w:right="-94" w:firstLine="0"/>
        <w:rPr>
          <w:rFonts w:cs="Arial"/>
          <w:szCs w:val="18"/>
          <w:lang w:val="es-MX"/>
        </w:rPr>
      </w:pPr>
      <w:r w:rsidRPr="0027305A">
        <w:rPr>
          <w:rFonts w:cs="Arial"/>
          <w:bCs/>
          <w:szCs w:val="18"/>
        </w:rPr>
        <w:lastRenderedPageBreak/>
        <w:t>E</w:t>
      </w:r>
      <w:r w:rsidRPr="0027305A">
        <w:rPr>
          <w:rFonts w:cs="Arial"/>
          <w:szCs w:val="18"/>
          <w:lang w:val="es-ES_tradnl"/>
        </w:rPr>
        <w:t xml:space="preserve">l </w:t>
      </w:r>
      <w:r w:rsidRPr="0027305A">
        <w:rPr>
          <w:rFonts w:cs="Arial"/>
          <w:b/>
          <w:szCs w:val="18"/>
          <w:lang w:val="es-ES_tradnl"/>
        </w:rPr>
        <w:t>“</w:t>
      </w:r>
      <w:r w:rsidRPr="0027305A">
        <w:rPr>
          <w:rFonts w:cs="Arial"/>
          <w:b/>
          <w:szCs w:val="18"/>
        </w:rPr>
        <w:t>Instituto”</w:t>
      </w:r>
      <w:r w:rsidRPr="0027305A">
        <w:rPr>
          <w:rFonts w:cs="Arial"/>
          <w:szCs w:val="18"/>
        </w:rPr>
        <w:t xml:space="preserve"> podrá en cualquier momento rescindir administrativamente el presente contrato cuando el </w:t>
      </w:r>
      <w:r w:rsidRPr="0027305A">
        <w:rPr>
          <w:rFonts w:cs="Arial"/>
          <w:b/>
          <w:bCs/>
          <w:szCs w:val="18"/>
        </w:rPr>
        <w:t>“Proveedor”</w:t>
      </w:r>
      <w:r w:rsidRPr="0027305A">
        <w:rPr>
          <w:rFonts w:cs="Arial"/>
          <w:b/>
          <w:szCs w:val="18"/>
        </w:rPr>
        <w:t xml:space="preserve"> </w:t>
      </w:r>
      <w:r w:rsidRPr="0027305A">
        <w:rPr>
          <w:rFonts w:cs="Arial"/>
          <w:szCs w:val="18"/>
        </w:rPr>
        <w:t xml:space="preserve">incurra en incumplimiento de sus obligaciones, </w:t>
      </w:r>
      <w:r w:rsidRPr="0027305A">
        <w:rPr>
          <w:rFonts w:cs="Arial"/>
          <w:szCs w:val="18"/>
          <w:lang w:val="es-MX"/>
        </w:rPr>
        <w:t>así como si incurre en alguno de los siguientes supuestos:</w:t>
      </w:r>
    </w:p>
    <w:p w14:paraId="05EEB800" w14:textId="77777777" w:rsidR="00855B78" w:rsidRPr="0027305A" w:rsidRDefault="00855B78" w:rsidP="00855B78">
      <w:pPr>
        <w:pStyle w:val="Texto0"/>
        <w:spacing w:after="0" w:line="240" w:lineRule="auto"/>
        <w:ind w:right="-94" w:firstLine="0"/>
        <w:rPr>
          <w:rFonts w:cs="Arial"/>
          <w:szCs w:val="18"/>
          <w:lang w:val="es-MX"/>
        </w:rPr>
      </w:pPr>
    </w:p>
    <w:p w14:paraId="3215858F" w14:textId="77777777" w:rsidR="00855B78" w:rsidRPr="0027305A" w:rsidRDefault="00855B78" w:rsidP="00855B78">
      <w:pPr>
        <w:pStyle w:val="Texto0"/>
        <w:numPr>
          <w:ilvl w:val="0"/>
          <w:numId w:val="31"/>
        </w:numPr>
        <w:spacing w:after="0" w:line="240" w:lineRule="auto"/>
        <w:ind w:left="426" w:right="-94" w:hanging="284"/>
        <w:rPr>
          <w:rFonts w:cs="Arial"/>
          <w:szCs w:val="18"/>
        </w:rPr>
      </w:pPr>
      <w:r w:rsidRPr="0027305A">
        <w:rPr>
          <w:rFonts w:cs="Arial"/>
          <w:szCs w:val="18"/>
        </w:rPr>
        <w:t>Si el</w:t>
      </w:r>
      <w:r w:rsidRPr="0027305A">
        <w:rPr>
          <w:rFonts w:cs="Arial"/>
          <w:b/>
          <w:szCs w:val="18"/>
        </w:rPr>
        <w:t xml:space="preserve"> </w:t>
      </w:r>
      <w:r w:rsidRPr="0027305A">
        <w:rPr>
          <w:rFonts w:cs="Arial"/>
          <w:b/>
          <w:bCs/>
          <w:szCs w:val="18"/>
        </w:rPr>
        <w:t>“</w:t>
      </w:r>
      <w:r w:rsidRPr="0027305A">
        <w:rPr>
          <w:rFonts w:cs="Arial"/>
          <w:b/>
          <w:szCs w:val="18"/>
        </w:rPr>
        <w:t>Instituto</w:t>
      </w:r>
      <w:r w:rsidRPr="0027305A">
        <w:rPr>
          <w:rFonts w:cs="Arial"/>
          <w:b/>
          <w:bCs/>
          <w:szCs w:val="18"/>
        </w:rPr>
        <w:t>”</w:t>
      </w:r>
      <w:r w:rsidRPr="0027305A">
        <w:rPr>
          <w:rFonts w:cs="Arial"/>
          <w:szCs w:val="18"/>
        </w:rPr>
        <w:t xml:space="preserve"> corrobora que el</w:t>
      </w:r>
      <w:r w:rsidRPr="0027305A">
        <w:rPr>
          <w:rFonts w:cs="Arial"/>
          <w:b/>
          <w:szCs w:val="18"/>
        </w:rPr>
        <w:t xml:space="preserve"> </w:t>
      </w:r>
      <w:r w:rsidRPr="0027305A">
        <w:rPr>
          <w:rFonts w:cs="Arial"/>
          <w:b/>
          <w:bCs/>
          <w:szCs w:val="18"/>
        </w:rPr>
        <w:t>“Proveedor”</w:t>
      </w:r>
      <w:r w:rsidRPr="0027305A">
        <w:rPr>
          <w:rFonts w:cs="Arial"/>
          <w:b/>
          <w:szCs w:val="18"/>
        </w:rPr>
        <w:t xml:space="preserve"> </w:t>
      </w:r>
      <w:r w:rsidRPr="0027305A">
        <w:rPr>
          <w:rFonts w:cs="Arial"/>
          <w:szCs w:val="18"/>
        </w:rPr>
        <w:t xml:space="preserve">ha proporcionado información falsa, relacionada con su documentación legal o su oferta técnica o económica; </w:t>
      </w:r>
    </w:p>
    <w:p w14:paraId="7EB18335" w14:textId="77777777" w:rsidR="00855B78" w:rsidRPr="0027305A" w:rsidRDefault="00855B78" w:rsidP="00855B78">
      <w:pPr>
        <w:pStyle w:val="Texto0"/>
        <w:numPr>
          <w:ilvl w:val="0"/>
          <w:numId w:val="31"/>
        </w:numPr>
        <w:spacing w:after="0" w:line="240" w:lineRule="auto"/>
        <w:ind w:left="426" w:right="-94" w:hanging="284"/>
        <w:rPr>
          <w:rFonts w:cs="Arial"/>
          <w:szCs w:val="18"/>
        </w:rPr>
      </w:pPr>
      <w:r w:rsidRPr="0027305A">
        <w:rPr>
          <w:rFonts w:cs="Arial"/>
          <w:szCs w:val="18"/>
        </w:rPr>
        <w:t xml:space="preserve">Si el monto calculado de la pena convencional </w:t>
      </w:r>
      <w:r w:rsidRPr="0027305A">
        <w:rPr>
          <w:rFonts w:cs="Arial"/>
          <w:szCs w:val="18"/>
          <w:highlight w:val="lightGray"/>
        </w:rPr>
        <w:t xml:space="preserve">(o deducciones </w:t>
      </w:r>
      <w:r w:rsidRPr="0027305A">
        <w:rPr>
          <w:rFonts w:cs="Arial"/>
          <w:b/>
          <w:szCs w:val="18"/>
          <w:highlight w:val="lightGray"/>
        </w:rPr>
        <w:t>si aplica</w:t>
      </w:r>
      <w:r w:rsidRPr="0027305A">
        <w:rPr>
          <w:rFonts w:cs="Arial"/>
          <w:szCs w:val="18"/>
          <w:highlight w:val="lightGray"/>
        </w:rPr>
        <w:t>)</w:t>
      </w:r>
      <w:r w:rsidRPr="0027305A">
        <w:rPr>
          <w:rFonts w:cs="Arial"/>
          <w:szCs w:val="18"/>
        </w:rPr>
        <w:t xml:space="preserve"> excede el monto de la garantía de cumplimiento, o </w:t>
      </w:r>
    </w:p>
    <w:p w14:paraId="7B03744C" w14:textId="77777777" w:rsidR="00855B78" w:rsidRPr="0027305A" w:rsidRDefault="00855B78" w:rsidP="00855B78">
      <w:pPr>
        <w:pStyle w:val="Texto0"/>
        <w:numPr>
          <w:ilvl w:val="0"/>
          <w:numId w:val="31"/>
        </w:numPr>
        <w:spacing w:after="0" w:line="240" w:lineRule="auto"/>
        <w:ind w:left="426" w:right="-94" w:hanging="284"/>
        <w:rPr>
          <w:rFonts w:cs="Arial"/>
          <w:szCs w:val="18"/>
        </w:rPr>
      </w:pPr>
      <w:r w:rsidRPr="0027305A">
        <w:rPr>
          <w:rFonts w:cs="Arial"/>
          <w:szCs w:val="18"/>
        </w:rPr>
        <w:t xml:space="preserve">Si incumple cualquier obligación establecida en el </w:t>
      </w:r>
      <w:r w:rsidRPr="0027305A">
        <w:rPr>
          <w:rFonts w:cs="Arial"/>
          <w:b/>
          <w:szCs w:val="18"/>
        </w:rPr>
        <w:t>“Reglamento”</w:t>
      </w:r>
      <w:r w:rsidRPr="0027305A">
        <w:rPr>
          <w:rFonts w:cs="Arial"/>
          <w:szCs w:val="18"/>
        </w:rPr>
        <w:t xml:space="preserve"> o demás ordenamientos aplicables.</w:t>
      </w:r>
    </w:p>
    <w:p w14:paraId="4E91851D" w14:textId="77777777" w:rsidR="00855B78" w:rsidRPr="0027305A" w:rsidRDefault="00855B78" w:rsidP="00855B78">
      <w:pPr>
        <w:pStyle w:val="Texto0"/>
        <w:spacing w:after="0" w:line="240" w:lineRule="auto"/>
        <w:ind w:left="426" w:right="-94" w:firstLine="0"/>
        <w:rPr>
          <w:rFonts w:cs="Arial"/>
          <w:szCs w:val="18"/>
        </w:rPr>
      </w:pPr>
    </w:p>
    <w:p w14:paraId="3FAC8CF7"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En el supuesto de que el </w:t>
      </w:r>
      <w:r w:rsidRPr="0027305A">
        <w:rPr>
          <w:rFonts w:ascii="Arial" w:hAnsi="Arial" w:cs="Arial"/>
          <w:b/>
          <w:bCs/>
          <w:sz w:val="18"/>
          <w:szCs w:val="18"/>
        </w:rPr>
        <w:t>“</w:t>
      </w:r>
      <w:r w:rsidRPr="0027305A">
        <w:rPr>
          <w:rFonts w:ascii="Arial" w:hAnsi="Arial" w:cs="Arial"/>
          <w:b/>
          <w:sz w:val="18"/>
          <w:szCs w:val="18"/>
        </w:rPr>
        <w:t>Instituto</w:t>
      </w:r>
      <w:r w:rsidRPr="0027305A">
        <w:rPr>
          <w:rFonts w:ascii="Arial" w:hAnsi="Arial" w:cs="Arial"/>
          <w:b/>
          <w:bCs/>
          <w:sz w:val="18"/>
          <w:szCs w:val="18"/>
        </w:rPr>
        <w:t>”</w:t>
      </w:r>
      <w:r w:rsidRPr="0027305A">
        <w:rPr>
          <w:rFonts w:ascii="Arial" w:hAnsi="Arial" w:cs="Arial"/>
          <w:sz w:val="18"/>
          <w:szCs w:val="18"/>
        </w:rPr>
        <w:t xml:space="preserve"> rescinda el presente contrato se atenderá conforme al procedimiento establecido en los artículos 64 del </w:t>
      </w:r>
      <w:r w:rsidRPr="0027305A">
        <w:rPr>
          <w:rFonts w:ascii="Arial" w:hAnsi="Arial" w:cs="Arial"/>
          <w:b/>
          <w:sz w:val="18"/>
          <w:szCs w:val="18"/>
        </w:rPr>
        <w:t>“Reglamento”</w:t>
      </w:r>
      <w:r w:rsidRPr="0027305A">
        <w:rPr>
          <w:rFonts w:ascii="Arial" w:hAnsi="Arial" w:cs="Arial"/>
          <w:sz w:val="18"/>
          <w:szCs w:val="18"/>
        </w:rPr>
        <w:t xml:space="preserve">, 151 y 152 de las </w:t>
      </w:r>
      <w:r w:rsidRPr="0027305A">
        <w:rPr>
          <w:rFonts w:ascii="Arial" w:hAnsi="Arial" w:cs="Arial"/>
          <w:b/>
          <w:sz w:val="18"/>
          <w:szCs w:val="18"/>
        </w:rPr>
        <w:t>“POBALINES”</w:t>
      </w:r>
      <w:r w:rsidRPr="0027305A">
        <w:rPr>
          <w:rFonts w:ascii="Arial" w:hAnsi="Arial" w:cs="Arial"/>
          <w:sz w:val="18"/>
          <w:szCs w:val="18"/>
        </w:rPr>
        <w:t>.</w:t>
      </w:r>
    </w:p>
    <w:p w14:paraId="59A8BAFE" w14:textId="77777777" w:rsidR="00855B78" w:rsidRPr="0027305A" w:rsidRDefault="00855B78" w:rsidP="00855B78">
      <w:pPr>
        <w:ind w:right="-94"/>
        <w:jc w:val="both"/>
        <w:rPr>
          <w:rFonts w:ascii="Arial" w:hAnsi="Arial" w:cs="Arial"/>
          <w:sz w:val="18"/>
          <w:szCs w:val="18"/>
        </w:rPr>
      </w:pPr>
    </w:p>
    <w:p w14:paraId="391A8541" w14:textId="77777777" w:rsidR="00855B78" w:rsidRPr="0027305A" w:rsidRDefault="00855B78" w:rsidP="00855B78">
      <w:pPr>
        <w:ind w:right="-94"/>
        <w:jc w:val="both"/>
        <w:outlineLvl w:val="0"/>
        <w:rPr>
          <w:rFonts w:ascii="Arial" w:hAnsi="Arial" w:cs="Arial"/>
          <w:bCs/>
          <w:sz w:val="18"/>
          <w:szCs w:val="18"/>
          <w:u w:val="single"/>
        </w:rPr>
      </w:pPr>
      <w:r w:rsidRPr="0027305A">
        <w:rPr>
          <w:rFonts w:ascii="Arial" w:hAnsi="Arial" w:cs="Arial"/>
          <w:b/>
          <w:sz w:val="18"/>
          <w:szCs w:val="18"/>
          <w:u w:val="single"/>
        </w:rPr>
        <w:t>Décima Segunda.- P</w:t>
      </w:r>
      <w:r w:rsidRPr="0027305A">
        <w:rPr>
          <w:rFonts w:ascii="Arial" w:hAnsi="Arial" w:cs="Arial"/>
          <w:b/>
          <w:bCs/>
          <w:sz w:val="18"/>
          <w:szCs w:val="18"/>
          <w:u w:val="single"/>
        </w:rPr>
        <w:t>revalencia</w:t>
      </w:r>
    </w:p>
    <w:p w14:paraId="4976E66E" w14:textId="77777777" w:rsidR="00855B78" w:rsidRPr="0027305A" w:rsidRDefault="00855B78" w:rsidP="00855B78">
      <w:pPr>
        <w:ind w:right="48"/>
        <w:jc w:val="both"/>
        <w:rPr>
          <w:rFonts w:ascii="Arial" w:hAnsi="Arial" w:cs="Arial"/>
          <w:sz w:val="18"/>
          <w:szCs w:val="18"/>
          <w:u w:val="single"/>
          <w:shd w:val="clear" w:color="auto" w:fill="FFFFFF" w:themeFill="background1"/>
        </w:rPr>
      </w:pPr>
      <w:r w:rsidRPr="0027305A">
        <w:rPr>
          <w:rFonts w:ascii="Arial" w:hAnsi="Arial" w:cs="Arial"/>
          <w:sz w:val="18"/>
          <w:szCs w:val="18"/>
        </w:rPr>
        <w:t xml:space="preserve">De conformidad con lo establecido en los artículos 54, penúltimo párrafo del </w:t>
      </w:r>
      <w:r w:rsidRPr="0027305A">
        <w:rPr>
          <w:rFonts w:ascii="Arial" w:hAnsi="Arial" w:cs="Arial"/>
          <w:b/>
          <w:sz w:val="18"/>
          <w:szCs w:val="18"/>
        </w:rPr>
        <w:t xml:space="preserve">“Reglamento” </w:t>
      </w:r>
      <w:r w:rsidRPr="0027305A">
        <w:rPr>
          <w:rFonts w:ascii="Arial" w:hAnsi="Arial" w:cs="Arial"/>
          <w:sz w:val="18"/>
          <w:szCs w:val="18"/>
        </w:rPr>
        <w:t xml:space="preserve">y 105, fracción IV de las </w:t>
      </w:r>
      <w:r w:rsidRPr="0027305A">
        <w:rPr>
          <w:rFonts w:ascii="Arial" w:hAnsi="Arial" w:cs="Arial"/>
          <w:b/>
          <w:sz w:val="18"/>
          <w:szCs w:val="18"/>
        </w:rPr>
        <w:t>“POBALINES</w:t>
      </w:r>
      <w:r w:rsidRPr="0027305A">
        <w:rPr>
          <w:rFonts w:ascii="Arial" w:hAnsi="Arial" w:cs="Arial"/>
          <w:b/>
          <w:sz w:val="18"/>
          <w:szCs w:val="18"/>
          <w:shd w:val="clear" w:color="auto" w:fill="FFFFFF" w:themeFill="background1"/>
        </w:rPr>
        <w:t>”</w:t>
      </w:r>
      <w:r w:rsidRPr="0027305A">
        <w:rPr>
          <w:rFonts w:ascii="Arial" w:hAnsi="Arial" w:cs="Arial"/>
          <w:sz w:val="18"/>
          <w:szCs w:val="18"/>
          <w:shd w:val="clear" w:color="auto" w:fill="FFFFFF" w:themeFill="background1"/>
        </w:rPr>
        <w:t>, la convocatoria, la junta de aclaraciones, el fallo y el contrato, son los instrumentos que vinculan a las partes en sus derechos y obligaciones; las estipulaciones que se establezcan en el contrato no deberán modificar las condiciones previstas en la convocatoria y la junta de aclaraciones; en caso de discrepancia prevalecerá lo establecido en estas últimas.</w:t>
      </w:r>
    </w:p>
    <w:p w14:paraId="7172DF4D" w14:textId="77777777" w:rsidR="00855B78" w:rsidRPr="0027305A" w:rsidRDefault="00855B78" w:rsidP="00855B78">
      <w:pPr>
        <w:ind w:right="-94"/>
        <w:jc w:val="both"/>
        <w:rPr>
          <w:rFonts w:ascii="Arial" w:hAnsi="Arial" w:cs="Arial"/>
          <w:sz w:val="18"/>
          <w:szCs w:val="18"/>
        </w:rPr>
      </w:pPr>
    </w:p>
    <w:p w14:paraId="5EED88E7" w14:textId="77777777" w:rsidR="00855B78" w:rsidRPr="0027305A" w:rsidRDefault="00855B78" w:rsidP="00855B78">
      <w:pPr>
        <w:ind w:right="-94"/>
        <w:jc w:val="both"/>
        <w:outlineLvl w:val="0"/>
        <w:rPr>
          <w:rFonts w:ascii="Arial" w:hAnsi="Arial" w:cs="Arial"/>
          <w:bCs/>
          <w:sz w:val="18"/>
          <w:szCs w:val="18"/>
        </w:rPr>
      </w:pPr>
      <w:r w:rsidRPr="0027305A">
        <w:rPr>
          <w:rFonts w:ascii="Arial" w:hAnsi="Arial" w:cs="Arial"/>
          <w:b/>
          <w:bCs/>
          <w:sz w:val="18"/>
          <w:szCs w:val="18"/>
          <w:u w:val="single"/>
        </w:rPr>
        <w:t xml:space="preserve">Décima Tercera.- </w:t>
      </w:r>
      <w:r w:rsidRPr="0027305A">
        <w:rPr>
          <w:rFonts w:ascii="Arial" w:hAnsi="Arial" w:cs="Arial"/>
          <w:b/>
          <w:sz w:val="18"/>
          <w:szCs w:val="18"/>
          <w:u w:val="single"/>
        </w:rPr>
        <w:t>Transferencia de derechos.</w:t>
      </w:r>
    </w:p>
    <w:p w14:paraId="59A9F08A" w14:textId="77777777" w:rsidR="00855B78" w:rsidRPr="0027305A" w:rsidRDefault="00855B78" w:rsidP="00855B78">
      <w:pPr>
        <w:autoSpaceDN w:val="0"/>
        <w:ind w:right="-94"/>
        <w:jc w:val="both"/>
        <w:rPr>
          <w:rFonts w:ascii="Arial" w:hAnsi="Arial" w:cs="Arial"/>
          <w:bCs/>
          <w:sz w:val="18"/>
          <w:szCs w:val="18"/>
        </w:rPr>
      </w:pPr>
      <w:r w:rsidRPr="0027305A">
        <w:rPr>
          <w:rFonts w:ascii="Arial" w:hAnsi="Arial" w:cs="Arial"/>
          <w:bCs/>
          <w:sz w:val="18"/>
          <w:szCs w:val="18"/>
        </w:rPr>
        <w:t xml:space="preserve">En términos de lo señalado en el último párrafo del artículo 55 del </w:t>
      </w:r>
      <w:r w:rsidRPr="0027305A">
        <w:rPr>
          <w:rFonts w:ascii="Arial" w:hAnsi="Arial" w:cs="Arial"/>
          <w:b/>
          <w:sz w:val="18"/>
          <w:szCs w:val="18"/>
        </w:rPr>
        <w:t>“Reglamento”</w:t>
      </w:r>
      <w:r w:rsidRPr="0027305A">
        <w:rPr>
          <w:rFonts w:ascii="Arial" w:hAnsi="Arial" w:cs="Arial"/>
          <w:sz w:val="18"/>
          <w:szCs w:val="18"/>
        </w:rPr>
        <w:t>,</w:t>
      </w:r>
      <w:r w:rsidRPr="0027305A">
        <w:rPr>
          <w:rFonts w:ascii="Arial" w:hAnsi="Arial" w:cs="Arial"/>
          <w:bCs/>
          <w:sz w:val="18"/>
          <w:szCs w:val="18"/>
        </w:rPr>
        <w:t xml:space="preserve"> el </w:t>
      </w:r>
      <w:r w:rsidRPr="0027305A">
        <w:rPr>
          <w:rFonts w:ascii="Arial" w:hAnsi="Arial" w:cs="Arial"/>
          <w:b/>
          <w:bCs/>
          <w:sz w:val="18"/>
          <w:szCs w:val="18"/>
        </w:rPr>
        <w:t>“Proveedor”</w:t>
      </w:r>
      <w:r w:rsidRPr="0027305A">
        <w:rPr>
          <w:rFonts w:ascii="Arial" w:hAnsi="Arial" w:cs="Arial"/>
          <w:bCs/>
          <w:sz w:val="18"/>
          <w:szCs w:val="18"/>
        </w:rPr>
        <w:t xml:space="preserve"> no podrá transferir los derechos y obligaciones derivados del presente contrato, con excepción de los derechos de cobro, en cuyo caso se deberá contar con el consentimiento expreso y por escrito por parte del (</w:t>
      </w:r>
      <w:r w:rsidRPr="0027305A">
        <w:rPr>
          <w:rFonts w:ascii="Arial" w:hAnsi="Arial" w:cs="Arial"/>
          <w:bCs/>
          <w:sz w:val="18"/>
          <w:szCs w:val="18"/>
          <w:u w:val="single"/>
        </w:rPr>
        <w:t>la</w:t>
      </w:r>
      <w:r w:rsidRPr="0027305A">
        <w:rPr>
          <w:rFonts w:ascii="Arial" w:hAnsi="Arial" w:cs="Arial"/>
          <w:bCs/>
          <w:sz w:val="18"/>
          <w:szCs w:val="18"/>
        </w:rPr>
        <w:t xml:space="preserve">) Titular de la Dirección de Recursos Financieros del </w:t>
      </w:r>
      <w:r w:rsidRPr="0027305A">
        <w:rPr>
          <w:rFonts w:ascii="Arial" w:hAnsi="Arial" w:cs="Arial"/>
          <w:b/>
          <w:bCs/>
          <w:sz w:val="18"/>
          <w:szCs w:val="18"/>
        </w:rPr>
        <w:t>“</w:t>
      </w:r>
      <w:r w:rsidRPr="0027305A">
        <w:rPr>
          <w:rFonts w:ascii="Arial" w:hAnsi="Arial" w:cs="Arial"/>
          <w:b/>
          <w:sz w:val="18"/>
          <w:szCs w:val="18"/>
        </w:rPr>
        <w:t>Instituto</w:t>
      </w:r>
      <w:r w:rsidRPr="0027305A">
        <w:rPr>
          <w:rFonts w:ascii="Arial" w:hAnsi="Arial" w:cs="Arial"/>
          <w:b/>
          <w:bCs/>
          <w:sz w:val="18"/>
          <w:szCs w:val="18"/>
        </w:rPr>
        <w:t>”</w:t>
      </w:r>
      <w:r w:rsidRPr="0027305A">
        <w:rPr>
          <w:rFonts w:ascii="Arial" w:hAnsi="Arial" w:cs="Arial"/>
          <w:bCs/>
          <w:sz w:val="18"/>
          <w:szCs w:val="18"/>
        </w:rPr>
        <w:t>.</w:t>
      </w:r>
    </w:p>
    <w:p w14:paraId="677DCA2D" w14:textId="77777777" w:rsidR="00855B78" w:rsidRPr="0027305A" w:rsidRDefault="00855B78" w:rsidP="00855B78">
      <w:pPr>
        <w:autoSpaceDN w:val="0"/>
        <w:ind w:right="-94"/>
        <w:jc w:val="both"/>
        <w:rPr>
          <w:rFonts w:ascii="Arial" w:hAnsi="Arial" w:cs="Arial"/>
          <w:bCs/>
          <w:sz w:val="18"/>
          <w:szCs w:val="18"/>
        </w:rPr>
      </w:pPr>
    </w:p>
    <w:p w14:paraId="5FC21DB3" w14:textId="77777777" w:rsidR="00855B78" w:rsidRPr="0027305A" w:rsidRDefault="00855B78" w:rsidP="00855B78">
      <w:pPr>
        <w:ind w:right="-94"/>
        <w:outlineLvl w:val="0"/>
        <w:rPr>
          <w:rFonts w:ascii="Arial" w:hAnsi="Arial" w:cs="Arial"/>
          <w:b/>
          <w:sz w:val="18"/>
          <w:szCs w:val="18"/>
          <w:u w:val="single"/>
        </w:rPr>
      </w:pPr>
      <w:r w:rsidRPr="0027305A">
        <w:rPr>
          <w:rFonts w:ascii="Arial" w:hAnsi="Arial" w:cs="Arial"/>
          <w:b/>
          <w:sz w:val="18"/>
          <w:szCs w:val="18"/>
          <w:u w:val="single"/>
        </w:rPr>
        <w:t>Décima</w:t>
      </w:r>
      <w:r w:rsidRPr="0027305A">
        <w:rPr>
          <w:rFonts w:ascii="Arial" w:hAnsi="Arial" w:cs="Arial"/>
          <w:sz w:val="18"/>
          <w:szCs w:val="18"/>
          <w:u w:val="single"/>
        </w:rPr>
        <w:t xml:space="preserve"> </w:t>
      </w:r>
      <w:r w:rsidRPr="0027305A">
        <w:rPr>
          <w:rFonts w:ascii="Arial" w:hAnsi="Arial" w:cs="Arial"/>
          <w:b/>
          <w:bCs/>
          <w:sz w:val="18"/>
          <w:szCs w:val="18"/>
          <w:u w:val="single"/>
        </w:rPr>
        <w:t>Cuarta</w:t>
      </w:r>
      <w:r w:rsidRPr="0027305A">
        <w:rPr>
          <w:rFonts w:ascii="Arial" w:hAnsi="Arial" w:cs="Arial"/>
          <w:b/>
          <w:sz w:val="18"/>
          <w:szCs w:val="18"/>
          <w:u w:val="single"/>
        </w:rPr>
        <w:t>.-</w:t>
      </w:r>
      <w:r w:rsidRPr="0027305A">
        <w:rPr>
          <w:rFonts w:ascii="Arial" w:hAnsi="Arial" w:cs="Arial"/>
          <w:sz w:val="18"/>
          <w:szCs w:val="18"/>
          <w:u w:val="single"/>
        </w:rPr>
        <w:t xml:space="preserve"> </w:t>
      </w:r>
      <w:r w:rsidRPr="0027305A">
        <w:rPr>
          <w:rFonts w:ascii="Arial" w:hAnsi="Arial" w:cs="Arial"/>
          <w:b/>
          <w:sz w:val="18"/>
          <w:szCs w:val="18"/>
          <w:u w:val="single"/>
        </w:rPr>
        <w:t>Impuestos y derechos.</w:t>
      </w:r>
    </w:p>
    <w:p w14:paraId="34FA57CF" w14:textId="77777777" w:rsidR="00855B78" w:rsidRPr="0027305A" w:rsidRDefault="00855B78" w:rsidP="00855B78">
      <w:pPr>
        <w:pStyle w:val="Textoindependiente"/>
        <w:ind w:right="-94"/>
        <w:rPr>
          <w:rFonts w:cs="Arial"/>
          <w:sz w:val="18"/>
          <w:szCs w:val="18"/>
        </w:rPr>
      </w:pPr>
      <w:r w:rsidRPr="0027305A">
        <w:rPr>
          <w:rFonts w:cs="Arial"/>
          <w:sz w:val="18"/>
          <w:szCs w:val="18"/>
          <w:lang w:val="es-ES"/>
        </w:rPr>
        <w:t>L</w:t>
      </w:r>
      <w:r w:rsidRPr="0027305A">
        <w:rPr>
          <w:rFonts w:cs="Arial"/>
          <w:sz w:val="18"/>
          <w:szCs w:val="18"/>
        </w:rPr>
        <w:t xml:space="preserve">os impuestos y derechos que se generen con motivo del servicio objeto del presente contrato, correrán por cuenta del </w:t>
      </w:r>
      <w:r w:rsidRPr="0027305A">
        <w:rPr>
          <w:rFonts w:cs="Arial"/>
          <w:b/>
          <w:bCs/>
          <w:sz w:val="18"/>
          <w:szCs w:val="18"/>
        </w:rPr>
        <w:t>“Proveedor”</w:t>
      </w:r>
      <w:r w:rsidRPr="0027305A">
        <w:rPr>
          <w:rFonts w:cs="Arial"/>
          <w:bCs/>
          <w:sz w:val="18"/>
          <w:szCs w:val="18"/>
        </w:rPr>
        <w:t>,</w:t>
      </w:r>
      <w:r w:rsidRPr="0027305A">
        <w:rPr>
          <w:rFonts w:cs="Arial"/>
          <w:sz w:val="18"/>
          <w:szCs w:val="18"/>
        </w:rPr>
        <w:t xml:space="preserve"> trasladando al</w:t>
      </w:r>
      <w:r w:rsidRPr="0027305A">
        <w:rPr>
          <w:rFonts w:cs="Arial"/>
          <w:b/>
          <w:sz w:val="18"/>
          <w:szCs w:val="18"/>
        </w:rPr>
        <w:t xml:space="preserve"> </w:t>
      </w:r>
      <w:r w:rsidRPr="0027305A">
        <w:rPr>
          <w:rFonts w:cs="Arial"/>
          <w:b/>
          <w:bCs/>
          <w:sz w:val="18"/>
          <w:szCs w:val="18"/>
        </w:rPr>
        <w:t>“</w:t>
      </w:r>
      <w:r w:rsidRPr="0027305A">
        <w:rPr>
          <w:rFonts w:cs="Arial"/>
          <w:b/>
          <w:sz w:val="18"/>
          <w:szCs w:val="18"/>
        </w:rPr>
        <w:t>Instituto</w:t>
      </w:r>
      <w:r w:rsidRPr="0027305A">
        <w:rPr>
          <w:rFonts w:cs="Arial"/>
          <w:b/>
          <w:bCs/>
          <w:sz w:val="18"/>
          <w:szCs w:val="18"/>
        </w:rPr>
        <w:t>”</w:t>
      </w:r>
      <w:r w:rsidRPr="0027305A">
        <w:rPr>
          <w:rFonts w:cs="Arial"/>
          <w:b/>
          <w:sz w:val="18"/>
          <w:szCs w:val="18"/>
        </w:rPr>
        <w:t xml:space="preserve"> </w:t>
      </w:r>
      <w:r w:rsidRPr="0027305A">
        <w:rPr>
          <w:rFonts w:cs="Arial"/>
          <w:sz w:val="18"/>
          <w:szCs w:val="18"/>
        </w:rPr>
        <w:t>únicamente el Impuesto al Valor Agregado de acuerdo a la legislación fiscal vigente.</w:t>
      </w:r>
    </w:p>
    <w:p w14:paraId="03077CBD" w14:textId="77777777" w:rsidR="00855B78" w:rsidRPr="0027305A" w:rsidRDefault="00855B78" w:rsidP="00855B78">
      <w:pPr>
        <w:pStyle w:val="Textoindependiente"/>
        <w:ind w:right="-94"/>
        <w:rPr>
          <w:rFonts w:cs="Arial"/>
          <w:sz w:val="18"/>
          <w:szCs w:val="18"/>
        </w:rPr>
      </w:pPr>
    </w:p>
    <w:p w14:paraId="51491EA6" w14:textId="77777777" w:rsidR="00855B78" w:rsidRPr="0027305A" w:rsidRDefault="00855B78" w:rsidP="00855B78">
      <w:pPr>
        <w:pStyle w:val="Textoindependiente"/>
        <w:ind w:right="-94"/>
        <w:outlineLvl w:val="0"/>
        <w:rPr>
          <w:rFonts w:cs="Arial"/>
          <w:b/>
          <w:sz w:val="18"/>
          <w:szCs w:val="18"/>
        </w:rPr>
      </w:pPr>
      <w:r w:rsidRPr="0027305A">
        <w:rPr>
          <w:rFonts w:cs="Arial"/>
          <w:b/>
          <w:sz w:val="18"/>
          <w:szCs w:val="18"/>
          <w:u w:val="single"/>
        </w:rPr>
        <w:t>Décima Quinta.- Propiedad intelectual.</w:t>
      </w:r>
    </w:p>
    <w:p w14:paraId="7D29A4CA"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En términos de lo señalado en el artículo 54, fracción XX del </w:t>
      </w:r>
      <w:r w:rsidRPr="0027305A">
        <w:rPr>
          <w:rFonts w:ascii="Arial" w:hAnsi="Arial" w:cs="Arial"/>
          <w:b/>
          <w:sz w:val="18"/>
          <w:szCs w:val="18"/>
        </w:rPr>
        <w:t>“Reglamento”</w:t>
      </w:r>
      <w:r w:rsidRPr="0027305A">
        <w:rPr>
          <w:rFonts w:ascii="Arial" w:hAnsi="Arial" w:cs="Arial"/>
          <w:sz w:val="18"/>
          <w:szCs w:val="18"/>
        </w:rPr>
        <w:t xml:space="preserve">, en caso de violaciones en materia de derechos inherentes a la propiedad intelectual, la responsabilidad estará a cargo del </w:t>
      </w:r>
      <w:r w:rsidRPr="0027305A">
        <w:rPr>
          <w:rFonts w:ascii="Arial" w:hAnsi="Arial" w:cs="Arial"/>
          <w:b/>
          <w:bCs/>
          <w:sz w:val="18"/>
          <w:szCs w:val="18"/>
        </w:rPr>
        <w:t>“Proveedor”</w:t>
      </w:r>
      <w:r w:rsidRPr="0027305A">
        <w:rPr>
          <w:rFonts w:ascii="Arial" w:hAnsi="Arial" w:cs="Arial"/>
          <w:sz w:val="18"/>
          <w:szCs w:val="18"/>
        </w:rPr>
        <w:t>.</w:t>
      </w:r>
    </w:p>
    <w:p w14:paraId="41A3CC19" w14:textId="77777777" w:rsidR="00855B78" w:rsidRPr="0027305A" w:rsidRDefault="00855B78" w:rsidP="00855B78">
      <w:pPr>
        <w:ind w:right="-94"/>
        <w:jc w:val="both"/>
        <w:rPr>
          <w:rFonts w:ascii="Arial" w:hAnsi="Arial" w:cs="Arial"/>
          <w:sz w:val="18"/>
          <w:szCs w:val="18"/>
        </w:rPr>
      </w:pPr>
    </w:p>
    <w:p w14:paraId="43D9B885" w14:textId="77777777" w:rsidR="00855B78" w:rsidRPr="0027305A" w:rsidRDefault="00855B78" w:rsidP="00855B78">
      <w:pPr>
        <w:ind w:right="-94"/>
        <w:outlineLvl w:val="0"/>
        <w:rPr>
          <w:rFonts w:ascii="Arial" w:hAnsi="Arial" w:cs="Arial"/>
          <w:b/>
          <w:bCs/>
          <w:sz w:val="18"/>
          <w:szCs w:val="18"/>
          <w:u w:val="single"/>
        </w:rPr>
      </w:pPr>
      <w:r w:rsidRPr="0027305A">
        <w:rPr>
          <w:rFonts w:ascii="Arial" w:hAnsi="Arial" w:cs="Arial"/>
          <w:b/>
          <w:sz w:val="18"/>
          <w:szCs w:val="18"/>
          <w:u w:val="single"/>
        </w:rPr>
        <w:t>Décima</w:t>
      </w:r>
      <w:r w:rsidRPr="0027305A">
        <w:rPr>
          <w:rFonts w:ascii="Arial" w:hAnsi="Arial" w:cs="Arial"/>
          <w:b/>
          <w:bCs/>
          <w:sz w:val="18"/>
          <w:szCs w:val="18"/>
          <w:u w:val="single"/>
        </w:rPr>
        <w:t xml:space="preserve"> Sexta</w:t>
      </w:r>
      <w:r w:rsidRPr="0027305A">
        <w:rPr>
          <w:rFonts w:ascii="Arial" w:hAnsi="Arial" w:cs="Arial"/>
          <w:b/>
          <w:sz w:val="18"/>
          <w:szCs w:val="18"/>
          <w:u w:val="single"/>
        </w:rPr>
        <w:t>.-</w:t>
      </w:r>
      <w:r w:rsidRPr="0027305A">
        <w:rPr>
          <w:rFonts w:ascii="Arial" w:hAnsi="Arial" w:cs="Arial"/>
          <w:sz w:val="18"/>
          <w:szCs w:val="18"/>
          <w:u w:val="single"/>
        </w:rPr>
        <w:t xml:space="preserve"> </w:t>
      </w:r>
      <w:r w:rsidRPr="0027305A">
        <w:rPr>
          <w:rFonts w:ascii="Arial" w:hAnsi="Arial" w:cs="Arial"/>
          <w:b/>
          <w:bCs/>
          <w:sz w:val="18"/>
          <w:szCs w:val="18"/>
          <w:u w:val="single"/>
        </w:rPr>
        <w:t>Solicitud de información.</w:t>
      </w:r>
    </w:p>
    <w:p w14:paraId="12888D34"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El </w:t>
      </w:r>
      <w:r w:rsidRPr="0027305A">
        <w:rPr>
          <w:rFonts w:ascii="Arial" w:hAnsi="Arial" w:cs="Arial"/>
          <w:b/>
          <w:bCs/>
          <w:sz w:val="18"/>
          <w:szCs w:val="18"/>
        </w:rPr>
        <w:t>“Proveedor”</w:t>
      </w:r>
      <w:r w:rsidRPr="0027305A">
        <w:rPr>
          <w:rFonts w:ascii="Arial" w:hAnsi="Arial" w:cs="Arial"/>
          <w:sz w:val="18"/>
          <w:szCs w:val="18"/>
        </w:rPr>
        <w:t xml:space="preserve"> se compromete a proporcionar los datos e informes relacionados con el presente contrato que en su caso le requiera el Órgano Interno Control del </w:t>
      </w:r>
      <w:r w:rsidRPr="0027305A">
        <w:rPr>
          <w:rFonts w:ascii="Arial" w:hAnsi="Arial" w:cs="Arial"/>
          <w:b/>
          <w:bCs/>
          <w:sz w:val="18"/>
          <w:szCs w:val="18"/>
        </w:rPr>
        <w:t>“</w:t>
      </w:r>
      <w:r w:rsidRPr="0027305A">
        <w:rPr>
          <w:rFonts w:ascii="Arial" w:hAnsi="Arial" w:cs="Arial"/>
          <w:b/>
          <w:sz w:val="18"/>
          <w:szCs w:val="18"/>
        </w:rPr>
        <w:t>Instituto</w:t>
      </w:r>
      <w:r w:rsidRPr="0027305A">
        <w:rPr>
          <w:rFonts w:ascii="Arial" w:hAnsi="Arial" w:cs="Arial"/>
          <w:b/>
          <w:bCs/>
          <w:sz w:val="18"/>
          <w:szCs w:val="18"/>
        </w:rPr>
        <w:t>”</w:t>
      </w:r>
      <w:r w:rsidRPr="0027305A">
        <w:rPr>
          <w:rFonts w:ascii="Arial" w:hAnsi="Arial" w:cs="Arial"/>
          <w:sz w:val="18"/>
          <w:szCs w:val="18"/>
        </w:rPr>
        <w:t xml:space="preserve"> en el ámbito de sus atribuciones y en apego a lo previsto en los artículos 70 del </w:t>
      </w:r>
      <w:r w:rsidRPr="0027305A">
        <w:rPr>
          <w:rFonts w:ascii="Arial" w:hAnsi="Arial" w:cs="Arial"/>
          <w:b/>
          <w:sz w:val="18"/>
          <w:szCs w:val="18"/>
        </w:rPr>
        <w:t>“Reglamento”</w:t>
      </w:r>
      <w:r w:rsidRPr="0027305A">
        <w:rPr>
          <w:rFonts w:ascii="Arial" w:hAnsi="Arial" w:cs="Arial"/>
          <w:sz w:val="18"/>
          <w:szCs w:val="18"/>
        </w:rPr>
        <w:t xml:space="preserve"> y 82, párrafo 1, inciso g) del Reglamento Interior del </w:t>
      </w:r>
      <w:r w:rsidRPr="0027305A">
        <w:rPr>
          <w:rFonts w:ascii="Arial" w:hAnsi="Arial" w:cs="Arial"/>
          <w:b/>
          <w:sz w:val="18"/>
          <w:szCs w:val="18"/>
        </w:rPr>
        <w:t>“Instituto”</w:t>
      </w:r>
      <w:r w:rsidRPr="0027305A">
        <w:rPr>
          <w:rFonts w:ascii="Arial" w:hAnsi="Arial" w:cs="Arial"/>
          <w:sz w:val="18"/>
          <w:szCs w:val="18"/>
        </w:rPr>
        <w:t>.</w:t>
      </w:r>
    </w:p>
    <w:p w14:paraId="1B9DB0ED" w14:textId="77777777" w:rsidR="00855B78" w:rsidRPr="0027305A" w:rsidRDefault="00855B78" w:rsidP="00855B78">
      <w:pPr>
        <w:ind w:right="-94"/>
        <w:jc w:val="both"/>
        <w:rPr>
          <w:rFonts w:ascii="Arial" w:hAnsi="Arial" w:cs="Arial"/>
          <w:sz w:val="18"/>
          <w:szCs w:val="18"/>
        </w:rPr>
      </w:pPr>
    </w:p>
    <w:p w14:paraId="0B992DF2" w14:textId="77777777" w:rsidR="00855B78" w:rsidRPr="0027305A" w:rsidRDefault="00855B78" w:rsidP="00855B78">
      <w:pPr>
        <w:ind w:right="-94"/>
        <w:outlineLvl w:val="0"/>
        <w:rPr>
          <w:rFonts w:ascii="Arial" w:hAnsi="Arial" w:cs="Arial"/>
          <w:sz w:val="18"/>
          <w:szCs w:val="18"/>
        </w:rPr>
      </w:pPr>
      <w:r w:rsidRPr="0027305A">
        <w:rPr>
          <w:rFonts w:ascii="Arial" w:hAnsi="Arial" w:cs="Arial"/>
          <w:b/>
          <w:bCs/>
          <w:sz w:val="18"/>
          <w:szCs w:val="18"/>
          <w:u w:val="single"/>
        </w:rPr>
        <w:t>Décima</w:t>
      </w:r>
      <w:r w:rsidRPr="0027305A">
        <w:rPr>
          <w:rFonts w:ascii="Arial" w:hAnsi="Arial" w:cs="Arial"/>
          <w:b/>
          <w:sz w:val="18"/>
          <w:szCs w:val="18"/>
          <w:u w:val="single"/>
        </w:rPr>
        <w:t xml:space="preserve"> Séptima</w:t>
      </w:r>
      <w:r w:rsidRPr="0027305A">
        <w:rPr>
          <w:rFonts w:ascii="Arial" w:hAnsi="Arial" w:cs="Arial"/>
          <w:b/>
          <w:bCs/>
          <w:sz w:val="18"/>
          <w:szCs w:val="18"/>
          <w:u w:val="single"/>
        </w:rPr>
        <w:t xml:space="preserve">.- </w:t>
      </w:r>
      <w:r w:rsidRPr="0027305A">
        <w:rPr>
          <w:rFonts w:ascii="Arial" w:hAnsi="Arial" w:cs="Arial"/>
          <w:b/>
          <w:sz w:val="18"/>
          <w:szCs w:val="18"/>
          <w:u w:val="single"/>
        </w:rPr>
        <w:t>Confidencialidad.</w:t>
      </w:r>
    </w:p>
    <w:p w14:paraId="0E845916"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El </w:t>
      </w:r>
      <w:r w:rsidRPr="0027305A">
        <w:rPr>
          <w:rFonts w:ascii="Arial" w:hAnsi="Arial" w:cs="Arial"/>
          <w:b/>
          <w:bCs/>
          <w:sz w:val="18"/>
          <w:szCs w:val="18"/>
        </w:rPr>
        <w:t>“Proveedor”</w:t>
      </w:r>
      <w:r w:rsidRPr="0027305A">
        <w:rPr>
          <w:rFonts w:ascii="Arial" w:hAnsi="Arial" w:cs="Arial"/>
          <w:sz w:val="18"/>
          <w:szCs w:val="18"/>
        </w:rPr>
        <w:t xml:space="preserve"> no podrá divulgar ningún tipo de información relacionada con el presente contrato, y tampoco podrá utilizarla en su beneficio o de terceros, sin la previa autorización expresa y por escrito del </w:t>
      </w:r>
      <w:r w:rsidRPr="0027305A">
        <w:rPr>
          <w:rFonts w:ascii="Arial" w:hAnsi="Arial" w:cs="Arial"/>
          <w:b/>
          <w:bCs/>
          <w:sz w:val="18"/>
          <w:szCs w:val="18"/>
        </w:rPr>
        <w:t>“</w:t>
      </w:r>
      <w:r w:rsidRPr="0027305A">
        <w:rPr>
          <w:rFonts w:ascii="Arial" w:hAnsi="Arial" w:cs="Arial"/>
          <w:b/>
          <w:sz w:val="18"/>
          <w:szCs w:val="18"/>
        </w:rPr>
        <w:t>Instituto</w:t>
      </w:r>
      <w:r w:rsidRPr="0027305A">
        <w:rPr>
          <w:rFonts w:ascii="Arial" w:hAnsi="Arial" w:cs="Arial"/>
          <w:b/>
          <w:bCs/>
          <w:sz w:val="18"/>
          <w:szCs w:val="18"/>
        </w:rPr>
        <w:t>”</w:t>
      </w:r>
      <w:r w:rsidRPr="0027305A">
        <w:rPr>
          <w:rFonts w:ascii="Arial" w:hAnsi="Arial" w:cs="Arial"/>
          <w:sz w:val="18"/>
          <w:szCs w:val="18"/>
        </w:rPr>
        <w:t>.</w:t>
      </w:r>
    </w:p>
    <w:p w14:paraId="065A4F01" w14:textId="77777777" w:rsidR="00855B78" w:rsidRPr="0027305A" w:rsidRDefault="00855B78" w:rsidP="00855B78">
      <w:pPr>
        <w:ind w:right="-94"/>
        <w:jc w:val="both"/>
        <w:rPr>
          <w:rFonts w:ascii="Arial" w:hAnsi="Arial" w:cs="Arial"/>
          <w:sz w:val="18"/>
          <w:szCs w:val="18"/>
        </w:rPr>
      </w:pPr>
    </w:p>
    <w:p w14:paraId="51957AB5" w14:textId="77777777" w:rsidR="00855B78" w:rsidRPr="0027305A" w:rsidRDefault="00855B78" w:rsidP="00855B78">
      <w:pPr>
        <w:ind w:right="-94"/>
        <w:outlineLvl w:val="0"/>
        <w:rPr>
          <w:rFonts w:ascii="Arial" w:hAnsi="Arial" w:cs="Arial"/>
          <w:b/>
          <w:sz w:val="18"/>
          <w:szCs w:val="18"/>
          <w:u w:val="single"/>
        </w:rPr>
      </w:pPr>
      <w:r w:rsidRPr="0027305A">
        <w:rPr>
          <w:rFonts w:ascii="Arial" w:hAnsi="Arial" w:cs="Arial"/>
          <w:b/>
          <w:sz w:val="18"/>
          <w:szCs w:val="18"/>
          <w:u w:val="single"/>
        </w:rPr>
        <w:t>Décima</w:t>
      </w:r>
      <w:r w:rsidRPr="0027305A">
        <w:rPr>
          <w:rFonts w:ascii="Arial" w:hAnsi="Arial" w:cs="Arial"/>
          <w:sz w:val="18"/>
          <w:szCs w:val="18"/>
          <w:u w:val="single"/>
        </w:rPr>
        <w:t xml:space="preserve"> </w:t>
      </w:r>
      <w:r w:rsidRPr="0027305A">
        <w:rPr>
          <w:rFonts w:ascii="Arial" w:hAnsi="Arial" w:cs="Arial"/>
          <w:b/>
          <w:bCs/>
          <w:sz w:val="18"/>
          <w:szCs w:val="18"/>
          <w:u w:val="single"/>
        </w:rPr>
        <w:t>Octava</w:t>
      </w:r>
      <w:r w:rsidRPr="0027305A">
        <w:rPr>
          <w:rFonts w:ascii="Arial" w:hAnsi="Arial" w:cs="Arial"/>
          <w:b/>
          <w:sz w:val="18"/>
          <w:szCs w:val="18"/>
          <w:u w:val="single"/>
        </w:rPr>
        <w:t>.- Responsabilidad laboral.</w:t>
      </w:r>
    </w:p>
    <w:p w14:paraId="6E914512"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El </w:t>
      </w:r>
      <w:r w:rsidRPr="0027305A">
        <w:rPr>
          <w:rFonts w:ascii="Arial" w:hAnsi="Arial" w:cs="Arial"/>
          <w:b/>
          <w:bCs/>
          <w:sz w:val="18"/>
          <w:szCs w:val="18"/>
        </w:rPr>
        <w:t>“Proveedor”</w:t>
      </w:r>
      <w:r w:rsidRPr="0027305A">
        <w:rPr>
          <w:rFonts w:ascii="Arial" w:hAnsi="Arial" w:cs="Arial"/>
          <w:sz w:val="18"/>
          <w:szCs w:val="18"/>
        </w:rPr>
        <w:t xml:space="preserve"> será el único patrón de todas las personas que intervendrán bajo sus órdenes en el desempeño y operación para el cumplimiento del presente contrato, por lo cual asume todas las obligaciones y responsabilidades derivadas de la relación laboral, ya sean civiles, penales o de cualquier otra índole, liberando al </w:t>
      </w:r>
      <w:r w:rsidRPr="0027305A">
        <w:rPr>
          <w:rFonts w:ascii="Arial" w:hAnsi="Arial" w:cs="Arial"/>
          <w:b/>
          <w:bCs/>
          <w:sz w:val="18"/>
          <w:szCs w:val="18"/>
        </w:rPr>
        <w:t>“</w:t>
      </w:r>
      <w:r w:rsidRPr="0027305A">
        <w:rPr>
          <w:rFonts w:ascii="Arial" w:hAnsi="Arial" w:cs="Arial"/>
          <w:b/>
          <w:sz w:val="18"/>
          <w:szCs w:val="18"/>
        </w:rPr>
        <w:t>Instituto</w:t>
      </w:r>
      <w:r w:rsidRPr="0027305A">
        <w:rPr>
          <w:rFonts w:ascii="Arial" w:hAnsi="Arial" w:cs="Arial"/>
          <w:b/>
          <w:bCs/>
          <w:sz w:val="18"/>
          <w:szCs w:val="18"/>
        </w:rPr>
        <w:t>”</w:t>
      </w:r>
      <w:r w:rsidRPr="0027305A">
        <w:rPr>
          <w:rFonts w:ascii="Arial" w:hAnsi="Arial" w:cs="Arial"/>
          <w:sz w:val="18"/>
          <w:szCs w:val="18"/>
        </w:rPr>
        <w:t xml:space="preserve"> de cualquiera de ellas, y por ningún motivo se le podrá considerar a éste como patrón sustituto o solidario.</w:t>
      </w:r>
    </w:p>
    <w:p w14:paraId="5613C324" w14:textId="77777777" w:rsidR="00855B78" w:rsidRPr="0027305A" w:rsidRDefault="00855B78" w:rsidP="00855B78">
      <w:pPr>
        <w:ind w:right="-94"/>
        <w:jc w:val="both"/>
        <w:rPr>
          <w:rFonts w:ascii="Arial" w:hAnsi="Arial" w:cs="Arial"/>
          <w:sz w:val="18"/>
          <w:szCs w:val="18"/>
        </w:rPr>
      </w:pPr>
    </w:p>
    <w:p w14:paraId="4F3222CE" w14:textId="77777777" w:rsidR="00855B78" w:rsidRPr="0027305A" w:rsidRDefault="00855B78" w:rsidP="00855B78">
      <w:pPr>
        <w:pStyle w:val="Textoindependiente3"/>
        <w:ind w:right="-94"/>
        <w:outlineLvl w:val="0"/>
        <w:rPr>
          <w:rFonts w:cs="Arial"/>
          <w:bCs/>
          <w:sz w:val="18"/>
          <w:szCs w:val="18"/>
          <w:u w:val="single"/>
        </w:rPr>
      </w:pPr>
      <w:r w:rsidRPr="0027305A">
        <w:rPr>
          <w:rFonts w:cs="Arial"/>
          <w:sz w:val="18"/>
          <w:szCs w:val="18"/>
          <w:u w:val="single"/>
        </w:rPr>
        <w:t>Décima novena.- Incrementos y modificaciones.</w:t>
      </w:r>
    </w:p>
    <w:p w14:paraId="516E13CC" w14:textId="77777777" w:rsidR="00855B78" w:rsidRPr="0027305A" w:rsidRDefault="00855B78" w:rsidP="00855B78">
      <w:pPr>
        <w:pStyle w:val="Textoindependiente21"/>
        <w:spacing w:before="0"/>
        <w:ind w:right="-94"/>
        <w:jc w:val="both"/>
        <w:rPr>
          <w:rFonts w:cs="Arial"/>
          <w:b w:val="0"/>
          <w:i w:val="0"/>
          <w:sz w:val="18"/>
          <w:szCs w:val="18"/>
          <w:lang w:val="es-MX"/>
        </w:rPr>
      </w:pPr>
      <w:r w:rsidRPr="0027305A">
        <w:rPr>
          <w:rFonts w:cs="Arial"/>
          <w:b w:val="0"/>
          <w:i w:val="0"/>
          <w:sz w:val="18"/>
          <w:szCs w:val="18"/>
          <w:lang w:val="es-MX"/>
        </w:rPr>
        <w:t xml:space="preserve">En términos de lo establecido por los artículos 61 del </w:t>
      </w:r>
      <w:r w:rsidRPr="0027305A">
        <w:rPr>
          <w:rFonts w:cs="Arial"/>
          <w:i w:val="0"/>
          <w:sz w:val="18"/>
          <w:szCs w:val="18"/>
        </w:rPr>
        <w:t>“Reglamento”</w:t>
      </w:r>
      <w:r w:rsidRPr="0027305A">
        <w:rPr>
          <w:rFonts w:cs="Arial"/>
          <w:b w:val="0"/>
          <w:i w:val="0"/>
          <w:sz w:val="18"/>
          <w:szCs w:val="18"/>
          <w:lang w:val="es-MX"/>
        </w:rPr>
        <w:t xml:space="preserve">, y </w:t>
      </w:r>
      <w:r w:rsidRPr="0027305A">
        <w:rPr>
          <w:rFonts w:cs="Arial"/>
          <w:b w:val="0"/>
          <w:i w:val="0"/>
          <w:sz w:val="18"/>
          <w:szCs w:val="18"/>
        </w:rPr>
        <w:t xml:space="preserve">156, 157, 158, 159 y 160 de las </w:t>
      </w:r>
      <w:r w:rsidRPr="0027305A">
        <w:rPr>
          <w:rFonts w:cs="Arial"/>
          <w:i w:val="0"/>
          <w:sz w:val="18"/>
          <w:szCs w:val="18"/>
        </w:rPr>
        <w:t>“POBALINES”</w:t>
      </w:r>
      <w:r w:rsidRPr="0027305A">
        <w:rPr>
          <w:rFonts w:cs="Arial"/>
          <w:b w:val="0"/>
          <w:i w:val="0"/>
          <w:sz w:val="18"/>
          <w:szCs w:val="18"/>
        </w:rPr>
        <w:t>,</w:t>
      </w:r>
      <w:r w:rsidRPr="0027305A">
        <w:rPr>
          <w:rFonts w:cs="Arial"/>
          <w:i w:val="0"/>
          <w:sz w:val="18"/>
          <w:szCs w:val="18"/>
        </w:rPr>
        <w:t xml:space="preserve"> </w:t>
      </w:r>
      <w:r w:rsidRPr="0027305A">
        <w:rPr>
          <w:rFonts w:cs="Arial"/>
          <w:b w:val="0"/>
          <w:i w:val="0"/>
          <w:sz w:val="18"/>
          <w:szCs w:val="18"/>
          <w:lang w:val="es-MX"/>
        </w:rPr>
        <w:t xml:space="preserve">durante la vigencia del contrato </w:t>
      </w:r>
      <w:r w:rsidRPr="0027305A">
        <w:rPr>
          <w:rFonts w:cs="Arial"/>
          <w:b w:val="0"/>
          <w:i w:val="0"/>
          <w:sz w:val="18"/>
          <w:szCs w:val="18"/>
        </w:rPr>
        <w:t xml:space="preserve">se podrá </w:t>
      </w:r>
      <w:r w:rsidRPr="0027305A">
        <w:rPr>
          <w:rFonts w:cs="Arial"/>
          <w:b w:val="0"/>
          <w:i w:val="0"/>
          <w:sz w:val="18"/>
          <w:szCs w:val="18"/>
          <w:lang w:val="es-MX" w:eastAsia="es-MX"/>
        </w:rPr>
        <w:t>incrementar el monto o la cantidad del servicio solicitado, siempre que no rebase en conjunto el</w:t>
      </w:r>
      <w:r w:rsidRPr="0027305A">
        <w:rPr>
          <w:rFonts w:cs="Arial"/>
          <w:sz w:val="18"/>
          <w:szCs w:val="18"/>
          <w:lang w:val="es-MX" w:eastAsia="es-MX"/>
        </w:rPr>
        <w:t xml:space="preserve"> </w:t>
      </w:r>
      <w:r w:rsidRPr="0027305A">
        <w:rPr>
          <w:rFonts w:cs="Arial"/>
          <w:b w:val="0"/>
          <w:i w:val="0"/>
          <w:sz w:val="18"/>
          <w:szCs w:val="18"/>
          <w:lang w:val="es-MX" w:eastAsia="es-MX"/>
        </w:rPr>
        <w:t>20%</w:t>
      </w:r>
      <w:r w:rsidRPr="0027305A">
        <w:rPr>
          <w:rFonts w:cs="Arial"/>
          <w:i w:val="0"/>
          <w:sz w:val="18"/>
          <w:szCs w:val="18"/>
          <w:lang w:val="es-MX" w:eastAsia="es-MX"/>
        </w:rPr>
        <w:t xml:space="preserve"> </w:t>
      </w:r>
      <w:r w:rsidRPr="0027305A">
        <w:rPr>
          <w:rFonts w:cs="Arial"/>
          <w:b w:val="0"/>
          <w:i w:val="0"/>
          <w:sz w:val="18"/>
          <w:szCs w:val="18"/>
          <w:lang w:val="es-MX" w:eastAsia="es-MX"/>
        </w:rPr>
        <w:t>(veinte por ciento)</w:t>
      </w:r>
      <w:r w:rsidRPr="0027305A">
        <w:rPr>
          <w:rFonts w:cs="Arial"/>
          <w:i w:val="0"/>
          <w:sz w:val="18"/>
          <w:szCs w:val="18"/>
          <w:lang w:val="es-MX" w:eastAsia="es-MX"/>
        </w:rPr>
        <w:t xml:space="preserve"> </w:t>
      </w:r>
      <w:r w:rsidRPr="0027305A">
        <w:rPr>
          <w:rFonts w:cs="Arial"/>
          <w:b w:val="0"/>
          <w:i w:val="0"/>
          <w:sz w:val="18"/>
          <w:szCs w:val="18"/>
          <w:lang w:val="es-MX" w:eastAsia="es-MX"/>
        </w:rPr>
        <w:t>del monto o cantidad de los conceptos o volúmenes establecidos originalmente, y el precio sea igual al pactado originalmente</w:t>
      </w:r>
      <w:r w:rsidRPr="0027305A">
        <w:rPr>
          <w:rFonts w:cs="Arial"/>
          <w:b w:val="0"/>
          <w:i w:val="0"/>
          <w:sz w:val="18"/>
          <w:szCs w:val="18"/>
          <w:lang w:val="es-MX"/>
        </w:rPr>
        <w:t xml:space="preserve">, debiendo el </w:t>
      </w:r>
      <w:r w:rsidRPr="0027305A">
        <w:rPr>
          <w:rFonts w:cs="Arial"/>
          <w:bCs/>
          <w:i w:val="0"/>
          <w:sz w:val="18"/>
          <w:szCs w:val="18"/>
        </w:rPr>
        <w:t>“Proveedor”</w:t>
      </w:r>
      <w:r w:rsidRPr="0027305A">
        <w:rPr>
          <w:rFonts w:cs="Arial"/>
          <w:i w:val="0"/>
          <w:sz w:val="18"/>
          <w:szCs w:val="18"/>
          <w:lang w:val="es-MX"/>
        </w:rPr>
        <w:t xml:space="preserve"> </w:t>
      </w:r>
      <w:r w:rsidRPr="0027305A">
        <w:rPr>
          <w:rFonts w:cs="Arial"/>
          <w:b w:val="0"/>
          <w:i w:val="0"/>
          <w:sz w:val="18"/>
          <w:szCs w:val="18"/>
          <w:lang w:val="es-MX"/>
        </w:rPr>
        <w:t>entregar la modificación respectiva de la garantía de cumplimiento por dicho incremento.</w:t>
      </w:r>
    </w:p>
    <w:p w14:paraId="06FA6695" w14:textId="77777777" w:rsidR="00855B78" w:rsidRPr="0027305A" w:rsidRDefault="00855B78" w:rsidP="00855B78">
      <w:pPr>
        <w:pStyle w:val="Textoindependiente21"/>
        <w:spacing w:before="0"/>
        <w:ind w:right="-94"/>
        <w:jc w:val="both"/>
        <w:rPr>
          <w:rFonts w:cs="Arial"/>
          <w:b w:val="0"/>
          <w:i w:val="0"/>
          <w:sz w:val="18"/>
          <w:szCs w:val="18"/>
          <w:lang w:val="es-MX" w:eastAsia="es-MX"/>
        </w:rPr>
      </w:pPr>
    </w:p>
    <w:p w14:paraId="4F3E2411" w14:textId="77777777" w:rsidR="00855B78" w:rsidRPr="0027305A" w:rsidRDefault="00855B78" w:rsidP="00855B78">
      <w:pPr>
        <w:pStyle w:val="Textoindependiente21"/>
        <w:spacing w:before="0"/>
        <w:ind w:right="-94"/>
        <w:jc w:val="both"/>
        <w:rPr>
          <w:rFonts w:cs="Arial"/>
          <w:b w:val="0"/>
          <w:i w:val="0"/>
          <w:sz w:val="18"/>
          <w:szCs w:val="18"/>
          <w:lang w:val="es-MX"/>
        </w:rPr>
      </w:pPr>
      <w:r w:rsidRPr="0027305A">
        <w:rPr>
          <w:rFonts w:cs="Arial"/>
          <w:b w:val="0"/>
          <w:i w:val="0"/>
          <w:sz w:val="18"/>
          <w:szCs w:val="18"/>
          <w:lang w:val="es-MX" w:eastAsia="es-MX"/>
        </w:rPr>
        <w:t>La modificación del plazo originalmente pactado para</w:t>
      </w:r>
      <w:r w:rsidRPr="0027305A">
        <w:rPr>
          <w:rFonts w:cs="Arial"/>
          <w:sz w:val="18"/>
          <w:szCs w:val="18"/>
          <w:lang w:val="es-MX" w:eastAsia="es-MX"/>
        </w:rPr>
        <w:t xml:space="preserve"> </w:t>
      </w:r>
      <w:r w:rsidRPr="0027305A">
        <w:rPr>
          <w:rFonts w:cs="Arial"/>
          <w:b w:val="0"/>
          <w:i w:val="0"/>
          <w:sz w:val="18"/>
          <w:szCs w:val="18"/>
          <w:lang w:val="es-MX" w:eastAsia="es-MX"/>
        </w:rPr>
        <w:t xml:space="preserve">la prestación del servicio sólo procederá por caso fortuito, fuerza mayor o causas atribuibles al </w:t>
      </w:r>
      <w:r w:rsidRPr="0027305A">
        <w:rPr>
          <w:rFonts w:cs="Arial"/>
          <w:bCs/>
          <w:i w:val="0"/>
          <w:sz w:val="18"/>
          <w:szCs w:val="18"/>
        </w:rPr>
        <w:t>“</w:t>
      </w:r>
      <w:r w:rsidRPr="0027305A">
        <w:rPr>
          <w:rFonts w:cs="Arial"/>
          <w:i w:val="0"/>
          <w:sz w:val="18"/>
          <w:szCs w:val="18"/>
        </w:rPr>
        <w:t>Instituto</w:t>
      </w:r>
      <w:r w:rsidRPr="0027305A">
        <w:rPr>
          <w:rFonts w:cs="Arial"/>
          <w:bCs/>
          <w:i w:val="0"/>
          <w:sz w:val="18"/>
          <w:szCs w:val="18"/>
        </w:rPr>
        <w:t>”</w:t>
      </w:r>
      <w:r w:rsidRPr="0027305A">
        <w:rPr>
          <w:rFonts w:cs="Arial"/>
          <w:b w:val="0"/>
          <w:i w:val="0"/>
          <w:sz w:val="18"/>
          <w:szCs w:val="18"/>
          <w:lang w:val="es-MX"/>
        </w:rPr>
        <w:t>.</w:t>
      </w:r>
    </w:p>
    <w:p w14:paraId="1DFA7406" w14:textId="77777777" w:rsidR="00855B78" w:rsidRPr="0027305A" w:rsidRDefault="00855B78" w:rsidP="00855B78">
      <w:pPr>
        <w:pStyle w:val="Textoindependiente21"/>
        <w:spacing w:before="0"/>
        <w:ind w:right="-94"/>
        <w:jc w:val="both"/>
        <w:rPr>
          <w:rFonts w:cs="Arial"/>
          <w:b w:val="0"/>
          <w:i w:val="0"/>
          <w:sz w:val="18"/>
          <w:szCs w:val="18"/>
          <w:lang w:val="es-MX"/>
        </w:rPr>
      </w:pPr>
    </w:p>
    <w:p w14:paraId="2C41C779" w14:textId="77777777" w:rsidR="00855B78" w:rsidRPr="0027305A" w:rsidRDefault="00855B78" w:rsidP="00855B78">
      <w:pPr>
        <w:pStyle w:val="Textoindependiente21"/>
        <w:spacing w:before="0"/>
        <w:ind w:right="-94"/>
        <w:jc w:val="both"/>
        <w:rPr>
          <w:rFonts w:cs="Arial"/>
          <w:b w:val="0"/>
          <w:i w:val="0"/>
          <w:sz w:val="18"/>
          <w:szCs w:val="18"/>
          <w:lang w:val="es-MX"/>
        </w:rPr>
      </w:pPr>
      <w:r w:rsidRPr="0027305A">
        <w:rPr>
          <w:rFonts w:cs="Arial"/>
          <w:b w:val="0"/>
          <w:i w:val="0"/>
          <w:sz w:val="18"/>
          <w:szCs w:val="18"/>
          <w:lang w:val="es-MX"/>
        </w:rPr>
        <w:t>Cualquier modificación al presente contrato será establecida por escrito y por mutuo consentimiento de las partes mediante la formalización de un convenio modificatorio.</w:t>
      </w:r>
    </w:p>
    <w:p w14:paraId="728E36C2" w14:textId="77777777" w:rsidR="00855B78" w:rsidRPr="0027305A" w:rsidRDefault="00855B78" w:rsidP="00855B78">
      <w:pPr>
        <w:pStyle w:val="Textoindependiente"/>
        <w:ind w:right="-94"/>
        <w:rPr>
          <w:rFonts w:cs="Arial"/>
          <w:sz w:val="18"/>
          <w:szCs w:val="18"/>
        </w:rPr>
      </w:pPr>
    </w:p>
    <w:p w14:paraId="54D7AD75" w14:textId="77777777" w:rsidR="00855B78" w:rsidRPr="0027305A" w:rsidRDefault="00855B78" w:rsidP="00855B78">
      <w:pPr>
        <w:pStyle w:val="Textoindependiente"/>
        <w:ind w:right="-94"/>
        <w:outlineLvl w:val="0"/>
        <w:rPr>
          <w:rFonts w:cs="Arial"/>
          <w:b/>
          <w:sz w:val="18"/>
          <w:szCs w:val="18"/>
          <w:u w:val="single"/>
        </w:rPr>
      </w:pPr>
      <w:r w:rsidRPr="0027305A">
        <w:rPr>
          <w:rFonts w:cs="Arial"/>
          <w:b/>
          <w:sz w:val="18"/>
          <w:szCs w:val="18"/>
          <w:u w:val="single"/>
        </w:rPr>
        <w:t>Vigésima.-</w:t>
      </w:r>
      <w:r w:rsidRPr="0027305A">
        <w:rPr>
          <w:rFonts w:cs="Arial"/>
          <w:sz w:val="18"/>
          <w:szCs w:val="18"/>
          <w:u w:val="single"/>
        </w:rPr>
        <w:t xml:space="preserve"> </w:t>
      </w:r>
      <w:r w:rsidRPr="0027305A">
        <w:rPr>
          <w:rFonts w:cs="Arial"/>
          <w:b/>
          <w:sz w:val="18"/>
          <w:szCs w:val="18"/>
          <w:u w:val="single"/>
        </w:rPr>
        <w:t>Caso fortuito o fuerza mayor.</w:t>
      </w:r>
    </w:p>
    <w:p w14:paraId="71263A71" w14:textId="77777777" w:rsidR="00855B78" w:rsidRPr="0027305A" w:rsidRDefault="00855B78" w:rsidP="00855B78">
      <w:pPr>
        <w:pStyle w:val="Textoindependiente"/>
        <w:ind w:right="-94"/>
        <w:rPr>
          <w:rFonts w:cs="Arial"/>
          <w:sz w:val="18"/>
          <w:szCs w:val="18"/>
          <w:lang w:eastAsia="es-MX"/>
        </w:rPr>
      </w:pPr>
      <w:r w:rsidRPr="0027305A">
        <w:rPr>
          <w:rFonts w:cs="Arial"/>
          <w:sz w:val="18"/>
          <w:szCs w:val="18"/>
        </w:rPr>
        <w:t xml:space="preserve">El </w:t>
      </w:r>
      <w:r w:rsidRPr="0027305A">
        <w:rPr>
          <w:rFonts w:cs="Arial"/>
          <w:b/>
          <w:bCs/>
          <w:sz w:val="18"/>
          <w:szCs w:val="18"/>
        </w:rPr>
        <w:t>“</w:t>
      </w:r>
      <w:r w:rsidRPr="0027305A">
        <w:rPr>
          <w:rFonts w:cs="Arial"/>
          <w:b/>
          <w:sz w:val="18"/>
          <w:szCs w:val="18"/>
        </w:rPr>
        <w:t>Instituto</w:t>
      </w:r>
      <w:r w:rsidRPr="0027305A">
        <w:rPr>
          <w:rFonts w:cs="Arial"/>
          <w:b/>
          <w:bCs/>
          <w:sz w:val="18"/>
          <w:szCs w:val="18"/>
        </w:rPr>
        <w:t>”</w:t>
      </w:r>
      <w:r w:rsidRPr="0027305A">
        <w:rPr>
          <w:rFonts w:cs="Arial"/>
          <w:sz w:val="18"/>
          <w:szCs w:val="18"/>
        </w:rPr>
        <w:t xml:space="preserve"> y el </w:t>
      </w:r>
      <w:r w:rsidRPr="0027305A">
        <w:rPr>
          <w:rFonts w:cs="Arial"/>
          <w:b/>
          <w:sz w:val="18"/>
          <w:szCs w:val="18"/>
        </w:rPr>
        <w:t xml:space="preserve">“Proveedor” </w:t>
      </w:r>
      <w:r w:rsidRPr="0027305A">
        <w:rPr>
          <w:rFonts w:cs="Arial"/>
          <w:sz w:val="18"/>
          <w:szCs w:val="18"/>
        </w:rPr>
        <w:t xml:space="preserve">no serán responsables por cualquier retraso en el cumplimiento de sus obligaciones derivadas del presente contrato, cuando ello obedezca a caso fortuito o de fuerza mayor debidamente acreditados, por lo que para el caso de presentarse alguno de los supuestos citados, el Administrador del Contrato, de conformidad con lo previsto en el artículo 105, fracción X de las </w:t>
      </w:r>
      <w:r w:rsidRPr="0027305A">
        <w:rPr>
          <w:rFonts w:cs="Arial"/>
          <w:b/>
          <w:bCs/>
          <w:sz w:val="18"/>
          <w:szCs w:val="18"/>
        </w:rPr>
        <w:t>“POBALINES”</w:t>
      </w:r>
      <w:r w:rsidRPr="0027305A">
        <w:rPr>
          <w:rFonts w:cs="Arial"/>
          <w:bCs/>
          <w:sz w:val="18"/>
          <w:szCs w:val="18"/>
        </w:rPr>
        <w:t>,</w:t>
      </w:r>
      <w:r w:rsidRPr="0027305A">
        <w:rPr>
          <w:rFonts w:cs="Arial"/>
          <w:b/>
          <w:bCs/>
          <w:sz w:val="18"/>
          <w:szCs w:val="18"/>
        </w:rPr>
        <w:t xml:space="preserve"> </w:t>
      </w:r>
      <w:r w:rsidRPr="0027305A">
        <w:rPr>
          <w:rFonts w:cs="Arial"/>
          <w:sz w:val="18"/>
          <w:szCs w:val="18"/>
          <w:lang w:eastAsia="es-MX"/>
        </w:rPr>
        <w:t xml:space="preserve">podrá otorgar prórrogas para la prestación del servicio, ello a solicitud expresa del </w:t>
      </w:r>
      <w:r w:rsidRPr="0027305A">
        <w:rPr>
          <w:rFonts w:cs="Arial"/>
          <w:b/>
          <w:bCs/>
          <w:sz w:val="18"/>
          <w:szCs w:val="18"/>
        </w:rPr>
        <w:t>“Proveedor”</w:t>
      </w:r>
      <w:r w:rsidRPr="0027305A">
        <w:rPr>
          <w:rFonts w:cs="Arial"/>
          <w:bCs/>
          <w:sz w:val="18"/>
          <w:szCs w:val="18"/>
        </w:rPr>
        <w:t>.</w:t>
      </w:r>
      <w:r w:rsidRPr="0027305A">
        <w:rPr>
          <w:rFonts w:cs="Arial"/>
          <w:b/>
          <w:sz w:val="18"/>
          <w:szCs w:val="18"/>
          <w:lang w:eastAsia="es-MX"/>
        </w:rPr>
        <w:t xml:space="preserve"> </w:t>
      </w:r>
      <w:r w:rsidRPr="0027305A">
        <w:rPr>
          <w:rFonts w:cs="Arial"/>
          <w:sz w:val="18"/>
          <w:szCs w:val="18"/>
          <w:lang w:eastAsia="es-MX"/>
        </w:rPr>
        <w:t xml:space="preserve">La petición que formule el </w:t>
      </w:r>
      <w:r w:rsidRPr="0027305A">
        <w:rPr>
          <w:rFonts w:cs="Arial"/>
          <w:b/>
          <w:bCs/>
          <w:sz w:val="18"/>
          <w:szCs w:val="18"/>
        </w:rPr>
        <w:t xml:space="preserve">“Proveedor” </w:t>
      </w:r>
      <w:r w:rsidRPr="0027305A">
        <w:rPr>
          <w:rFonts w:cs="Arial"/>
          <w:sz w:val="18"/>
          <w:szCs w:val="18"/>
          <w:lang w:eastAsia="es-MX"/>
        </w:rPr>
        <w:t>deberá constar por escrito y únicamente será procedente con anterioridad a la fecha en que conforme al contrato se haga exigible su cumplimiento.</w:t>
      </w:r>
    </w:p>
    <w:p w14:paraId="629CF231" w14:textId="77777777" w:rsidR="00855B78" w:rsidRPr="0027305A" w:rsidRDefault="00855B78" w:rsidP="00855B78">
      <w:pPr>
        <w:pStyle w:val="Textoindependiente"/>
        <w:ind w:right="-94"/>
        <w:rPr>
          <w:rFonts w:cs="Arial"/>
          <w:b/>
          <w:sz w:val="18"/>
          <w:szCs w:val="18"/>
          <w:u w:val="single"/>
        </w:rPr>
      </w:pPr>
    </w:p>
    <w:p w14:paraId="3A04266E" w14:textId="77777777" w:rsidR="00855B78" w:rsidRPr="0027305A" w:rsidRDefault="00855B78" w:rsidP="00855B78">
      <w:pPr>
        <w:pStyle w:val="Textoindependiente"/>
        <w:ind w:right="-94"/>
        <w:outlineLvl w:val="0"/>
        <w:rPr>
          <w:rFonts w:cs="Arial"/>
          <w:b/>
          <w:sz w:val="18"/>
          <w:szCs w:val="18"/>
          <w:u w:val="single"/>
        </w:rPr>
      </w:pPr>
      <w:r w:rsidRPr="0027305A">
        <w:rPr>
          <w:rFonts w:cs="Arial"/>
          <w:b/>
          <w:sz w:val="18"/>
          <w:szCs w:val="18"/>
          <w:u w:val="single"/>
        </w:rPr>
        <w:t xml:space="preserve">Vigésima Primera.- Vicios del consentimiento. </w:t>
      </w:r>
    </w:p>
    <w:p w14:paraId="4C4321A0" w14:textId="77777777" w:rsidR="00855B78" w:rsidRPr="0027305A" w:rsidRDefault="00855B78" w:rsidP="00855B78">
      <w:pPr>
        <w:pStyle w:val="Textoindependiente"/>
        <w:ind w:right="-94"/>
        <w:rPr>
          <w:rFonts w:cs="Arial"/>
          <w:sz w:val="18"/>
          <w:szCs w:val="18"/>
          <w:u w:val="single"/>
        </w:rPr>
      </w:pPr>
      <w:r w:rsidRPr="0027305A">
        <w:rPr>
          <w:rFonts w:cs="Arial"/>
          <w:sz w:val="18"/>
          <w:szCs w:val="18"/>
        </w:rPr>
        <w:t xml:space="preserve">El </w:t>
      </w:r>
      <w:r w:rsidRPr="0027305A">
        <w:rPr>
          <w:rFonts w:cs="Arial"/>
          <w:b/>
          <w:bCs/>
          <w:sz w:val="18"/>
          <w:szCs w:val="18"/>
        </w:rPr>
        <w:t>“</w:t>
      </w:r>
      <w:r w:rsidRPr="0027305A">
        <w:rPr>
          <w:rFonts w:cs="Arial"/>
          <w:b/>
          <w:sz w:val="18"/>
          <w:szCs w:val="18"/>
        </w:rPr>
        <w:t>Instituto</w:t>
      </w:r>
      <w:r w:rsidRPr="0027305A">
        <w:rPr>
          <w:rFonts w:cs="Arial"/>
          <w:b/>
          <w:bCs/>
          <w:sz w:val="18"/>
          <w:szCs w:val="18"/>
        </w:rPr>
        <w:t>”</w:t>
      </w:r>
      <w:r w:rsidRPr="0027305A">
        <w:rPr>
          <w:rFonts w:cs="Arial"/>
          <w:sz w:val="18"/>
          <w:szCs w:val="18"/>
        </w:rPr>
        <w:t xml:space="preserve"> y el </w:t>
      </w:r>
      <w:r w:rsidRPr="0027305A">
        <w:rPr>
          <w:rFonts w:cs="Arial"/>
          <w:b/>
          <w:bCs/>
          <w:sz w:val="18"/>
          <w:szCs w:val="18"/>
        </w:rPr>
        <w:t xml:space="preserve">“Proveedor” </w:t>
      </w:r>
      <w:r w:rsidRPr="0027305A">
        <w:rPr>
          <w:rFonts w:cs="Arial"/>
          <w:sz w:val="18"/>
          <w:szCs w:val="18"/>
        </w:rPr>
        <w:t>reconocen que en la celebración del presente contrato no ha mediado error, dolo, lesión, violencia, mala fe, ni vicio alguno del consentimiento que pudiera invalidarlo o nulificarlo.</w:t>
      </w:r>
    </w:p>
    <w:p w14:paraId="466DE4E5" w14:textId="77777777" w:rsidR="00855B78" w:rsidRPr="0027305A" w:rsidRDefault="00855B78" w:rsidP="00855B78">
      <w:pPr>
        <w:pStyle w:val="Textoindependiente"/>
        <w:ind w:right="-94"/>
        <w:rPr>
          <w:rFonts w:cs="Arial"/>
          <w:sz w:val="18"/>
          <w:szCs w:val="18"/>
        </w:rPr>
      </w:pPr>
    </w:p>
    <w:p w14:paraId="00F30301" w14:textId="77777777" w:rsidR="00855B78" w:rsidRPr="0027305A" w:rsidRDefault="00855B78" w:rsidP="00855B78">
      <w:pPr>
        <w:pStyle w:val="Textoindependiente"/>
        <w:ind w:right="-94"/>
        <w:outlineLvl w:val="0"/>
        <w:rPr>
          <w:rFonts w:cs="Arial"/>
          <w:b/>
          <w:sz w:val="18"/>
          <w:szCs w:val="18"/>
          <w:u w:val="single"/>
        </w:rPr>
      </w:pPr>
      <w:r w:rsidRPr="0027305A">
        <w:rPr>
          <w:rFonts w:cs="Arial"/>
          <w:b/>
          <w:sz w:val="18"/>
          <w:szCs w:val="18"/>
          <w:u w:val="single"/>
        </w:rPr>
        <w:t>Vigésima Segunda.- Notificaciones.</w:t>
      </w:r>
    </w:p>
    <w:p w14:paraId="05C700BA"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Todas las notificaciones entre las partes se harán por escrito en los domicilios señalados en la declaración </w:t>
      </w:r>
      <w:r w:rsidRPr="0027305A">
        <w:rPr>
          <w:rFonts w:ascii="Arial" w:hAnsi="Arial" w:cs="Arial"/>
          <w:b/>
          <w:sz w:val="18"/>
          <w:szCs w:val="18"/>
        </w:rPr>
        <w:t>II.</w:t>
      </w:r>
      <w:r w:rsidRPr="0027305A">
        <w:rPr>
          <w:rFonts w:ascii="Arial" w:hAnsi="Arial" w:cs="Arial"/>
          <w:b/>
          <w:sz w:val="18"/>
          <w:szCs w:val="18"/>
          <w:highlight w:val="lightGray"/>
        </w:rPr>
        <w:t>_</w:t>
      </w:r>
      <w:r w:rsidRPr="0027305A">
        <w:rPr>
          <w:rFonts w:ascii="Arial" w:hAnsi="Arial" w:cs="Arial"/>
          <w:b/>
          <w:sz w:val="18"/>
          <w:szCs w:val="18"/>
        </w:rPr>
        <w:t xml:space="preserve"> </w:t>
      </w:r>
      <w:r w:rsidRPr="0027305A">
        <w:rPr>
          <w:rFonts w:ascii="Arial" w:hAnsi="Arial" w:cs="Arial"/>
          <w:sz w:val="18"/>
          <w:szCs w:val="18"/>
        </w:rPr>
        <w:t>y</w:t>
      </w:r>
      <w:r w:rsidRPr="0027305A">
        <w:rPr>
          <w:rFonts w:ascii="Arial" w:hAnsi="Arial" w:cs="Arial"/>
          <w:b/>
          <w:sz w:val="18"/>
          <w:szCs w:val="18"/>
        </w:rPr>
        <w:t xml:space="preserve"> </w:t>
      </w:r>
      <w:r w:rsidRPr="0027305A">
        <w:rPr>
          <w:rFonts w:ascii="Arial" w:hAnsi="Arial" w:cs="Arial"/>
          <w:sz w:val="18"/>
          <w:szCs w:val="18"/>
        </w:rPr>
        <w:t>en la</w:t>
      </w:r>
      <w:r w:rsidRPr="0027305A">
        <w:rPr>
          <w:rFonts w:ascii="Arial" w:hAnsi="Arial" w:cs="Arial"/>
          <w:b/>
          <w:sz w:val="18"/>
          <w:szCs w:val="18"/>
        </w:rPr>
        <w:t xml:space="preserve"> Cláusula</w:t>
      </w:r>
      <w:r w:rsidRPr="0027305A">
        <w:rPr>
          <w:rFonts w:ascii="Arial" w:hAnsi="Arial" w:cs="Arial"/>
          <w:sz w:val="18"/>
          <w:szCs w:val="18"/>
        </w:rPr>
        <w:t xml:space="preserve"> </w:t>
      </w:r>
      <w:r w:rsidRPr="0027305A">
        <w:rPr>
          <w:rFonts w:ascii="Arial" w:hAnsi="Arial" w:cs="Arial"/>
          <w:b/>
          <w:sz w:val="18"/>
          <w:szCs w:val="18"/>
        </w:rPr>
        <w:t xml:space="preserve">Sexta </w:t>
      </w:r>
      <w:r w:rsidRPr="0027305A">
        <w:rPr>
          <w:rFonts w:ascii="Arial" w:hAnsi="Arial" w:cs="Arial"/>
          <w:sz w:val="18"/>
          <w:szCs w:val="18"/>
        </w:rPr>
        <w:t>del presente contrato, y en caso de que alguno cambie de domicilio, se obliga a comunicarlo por escrito al otro con 15 (quince) días naturales de anticipación, en la inteligencia que de no hacerlo serán válidas las que se practiquen en los domicilios antes señalados.</w:t>
      </w:r>
    </w:p>
    <w:p w14:paraId="3E739E5D" w14:textId="77777777" w:rsidR="00855B78" w:rsidRPr="0027305A" w:rsidRDefault="00855B78" w:rsidP="00855B78">
      <w:pPr>
        <w:ind w:right="-94"/>
        <w:jc w:val="both"/>
        <w:rPr>
          <w:rFonts w:ascii="Arial" w:hAnsi="Arial" w:cs="Arial"/>
          <w:sz w:val="18"/>
          <w:szCs w:val="18"/>
        </w:rPr>
      </w:pPr>
    </w:p>
    <w:p w14:paraId="748F1CFF" w14:textId="77777777" w:rsidR="00855B78" w:rsidRPr="0027305A" w:rsidRDefault="00855B78" w:rsidP="00855B78">
      <w:pPr>
        <w:ind w:left="708" w:right="-94" w:hanging="708"/>
        <w:jc w:val="both"/>
        <w:outlineLvl w:val="0"/>
        <w:rPr>
          <w:rFonts w:ascii="Arial" w:hAnsi="Arial" w:cs="Arial"/>
          <w:sz w:val="18"/>
          <w:szCs w:val="18"/>
          <w:u w:val="single"/>
        </w:rPr>
      </w:pPr>
      <w:r w:rsidRPr="0027305A">
        <w:rPr>
          <w:rFonts w:ascii="Arial" w:hAnsi="Arial" w:cs="Arial"/>
          <w:b/>
          <w:sz w:val="18"/>
          <w:szCs w:val="18"/>
          <w:u w:val="single"/>
          <w:lang w:val="es-ES_tradnl"/>
        </w:rPr>
        <w:t>Vigésima Tercera.</w:t>
      </w:r>
      <w:r w:rsidRPr="0027305A">
        <w:rPr>
          <w:rFonts w:ascii="Arial" w:hAnsi="Arial" w:cs="Arial"/>
          <w:b/>
          <w:sz w:val="18"/>
          <w:szCs w:val="18"/>
          <w:u w:val="single"/>
        </w:rPr>
        <w:t xml:space="preserve">- </w:t>
      </w:r>
      <w:r w:rsidRPr="0027305A">
        <w:rPr>
          <w:rFonts w:ascii="Arial" w:hAnsi="Arial" w:cs="Arial"/>
          <w:b/>
          <w:bCs/>
          <w:sz w:val="18"/>
          <w:szCs w:val="18"/>
          <w:u w:val="single"/>
        </w:rPr>
        <w:t>No discriminación.</w:t>
      </w:r>
    </w:p>
    <w:p w14:paraId="315860F8" w14:textId="77777777" w:rsidR="00855B78" w:rsidRPr="0027305A" w:rsidRDefault="00855B78" w:rsidP="00855B78">
      <w:pPr>
        <w:ind w:right="-94"/>
        <w:jc w:val="both"/>
        <w:rPr>
          <w:rFonts w:ascii="Arial" w:hAnsi="Arial" w:cs="Arial"/>
          <w:sz w:val="18"/>
          <w:szCs w:val="18"/>
        </w:rPr>
      </w:pPr>
      <w:r w:rsidRPr="0027305A">
        <w:rPr>
          <w:rFonts w:ascii="Arial" w:hAnsi="Arial" w:cs="Arial"/>
          <w:sz w:val="18"/>
          <w:szCs w:val="18"/>
        </w:rPr>
        <w:t xml:space="preserve">En la ejecución del objeto del presente contrato, el </w:t>
      </w:r>
      <w:r w:rsidRPr="0027305A">
        <w:rPr>
          <w:rFonts w:ascii="Arial" w:hAnsi="Arial" w:cs="Arial"/>
          <w:b/>
          <w:bCs/>
          <w:sz w:val="18"/>
          <w:szCs w:val="18"/>
        </w:rPr>
        <w:t>“Proveedor”</w:t>
      </w:r>
      <w:r w:rsidRPr="0027305A">
        <w:rPr>
          <w:rFonts w:ascii="Arial" w:hAnsi="Arial" w:cs="Arial"/>
          <w:sz w:val="18"/>
          <w:szCs w:val="18"/>
        </w:rPr>
        <w:t xml:space="preserve"> deberá evitar cualquier conducta que implique una discriminación por origen étnico o nacional, género, edad, condición social, salud, religión, opiniones, preferencias sexuales, estado civil o cualquier otra que atente contra la dignidad humana, y deberá cumplir con las disposiciones laborales de equidad y género que le correspondan de conformidad con la legislación aplicable.</w:t>
      </w:r>
    </w:p>
    <w:p w14:paraId="268CC72A" w14:textId="77777777" w:rsidR="00855B78" w:rsidRPr="0027305A" w:rsidRDefault="00855B78" w:rsidP="00855B78">
      <w:pPr>
        <w:ind w:right="-94"/>
        <w:jc w:val="both"/>
        <w:rPr>
          <w:rFonts w:ascii="Arial" w:hAnsi="Arial" w:cs="Arial"/>
          <w:sz w:val="18"/>
          <w:szCs w:val="18"/>
        </w:rPr>
      </w:pPr>
    </w:p>
    <w:p w14:paraId="01C14B29" w14:textId="77777777" w:rsidR="00855B78" w:rsidRPr="0027305A" w:rsidRDefault="00855B78" w:rsidP="00855B78">
      <w:pPr>
        <w:pStyle w:val="Textoindependiente3"/>
        <w:ind w:right="-94"/>
        <w:jc w:val="left"/>
        <w:outlineLvl w:val="0"/>
        <w:rPr>
          <w:rFonts w:cs="Arial"/>
          <w:sz w:val="18"/>
          <w:szCs w:val="18"/>
          <w:u w:val="single"/>
        </w:rPr>
      </w:pPr>
      <w:r w:rsidRPr="0027305A">
        <w:rPr>
          <w:rFonts w:cs="Arial"/>
          <w:sz w:val="18"/>
          <w:szCs w:val="18"/>
          <w:u w:val="single"/>
          <w:lang w:val="es-MX"/>
        </w:rPr>
        <w:t xml:space="preserve">Vigésima Cuarta.- </w:t>
      </w:r>
      <w:r w:rsidRPr="0027305A">
        <w:rPr>
          <w:rFonts w:cs="Arial"/>
          <w:sz w:val="18"/>
          <w:szCs w:val="18"/>
          <w:u w:val="single"/>
        </w:rPr>
        <w:t>Jurisdicción y controversias.</w:t>
      </w:r>
    </w:p>
    <w:p w14:paraId="6F6D2082" w14:textId="77777777" w:rsidR="00855B78" w:rsidRPr="0027305A" w:rsidRDefault="00855B78" w:rsidP="00855B78">
      <w:pPr>
        <w:pStyle w:val="Textoindependiente"/>
        <w:ind w:right="-94"/>
        <w:rPr>
          <w:rFonts w:cs="Arial"/>
          <w:sz w:val="18"/>
          <w:szCs w:val="18"/>
        </w:rPr>
      </w:pPr>
      <w:r w:rsidRPr="0027305A">
        <w:rPr>
          <w:rFonts w:cs="Arial"/>
          <w:sz w:val="18"/>
          <w:szCs w:val="18"/>
        </w:rPr>
        <w:t>Para la interpretación y solución de controversias derivadas del presente contrato, así como para todo aquello que no esté expresamente estipulado en el mismo, las partes se someterán a la jurisdicción y competencia de los Tribunales Federales con sede en la Ciudad de México, renunciando a cualquier otro fuero que pudiera corresponderles por razón de su domicilio presente o futuro o por cualquier otra causa.</w:t>
      </w:r>
    </w:p>
    <w:p w14:paraId="48851968" w14:textId="77777777" w:rsidR="00855B78" w:rsidRPr="0027305A" w:rsidRDefault="00855B78" w:rsidP="00855B78">
      <w:pPr>
        <w:ind w:right="-94"/>
        <w:jc w:val="both"/>
        <w:rPr>
          <w:rFonts w:ascii="Arial" w:hAnsi="Arial" w:cs="Arial"/>
          <w:sz w:val="18"/>
          <w:szCs w:val="18"/>
        </w:rPr>
      </w:pPr>
    </w:p>
    <w:p w14:paraId="352C9734" w14:textId="77777777" w:rsidR="00855B78" w:rsidRDefault="00855B78" w:rsidP="00855B78">
      <w:pPr>
        <w:ind w:right="-94"/>
        <w:jc w:val="both"/>
        <w:rPr>
          <w:rFonts w:ascii="Arial" w:hAnsi="Arial" w:cs="Arial"/>
          <w:sz w:val="18"/>
          <w:szCs w:val="18"/>
        </w:rPr>
      </w:pPr>
      <w:r w:rsidRPr="0027305A">
        <w:rPr>
          <w:rFonts w:ascii="Arial" w:hAnsi="Arial" w:cs="Arial"/>
          <w:sz w:val="18"/>
          <w:szCs w:val="18"/>
        </w:rPr>
        <w:t xml:space="preserve">Leído el presente contrato y enteradas las partes de su contenido y fuerza legal, lo firman en </w:t>
      </w:r>
      <w:r w:rsidRPr="0027305A">
        <w:rPr>
          <w:rFonts w:ascii="Arial" w:hAnsi="Arial" w:cs="Arial"/>
          <w:sz w:val="18"/>
          <w:szCs w:val="18"/>
          <w:highlight w:val="lightGray"/>
        </w:rPr>
        <w:t>(</w:t>
      </w:r>
      <w:r w:rsidRPr="0027305A">
        <w:rPr>
          <w:rFonts w:ascii="Arial" w:hAnsi="Arial" w:cs="Arial"/>
          <w:sz w:val="18"/>
          <w:szCs w:val="18"/>
          <w:highlight w:val="lightGray"/>
          <w:u w:val="single"/>
        </w:rPr>
        <w:t>número de tantos</w:t>
      </w:r>
      <w:r w:rsidRPr="0027305A">
        <w:rPr>
          <w:rFonts w:ascii="Arial" w:hAnsi="Arial" w:cs="Arial"/>
          <w:sz w:val="18"/>
          <w:szCs w:val="18"/>
          <w:highlight w:val="lightGray"/>
        </w:rPr>
        <w:t>)</w:t>
      </w:r>
      <w:r w:rsidRPr="0027305A">
        <w:rPr>
          <w:rFonts w:ascii="Arial" w:hAnsi="Arial" w:cs="Arial"/>
          <w:sz w:val="18"/>
          <w:szCs w:val="18"/>
        </w:rPr>
        <w:t xml:space="preserve"> tantos en la Ciudad de México, el </w:t>
      </w:r>
      <w:r w:rsidRPr="0027305A">
        <w:rPr>
          <w:rFonts w:ascii="Arial" w:hAnsi="Arial" w:cs="Arial"/>
          <w:sz w:val="18"/>
          <w:szCs w:val="18"/>
          <w:highlight w:val="lightGray"/>
        </w:rPr>
        <w:t>(</w:t>
      </w:r>
      <w:r w:rsidRPr="0027305A">
        <w:rPr>
          <w:rFonts w:ascii="Arial" w:hAnsi="Arial" w:cs="Arial"/>
          <w:sz w:val="18"/>
          <w:szCs w:val="18"/>
          <w:highlight w:val="lightGray"/>
          <w:u w:val="single"/>
        </w:rPr>
        <w:t>día</w:t>
      </w:r>
      <w:r w:rsidRPr="0027305A">
        <w:rPr>
          <w:rFonts w:ascii="Arial" w:hAnsi="Arial" w:cs="Arial"/>
          <w:sz w:val="18"/>
          <w:szCs w:val="18"/>
          <w:highlight w:val="lightGray"/>
        </w:rPr>
        <w:t>)</w:t>
      </w:r>
      <w:r w:rsidRPr="0027305A">
        <w:rPr>
          <w:rFonts w:ascii="Arial" w:hAnsi="Arial" w:cs="Arial"/>
          <w:sz w:val="18"/>
          <w:szCs w:val="18"/>
        </w:rPr>
        <w:t xml:space="preserve"> de </w:t>
      </w:r>
      <w:r w:rsidRPr="0027305A">
        <w:rPr>
          <w:rFonts w:ascii="Arial" w:hAnsi="Arial" w:cs="Arial"/>
          <w:sz w:val="18"/>
          <w:szCs w:val="18"/>
          <w:highlight w:val="lightGray"/>
        </w:rPr>
        <w:t>(</w:t>
      </w:r>
      <w:r w:rsidRPr="0027305A">
        <w:rPr>
          <w:rFonts w:ascii="Arial" w:hAnsi="Arial" w:cs="Arial"/>
          <w:sz w:val="18"/>
          <w:szCs w:val="18"/>
          <w:highlight w:val="lightGray"/>
          <w:u w:val="single"/>
        </w:rPr>
        <w:t>mes)</w:t>
      </w:r>
      <w:r w:rsidRPr="0027305A">
        <w:rPr>
          <w:rFonts w:ascii="Arial" w:hAnsi="Arial" w:cs="Arial"/>
          <w:sz w:val="18"/>
          <w:szCs w:val="18"/>
        </w:rPr>
        <w:t xml:space="preserve"> de </w:t>
      </w:r>
      <w:r w:rsidRPr="0027305A">
        <w:rPr>
          <w:rFonts w:ascii="Arial" w:hAnsi="Arial" w:cs="Arial"/>
          <w:sz w:val="18"/>
          <w:szCs w:val="18"/>
          <w:highlight w:val="lightGray"/>
        </w:rPr>
        <w:t>(</w:t>
      </w:r>
      <w:r w:rsidRPr="0027305A">
        <w:rPr>
          <w:rFonts w:ascii="Arial" w:hAnsi="Arial" w:cs="Arial"/>
          <w:sz w:val="18"/>
          <w:szCs w:val="18"/>
          <w:highlight w:val="lightGray"/>
          <w:u w:val="single"/>
        </w:rPr>
        <w:t>año</w:t>
      </w:r>
      <w:r w:rsidRPr="0027305A">
        <w:rPr>
          <w:rFonts w:ascii="Arial" w:hAnsi="Arial" w:cs="Arial"/>
          <w:sz w:val="18"/>
          <w:szCs w:val="18"/>
          <w:highlight w:val="lightGray"/>
        </w:rPr>
        <w:t>)</w:t>
      </w:r>
      <w:r w:rsidRPr="0027305A">
        <w:rPr>
          <w:rFonts w:ascii="Arial" w:hAnsi="Arial" w:cs="Arial"/>
          <w:sz w:val="18"/>
          <w:szCs w:val="18"/>
        </w:rPr>
        <w:t>.</w:t>
      </w:r>
    </w:p>
    <w:p w14:paraId="0AB1795D" w14:textId="77777777" w:rsidR="00855B78" w:rsidRPr="0027305A" w:rsidRDefault="00855B78" w:rsidP="00855B78">
      <w:pPr>
        <w:ind w:right="-94"/>
        <w:jc w:val="both"/>
        <w:rPr>
          <w:rFonts w:ascii="Arial" w:hAnsi="Arial" w:cs="Arial"/>
          <w:sz w:val="18"/>
          <w:szCs w:val="18"/>
        </w:rPr>
      </w:pPr>
    </w:p>
    <w:tbl>
      <w:tblPr>
        <w:tblStyle w:val="Tablaconcuadrcula"/>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9"/>
        <w:gridCol w:w="4791"/>
      </w:tblGrid>
      <w:tr w:rsidR="00855B78" w:rsidRPr="0027305A" w14:paraId="6830F4DB" w14:textId="77777777" w:rsidTr="000E3D66">
        <w:tc>
          <w:tcPr>
            <w:tcW w:w="4849" w:type="dxa"/>
          </w:tcPr>
          <w:p w14:paraId="5589A599" w14:textId="77777777" w:rsidR="00855B78" w:rsidRPr="0027305A" w:rsidRDefault="00855B78" w:rsidP="000E3D66">
            <w:pPr>
              <w:pBdr>
                <w:bottom w:val="single" w:sz="12" w:space="1" w:color="auto"/>
              </w:pBdr>
              <w:jc w:val="center"/>
              <w:rPr>
                <w:rFonts w:ascii="Arial" w:hAnsi="Arial" w:cs="Arial"/>
                <w:sz w:val="18"/>
                <w:szCs w:val="18"/>
              </w:rPr>
            </w:pPr>
            <w:r w:rsidRPr="0027305A">
              <w:rPr>
                <w:rFonts w:ascii="Arial" w:hAnsi="Arial" w:cs="Arial"/>
                <w:sz w:val="18"/>
                <w:szCs w:val="18"/>
              </w:rPr>
              <w:t xml:space="preserve">Por el </w:t>
            </w:r>
            <w:r w:rsidRPr="0027305A">
              <w:rPr>
                <w:rFonts w:ascii="Arial" w:hAnsi="Arial" w:cs="Arial"/>
                <w:b/>
                <w:bCs/>
                <w:sz w:val="18"/>
                <w:szCs w:val="18"/>
              </w:rPr>
              <w:t>“Instituto”</w:t>
            </w:r>
          </w:p>
          <w:p w14:paraId="1CA2BCFF" w14:textId="77777777" w:rsidR="00855B78" w:rsidRPr="0027305A" w:rsidRDefault="00855B78" w:rsidP="000E3D66">
            <w:pPr>
              <w:pBdr>
                <w:bottom w:val="single" w:sz="12" w:space="1" w:color="auto"/>
              </w:pBdr>
              <w:jc w:val="center"/>
              <w:rPr>
                <w:rFonts w:ascii="Arial" w:hAnsi="Arial" w:cs="Arial"/>
                <w:sz w:val="18"/>
                <w:szCs w:val="18"/>
              </w:rPr>
            </w:pPr>
          </w:p>
          <w:p w14:paraId="2A393105" w14:textId="77777777" w:rsidR="00855B78" w:rsidRPr="0027305A" w:rsidRDefault="00855B78" w:rsidP="000E3D66">
            <w:pPr>
              <w:pBdr>
                <w:bottom w:val="single" w:sz="12" w:space="1" w:color="auto"/>
              </w:pBdr>
              <w:jc w:val="center"/>
              <w:rPr>
                <w:rFonts w:ascii="Arial" w:hAnsi="Arial" w:cs="Arial"/>
                <w:sz w:val="18"/>
                <w:szCs w:val="18"/>
              </w:rPr>
            </w:pPr>
          </w:p>
          <w:p w14:paraId="6F1A5100" w14:textId="77777777" w:rsidR="00855B78" w:rsidRPr="0027305A" w:rsidRDefault="00855B78" w:rsidP="000E3D66">
            <w:pPr>
              <w:tabs>
                <w:tab w:val="left" w:pos="581"/>
                <w:tab w:val="center" w:pos="2727"/>
              </w:tabs>
              <w:jc w:val="center"/>
              <w:rPr>
                <w:rFonts w:ascii="Arial" w:hAnsi="Arial" w:cs="Arial"/>
                <w:sz w:val="18"/>
                <w:szCs w:val="18"/>
              </w:rPr>
            </w:pPr>
            <w:r w:rsidRPr="0027305A">
              <w:rPr>
                <w:rFonts w:ascii="Arial" w:hAnsi="Arial" w:cs="Arial"/>
                <w:b/>
                <w:sz w:val="18"/>
                <w:szCs w:val="18"/>
                <w:highlight w:val="lightGray"/>
              </w:rPr>
              <w:t>Si aplica: Licenciado Bogart Cristóbal Montiel Reyna</w:t>
            </w:r>
            <w:r w:rsidRPr="0027305A">
              <w:rPr>
                <w:rFonts w:ascii="Arial" w:hAnsi="Arial" w:cs="Arial"/>
                <w:sz w:val="18"/>
                <w:szCs w:val="18"/>
              </w:rPr>
              <w:t xml:space="preserve"> </w:t>
            </w:r>
          </w:p>
          <w:p w14:paraId="5FA25214" w14:textId="77777777" w:rsidR="00855B78" w:rsidRPr="0027305A" w:rsidRDefault="00855B78" w:rsidP="000E3D66">
            <w:pPr>
              <w:tabs>
                <w:tab w:val="left" w:pos="581"/>
                <w:tab w:val="center" w:pos="2727"/>
              </w:tabs>
              <w:jc w:val="center"/>
              <w:rPr>
                <w:rFonts w:ascii="Arial" w:hAnsi="Arial" w:cs="Arial"/>
                <w:b/>
                <w:sz w:val="18"/>
                <w:szCs w:val="18"/>
              </w:rPr>
            </w:pPr>
            <w:r w:rsidRPr="0027305A">
              <w:rPr>
                <w:rFonts w:ascii="Arial" w:hAnsi="Arial" w:cs="Arial"/>
                <w:sz w:val="18"/>
                <w:szCs w:val="18"/>
              </w:rPr>
              <w:t>Director Ejecutivo de Administración</w:t>
            </w:r>
          </w:p>
          <w:p w14:paraId="7133A473" w14:textId="77777777" w:rsidR="00855B78" w:rsidRPr="0027305A" w:rsidRDefault="00855B78" w:rsidP="000E3D66">
            <w:pPr>
              <w:tabs>
                <w:tab w:val="left" w:pos="581"/>
                <w:tab w:val="center" w:pos="2727"/>
              </w:tabs>
              <w:jc w:val="center"/>
              <w:rPr>
                <w:rFonts w:ascii="Arial" w:hAnsi="Arial" w:cs="Arial"/>
                <w:sz w:val="18"/>
                <w:szCs w:val="18"/>
              </w:rPr>
            </w:pPr>
            <w:r w:rsidRPr="0027305A">
              <w:rPr>
                <w:rFonts w:ascii="Arial" w:hAnsi="Arial" w:cs="Arial"/>
                <w:b/>
                <w:sz w:val="18"/>
                <w:szCs w:val="18"/>
              </w:rPr>
              <w:t>Apoderado Legal</w:t>
            </w:r>
          </w:p>
          <w:p w14:paraId="6538D227" w14:textId="77777777" w:rsidR="00855B78" w:rsidRPr="0027305A" w:rsidRDefault="00855B78" w:rsidP="000E3D66">
            <w:pPr>
              <w:pBdr>
                <w:bottom w:val="single" w:sz="12" w:space="1" w:color="auto"/>
              </w:pBdr>
              <w:jc w:val="center"/>
              <w:rPr>
                <w:rFonts w:ascii="Arial" w:hAnsi="Arial" w:cs="Arial"/>
                <w:sz w:val="18"/>
                <w:szCs w:val="18"/>
              </w:rPr>
            </w:pPr>
          </w:p>
          <w:p w14:paraId="4FE2FE1B" w14:textId="77777777" w:rsidR="00855B78" w:rsidRPr="0027305A" w:rsidRDefault="00855B78" w:rsidP="000E3D66">
            <w:pPr>
              <w:tabs>
                <w:tab w:val="left" w:pos="581"/>
                <w:tab w:val="center" w:pos="2727"/>
              </w:tabs>
              <w:jc w:val="center"/>
              <w:rPr>
                <w:rFonts w:ascii="Arial" w:hAnsi="Arial" w:cs="Arial"/>
                <w:b/>
                <w:sz w:val="18"/>
                <w:szCs w:val="18"/>
              </w:rPr>
            </w:pPr>
            <w:r w:rsidRPr="0027305A">
              <w:rPr>
                <w:rFonts w:ascii="Arial" w:hAnsi="Arial" w:cs="Arial"/>
                <w:b/>
                <w:sz w:val="18"/>
                <w:szCs w:val="18"/>
              </w:rPr>
              <w:t>Licenciado José Carlos Ayluardo Yeo</w:t>
            </w:r>
          </w:p>
          <w:p w14:paraId="523B26C7" w14:textId="77777777" w:rsidR="00855B78" w:rsidRPr="0027305A" w:rsidRDefault="00855B78" w:rsidP="000E3D66">
            <w:pPr>
              <w:tabs>
                <w:tab w:val="left" w:pos="581"/>
                <w:tab w:val="center" w:pos="2727"/>
              </w:tabs>
              <w:jc w:val="center"/>
              <w:rPr>
                <w:rFonts w:ascii="Arial" w:hAnsi="Arial" w:cs="Arial"/>
                <w:sz w:val="18"/>
                <w:szCs w:val="18"/>
              </w:rPr>
            </w:pPr>
            <w:r w:rsidRPr="0027305A">
              <w:rPr>
                <w:rFonts w:ascii="Arial" w:hAnsi="Arial" w:cs="Arial"/>
                <w:sz w:val="18"/>
                <w:szCs w:val="18"/>
              </w:rPr>
              <w:t>Director de Recursos Materiales y Servicios</w:t>
            </w:r>
          </w:p>
          <w:p w14:paraId="424B7962" w14:textId="77777777" w:rsidR="00855B78" w:rsidRPr="0027305A" w:rsidRDefault="00855B78" w:rsidP="000E3D66">
            <w:pPr>
              <w:tabs>
                <w:tab w:val="left" w:pos="581"/>
                <w:tab w:val="center" w:pos="2727"/>
              </w:tabs>
              <w:jc w:val="center"/>
              <w:rPr>
                <w:rFonts w:ascii="Arial" w:hAnsi="Arial" w:cs="Arial"/>
                <w:sz w:val="18"/>
                <w:szCs w:val="18"/>
              </w:rPr>
            </w:pPr>
          </w:p>
          <w:p w14:paraId="647C7D51" w14:textId="77777777" w:rsidR="00855B78" w:rsidRPr="0027305A" w:rsidRDefault="00855B78" w:rsidP="000E3D66">
            <w:pPr>
              <w:pBdr>
                <w:bottom w:val="single" w:sz="12" w:space="1" w:color="auto"/>
              </w:pBdr>
              <w:jc w:val="center"/>
              <w:rPr>
                <w:rFonts w:ascii="Arial" w:hAnsi="Arial" w:cs="Arial"/>
                <w:sz w:val="18"/>
                <w:szCs w:val="18"/>
              </w:rPr>
            </w:pPr>
          </w:p>
          <w:p w14:paraId="16E068AA" w14:textId="77777777" w:rsidR="00855B78" w:rsidRPr="0027305A" w:rsidRDefault="00855B78" w:rsidP="000E3D66">
            <w:pPr>
              <w:tabs>
                <w:tab w:val="left" w:pos="581"/>
                <w:tab w:val="center" w:pos="2727"/>
              </w:tabs>
              <w:jc w:val="center"/>
              <w:rPr>
                <w:rFonts w:ascii="Arial" w:hAnsi="Arial" w:cs="Arial"/>
                <w:b/>
                <w:sz w:val="18"/>
                <w:szCs w:val="18"/>
                <w:highlight w:val="lightGray"/>
                <w:u w:val="single"/>
              </w:rPr>
            </w:pPr>
            <w:r w:rsidRPr="0027305A">
              <w:rPr>
                <w:rFonts w:ascii="Arial" w:hAnsi="Arial" w:cs="Arial"/>
                <w:b/>
                <w:sz w:val="18"/>
                <w:szCs w:val="18"/>
                <w:highlight w:val="lightGray"/>
                <w:u w:val="single"/>
              </w:rPr>
              <w:t>(Nombre)</w:t>
            </w:r>
          </w:p>
          <w:p w14:paraId="3A1C0C3D" w14:textId="77777777" w:rsidR="00855B78" w:rsidRPr="0027305A" w:rsidRDefault="00855B78" w:rsidP="000E3D66">
            <w:pPr>
              <w:tabs>
                <w:tab w:val="left" w:pos="581"/>
                <w:tab w:val="center" w:pos="2727"/>
              </w:tabs>
              <w:jc w:val="center"/>
              <w:rPr>
                <w:rFonts w:ascii="Arial" w:hAnsi="Arial" w:cs="Arial"/>
                <w:sz w:val="18"/>
                <w:szCs w:val="18"/>
              </w:rPr>
            </w:pPr>
            <w:r w:rsidRPr="0027305A">
              <w:rPr>
                <w:rFonts w:ascii="Arial" w:hAnsi="Arial" w:cs="Arial"/>
                <w:sz w:val="18"/>
                <w:szCs w:val="18"/>
                <w:highlight w:val="lightGray"/>
                <w:u w:val="single"/>
              </w:rPr>
              <w:t>(cargo</w:t>
            </w:r>
            <w:r w:rsidRPr="0027305A">
              <w:rPr>
                <w:rFonts w:ascii="Arial" w:hAnsi="Arial" w:cs="Arial"/>
                <w:sz w:val="18"/>
                <w:szCs w:val="18"/>
                <w:highlight w:val="lightGray"/>
              </w:rPr>
              <w:t>)</w:t>
            </w:r>
          </w:p>
          <w:p w14:paraId="610E48C4" w14:textId="77777777" w:rsidR="00855B78" w:rsidRPr="0027305A" w:rsidRDefault="00855B78" w:rsidP="000E3D66">
            <w:pPr>
              <w:tabs>
                <w:tab w:val="left" w:pos="581"/>
                <w:tab w:val="center" w:pos="2727"/>
              </w:tabs>
              <w:jc w:val="center"/>
              <w:rPr>
                <w:rFonts w:ascii="Arial" w:hAnsi="Arial" w:cs="Arial"/>
                <w:b/>
                <w:sz w:val="18"/>
                <w:szCs w:val="18"/>
              </w:rPr>
            </w:pPr>
            <w:r w:rsidRPr="0027305A">
              <w:rPr>
                <w:rFonts w:ascii="Arial" w:hAnsi="Arial" w:cs="Arial"/>
                <w:b/>
                <w:sz w:val="18"/>
                <w:szCs w:val="18"/>
              </w:rPr>
              <w:t xml:space="preserve"> Administrador del Contrato</w:t>
            </w:r>
          </w:p>
          <w:p w14:paraId="7C0A616A" w14:textId="77777777" w:rsidR="00855B78" w:rsidRPr="0027305A" w:rsidRDefault="00855B78" w:rsidP="000E3D66">
            <w:pPr>
              <w:tabs>
                <w:tab w:val="left" w:pos="581"/>
                <w:tab w:val="center" w:pos="2727"/>
              </w:tabs>
              <w:jc w:val="center"/>
              <w:rPr>
                <w:rFonts w:ascii="Arial" w:hAnsi="Arial" w:cs="Arial"/>
                <w:sz w:val="18"/>
                <w:szCs w:val="18"/>
              </w:rPr>
            </w:pPr>
          </w:p>
          <w:p w14:paraId="35481406" w14:textId="77777777" w:rsidR="00855B78" w:rsidRPr="0027305A" w:rsidRDefault="00855B78" w:rsidP="000E3D66">
            <w:pPr>
              <w:pBdr>
                <w:bottom w:val="single" w:sz="12" w:space="1" w:color="auto"/>
              </w:pBdr>
              <w:jc w:val="center"/>
              <w:rPr>
                <w:rFonts w:ascii="Arial" w:hAnsi="Arial" w:cs="Arial"/>
                <w:sz w:val="18"/>
                <w:szCs w:val="18"/>
              </w:rPr>
            </w:pPr>
          </w:p>
          <w:p w14:paraId="2934EF0A" w14:textId="77777777" w:rsidR="00855B78" w:rsidRPr="0027305A" w:rsidRDefault="00855B78" w:rsidP="000E3D66">
            <w:pPr>
              <w:tabs>
                <w:tab w:val="left" w:pos="581"/>
                <w:tab w:val="center" w:pos="2727"/>
              </w:tabs>
              <w:jc w:val="center"/>
              <w:rPr>
                <w:rFonts w:ascii="Arial" w:hAnsi="Arial" w:cs="Arial"/>
                <w:b/>
                <w:sz w:val="18"/>
                <w:szCs w:val="18"/>
                <w:highlight w:val="lightGray"/>
                <w:u w:val="single"/>
              </w:rPr>
            </w:pPr>
            <w:r w:rsidRPr="0027305A">
              <w:rPr>
                <w:rFonts w:ascii="Arial" w:hAnsi="Arial" w:cs="Arial"/>
                <w:b/>
                <w:sz w:val="18"/>
                <w:szCs w:val="18"/>
                <w:highlight w:val="lightGray"/>
                <w:u w:val="single"/>
              </w:rPr>
              <w:t>Si aplica: (Nombre)</w:t>
            </w:r>
          </w:p>
          <w:p w14:paraId="6EC329B2" w14:textId="77777777" w:rsidR="00855B78" w:rsidRPr="0027305A" w:rsidRDefault="00855B78" w:rsidP="000E3D66">
            <w:pPr>
              <w:tabs>
                <w:tab w:val="left" w:pos="581"/>
                <w:tab w:val="center" w:pos="2727"/>
              </w:tabs>
              <w:jc w:val="center"/>
              <w:rPr>
                <w:rFonts w:ascii="Arial" w:hAnsi="Arial" w:cs="Arial"/>
                <w:sz w:val="18"/>
                <w:szCs w:val="18"/>
                <w:highlight w:val="lightGray"/>
              </w:rPr>
            </w:pPr>
            <w:r w:rsidRPr="0027305A">
              <w:rPr>
                <w:rFonts w:ascii="Arial" w:hAnsi="Arial" w:cs="Arial"/>
                <w:sz w:val="18"/>
                <w:szCs w:val="18"/>
                <w:highlight w:val="lightGray"/>
                <w:u w:val="single"/>
              </w:rPr>
              <w:t>(cargo</w:t>
            </w:r>
            <w:r w:rsidRPr="0027305A">
              <w:rPr>
                <w:rFonts w:ascii="Arial" w:hAnsi="Arial" w:cs="Arial"/>
                <w:sz w:val="18"/>
                <w:szCs w:val="18"/>
                <w:highlight w:val="lightGray"/>
              </w:rPr>
              <w:t>)</w:t>
            </w:r>
          </w:p>
          <w:p w14:paraId="5023946A" w14:textId="77777777" w:rsidR="00855B78" w:rsidRPr="0027305A" w:rsidRDefault="00855B78" w:rsidP="000E3D66">
            <w:pPr>
              <w:tabs>
                <w:tab w:val="left" w:pos="581"/>
                <w:tab w:val="center" w:pos="2727"/>
              </w:tabs>
              <w:jc w:val="center"/>
              <w:rPr>
                <w:rFonts w:ascii="Arial" w:hAnsi="Arial" w:cs="Arial"/>
                <w:b/>
                <w:sz w:val="18"/>
                <w:szCs w:val="18"/>
              </w:rPr>
            </w:pPr>
            <w:r w:rsidRPr="0027305A">
              <w:rPr>
                <w:rFonts w:ascii="Arial" w:hAnsi="Arial" w:cs="Arial"/>
                <w:b/>
                <w:sz w:val="18"/>
                <w:szCs w:val="18"/>
                <w:highlight w:val="lightGray"/>
              </w:rPr>
              <w:t>Supervisor del Contrato</w:t>
            </w:r>
          </w:p>
        </w:tc>
        <w:tc>
          <w:tcPr>
            <w:tcW w:w="4791" w:type="dxa"/>
          </w:tcPr>
          <w:p w14:paraId="00017F01" w14:textId="77777777" w:rsidR="00855B78" w:rsidRPr="0027305A" w:rsidRDefault="00855B78" w:rsidP="000E3D66">
            <w:pPr>
              <w:ind w:right="5"/>
              <w:jc w:val="center"/>
              <w:rPr>
                <w:rFonts w:ascii="Arial" w:hAnsi="Arial" w:cs="Arial"/>
                <w:b/>
                <w:sz w:val="18"/>
                <w:szCs w:val="18"/>
              </w:rPr>
            </w:pPr>
            <w:r w:rsidRPr="0027305A">
              <w:rPr>
                <w:rFonts w:ascii="Arial" w:hAnsi="Arial" w:cs="Arial"/>
                <w:sz w:val="18"/>
                <w:szCs w:val="18"/>
              </w:rPr>
              <w:t xml:space="preserve">Por el </w:t>
            </w:r>
            <w:r w:rsidRPr="0027305A">
              <w:rPr>
                <w:rFonts w:ascii="Arial" w:hAnsi="Arial" w:cs="Arial"/>
                <w:b/>
                <w:bCs/>
                <w:sz w:val="18"/>
                <w:szCs w:val="18"/>
              </w:rPr>
              <w:t>“Proveedor”</w:t>
            </w:r>
          </w:p>
          <w:p w14:paraId="5471EA55" w14:textId="77777777" w:rsidR="00855B78" w:rsidRPr="0027305A" w:rsidRDefault="00855B78" w:rsidP="000E3D66">
            <w:pPr>
              <w:ind w:right="5"/>
              <w:jc w:val="center"/>
              <w:rPr>
                <w:rFonts w:ascii="Arial" w:hAnsi="Arial" w:cs="Arial"/>
                <w:sz w:val="18"/>
                <w:szCs w:val="18"/>
              </w:rPr>
            </w:pPr>
          </w:p>
          <w:p w14:paraId="313795B9" w14:textId="77777777" w:rsidR="00855B78" w:rsidRPr="0027305A" w:rsidRDefault="00855B78" w:rsidP="000E3D66">
            <w:pPr>
              <w:pBdr>
                <w:bottom w:val="single" w:sz="12" w:space="1" w:color="auto"/>
              </w:pBdr>
              <w:ind w:right="5"/>
              <w:jc w:val="center"/>
              <w:rPr>
                <w:rFonts w:ascii="Arial" w:hAnsi="Arial" w:cs="Arial"/>
                <w:sz w:val="18"/>
                <w:szCs w:val="18"/>
              </w:rPr>
            </w:pPr>
          </w:p>
          <w:p w14:paraId="3C77AF8D" w14:textId="77777777" w:rsidR="00855B78" w:rsidRPr="0027305A" w:rsidRDefault="00855B78" w:rsidP="000E3D66">
            <w:pPr>
              <w:ind w:right="5"/>
              <w:jc w:val="center"/>
              <w:rPr>
                <w:rFonts w:ascii="Arial" w:hAnsi="Arial" w:cs="Arial"/>
                <w:b/>
                <w:sz w:val="18"/>
                <w:szCs w:val="18"/>
                <w:highlight w:val="lightGray"/>
              </w:rPr>
            </w:pPr>
            <w:r w:rsidRPr="0027305A">
              <w:rPr>
                <w:rFonts w:ascii="Arial" w:hAnsi="Arial" w:cs="Arial"/>
                <w:b/>
                <w:sz w:val="18"/>
                <w:szCs w:val="18"/>
              </w:rPr>
              <w:t>C. (</w:t>
            </w:r>
            <w:r w:rsidRPr="0027305A">
              <w:rPr>
                <w:rFonts w:ascii="Arial" w:hAnsi="Arial" w:cs="Arial"/>
                <w:b/>
                <w:sz w:val="18"/>
                <w:szCs w:val="18"/>
                <w:highlight w:val="lightGray"/>
                <w:u w:val="single"/>
              </w:rPr>
              <w:t>Nombre</w:t>
            </w:r>
            <w:r w:rsidRPr="0027305A">
              <w:rPr>
                <w:rFonts w:ascii="Arial" w:hAnsi="Arial" w:cs="Arial"/>
                <w:b/>
                <w:sz w:val="18"/>
                <w:szCs w:val="18"/>
                <w:highlight w:val="lightGray"/>
              </w:rPr>
              <w:t>)</w:t>
            </w:r>
          </w:p>
          <w:p w14:paraId="569689CA" w14:textId="77777777" w:rsidR="00855B78" w:rsidRPr="0027305A" w:rsidRDefault="00855B78" w:rsidP="000E3D66">
            <w:pPr>
              <w:ind w:right="5"/>
              <w:jc w:val="center"/>
              <w:rPr>
                <w:rFonts w:ascii="Arial" w:hAnsi="Arial" w:cs="Arial"/>
                <w:b/>
                <w:sz w:val="18"/>
                <w:szCs w:val="18"/>
              </w:rPr>
            </w:pPr>
            <w:r w:rsidRPr="0027305A">
              <w:rPr>
                <w:rFonts w:ascii="Arial" w:hAnsi="Arial" w:cs="Arial"/>
                <w:b/>
                <w:sz w:val="18"/>
                <w:szCs w:val="18"/>
                <w:highlight w:val="lightGray"/>
              </w:rPr>
              <w:t>(</w:t>
            </w:r>
            <w:r w:rsidRPr="0027305A">
              <w:rPr>
                <w:rFonts w:ascii="Arial" w:hAnsi="Arial" w:cs="Arial"/>
                <w:b/>
                <w:sz w:val="18"/>
                <w:szCs w:val="18"/>
                <w:highlight w:val="lightGray"/>
                <w:u w:val="single"/>
              </w:rPr>
              <w:t>si aplica</w:t>
            </w:r>
            <w:r w:rsidRPr="0027305A">
              <w:rPr>
                <w:rFonts w:ascii="Arial" w:hAnsi="Arial" w:cs="Arial"/>
                <w:b/>
                <w:sz w:val="18"/>
                <w:szCs w:val="18"/>
                <w:highlight w:val="lightGray"/>
              </w:rPr>
              <w:t xml:space="preserve">: </w:t>
            </w:r>
            <w:r w:rsidRPr="0027305A">
              <w:rPr>
                <w:rFonts w:ascii="Arial" w:hAnsi="Arial" w:cs="Arial"/>
                <w:b/>
                <w:sz w:val="18"/>
                <w:szCs w:val="18"/>
                <w:highlight w:val="lightGray"/>
                <w:u w:val="single"/>
              </w:rPr>
              <w:t>Representante o Apoderado Legal</w:t>
            </w:r>
            <w:r w:rsidRPr="0027305A">
              <w:rPr>
                <w:rFonts w:ascii="Arial" w:hAnsi="Arial" w:cs="Arial"/>
                <w:b/>
                <w:sz w:val="18"/>
                <w:szCs w:val="18"/>
                <w:highlight w:val="lightGray"/>
              </w:rPr>
              <w:t>)</w:t>
            </w:r>
          </w:p>
        </w:tc>
      </w:tr>
    </w:tbl>
    <w:p w14:paraId="392E53AB" w14:textId="77777777" w:rsidR="00855B78" w:rsidRPr="0027305A" w:rsidRDefault="00855B78" w:rsidP="00855B78">
      <w:pPr>
        <w:ind w:right="-94"/>
        <w:jc w:val="both"/>
        <w:rPr>
          <w:rFonts w:ascii="Arial" w:hAnsi="Arial" w:cs="Arial"/>
          <w:sz w:val="18"/>
          <w:szCs w:val="18"/>
        </w:rPr>
      </w:pPr>
    </w:p>
    <w:p w14:paraId="414CA65B" w14:textId="77777777" w:rsidR="00855B78" w:rsidRDefault="00855B78" w:rsidP="00855B78">
      <w:r w:rsidRPr="0027305A">
        <w:rPr>
          <w:rFonts w:ascii="Arial" w:hAnsi="Arial" w:cs="Arial"/>
          <w:sz w:val="18"/>
          <w:szCs w:val="18"/>
        </w:rPr>
        <w:t xml:space="preserve">Las firmas que anteceden forman parte del contrato </w:t>
      </w:r>
      <w:r w:rsidRPr="0027305A">
        <w:rPr>
          <w:rFonts w:ascii="Arial" w:hAnsi="Arial" w:cs="Arial"/>
          <w:b/>
          <w:sz w:val="18"/>
          <w:szCs w:val="18"/>
        </w:rPr>
        <w:t>INE/SERV</w:t>
      </w:r>
      <w:r w:rsidRPr="0027305A">
        <w:rPr>
          <w:rFonts w:ascii="Arial" w:hAnsi="Arial" w:cs="Arial"/>
          <w:b/>
          <w:sz w:val="18"/>
          <w:szCs w:val="18"/>
          <w:u w:val="single"/>
        </w:rPr>
        <w:t>/</w:t>
      </w:r>
      <w:r w:rsidRPr="0027305A">
        <w:rPr>
          <w:rFonts w:ascii="Arial" w:hAnsi="Arial" w:cs="Arial"/>
          <w:b/>
          <w:sz w:val="18"/>
          <w:szCs w:val="18"/>
          <w:highlight w:val="lightGray"/>
          <w:u w:val="single"/>
        </w:rPr>
        <w:t xml:space="preserve"> (número de contrato)</w:t>
      </w:r>
      <w:r w:rsidRPr="0027305A">
        <w:rPr>
          <w:rFonts w:ascii="Arial" w:hAnsi="Arial" w:cs="Arial"/>
          <w:b/>
          <w:sz w:val="18"/>
          <w:szCs w:val="18"/>
          <w:highlight w:val="lightGray"/>
        </w:rPr>
        <w:t>/</w:t>
      </w:r>
      <w:r w:rsidRPr="0027305A">
        <w:rPr>
          <w:rFonts w:ascii="Arial" w:hAnsi="Arial" w:cs="Arial"/>
          <w:b/>
          <w:sz w:val="18"/>
          <w:szCs w:val="18"/>
        </w:rPr>
        <w:t>201_</w:t>
      </w:r>
      <w:r w:rsidRPr="0027305A">
        <w:rPr>
          <w:rFonts w:ascii="Arial" w:hAnsi="Arial" w:cs="Arial"/>
          <w:sz w:val="18"/>
          <w:szCs w:val="18"/>
        </w:rPr>
        <w:t xml:space="preserve"> celebrado por el </w:t>
      </w:r>
      <w:r w:rsidRPr="0027305A">
        <w:rPr>
          <w:rFonts w:ascii="Arial" w:hAnsi="Arial" w:cs="Arial"/>
          <w:b/>
          <w:sz w:val="18"/>
          <w:szCs w:val="18"/>
        </w:rPr>
        <w:t>Instituto Nacional Electoral</w:t>
      </w:r>
      <w:r w:rsidRPr="0027305A">
        <w:rPr>
          <w:rFonts w:ascii="Arial" w:hAnsi="Arial" w:cs="Arial"/>
          <w:sz w:val="18"/>
          <w:szCs w:val="18"/>
        </w:rPr>
        <w:t xml:space="preserve"> y por la </w:t>
      </w:r>
      <w:r w:rsidRPr="0027305A">
        <w:rPr>
          <w:rFonts w:ascii="Arial" w:hAnsi="Arial" w:cs="Arial"/>
          <w:sz w:val="18"/>
          <w:szCs w:val="18"/>
          <w:highlight w:val="lightGray"/>
          <w:u w:val="single"/>
        </w:rPr>
        <w:t>(empresa o nombre de la persona física)</w:t>
      </w:r>
      <w:r w:rsidRPr="0027305A">
        <w:rPr>
          <w:rFonts w:ascii="Arial" w:hAnsi="Arial" w:cs="Arial"/>
          <w:sz w:val="18"/>
          <w:szCs w:val="18"/>
          <w:u w:val="single"/>
        </w:rPr>
        <w:t>.</w:t>
      </w:r>
    </w:p>
    <w:p w14:paraId="3496C5BB" w14:textId="77777777" w:rsidR="008522B7" w:rsidRDefault="008522B7" w:rsidP="008522B7">
      <w:pPr>
        <w:rPr>
          <w:rFonts w:ascii="Arial" w:hAnsi="Arial" w:cs="Arial"/>
          <w:b/>
          <w:color w:val="666699"/>
          <w:kern w:val="32"/>
          <w:sz w:val="32"/>
          <w:szCs w:val="32"/>
        </w:rPr>
      </w:pPr>
      <w:r>
        <w:rPr>
          <w:rFonts w:ascii="Arial" w:hAnsi="Arial" w:cs="Arial"/>
          <w:b/>
          <w:color w:val="666699"/>
          <w:kern w:val="32"/>
          <w:sz w:val="32"/>
          <w:szCs w:val="32"/>
        </w:rPr>
        <w:br w:type="page"/>
      </w:r>
    </w:p>
    <w:p w14:paraId="172C5427" w14:textId="77777777" w:rsidR="00F70FCA" w:rsidRPr="0071788A" w:rsidRDefault="00F70FCA" w:rsidP="004C4800">
      <w:pPr>
        <w:pStyle w:val="Ttulo1"/>
        <w:spacing w:before="240" w:after="60"/>
        <w:rPr>
          <w:rFonts w:cs="Arial"/>
          <w:color w:val="CC0066"/>
          <w:kern w:val="32"/>
          <w:sz w:val="32"/>
          <w:szCs w:val="32"/>
        </w:rPr>
      </w:pPr>
      <w:bookmarkStart w:id="973" w:name="_Toc511922363"/>
      <w:r w:rsidRPr="0071788A">
        <w:rPr>
          <w:rFonts w:cs="Arial"/>
          <w:color w:val="CC0066"/>
          <w:kern w:val="32"/>
          <w:sz w:val="32"/>
          <w:szCs w:val="32"/>
        </w:rPr>
        <w:lastRenderedPageBreak/>
        <w:t xml:space="preserve">ANEXO </w:t>
      </w:r>
      <w:bookmarkStart w:id="974" w:name="_Toc278935161"/>
      <w:bookmarkStart w:id="975" w:name="_Toc279781304"/>
      <w:bookmarkStart w:id="976" w:name="_Toc279859186"/>
      <w:bookmarkStart w:id="977" w:name="_Toc279864947"/>
      <w:bookmarkEnd w:id="971"/>
      <w:bookmarkEnd w:id="972"/>
      <w:r w:rsidR="008F679E">
        <w:rPr>
          <w:rFonts w:cs="Arial"/>
          <w:color w:val="CC0066"/>
          <w:kern w:val="32"/>
          <w:sz w:val="32"/>
          <w:szCs w:val="32"/>
        </w:rPr>
        <w:t>1</w:t>
      </w:r>
      <w:r w:rsidR="004D66DC">
        <w:rPr>
          <w:rFonts w:cs="Arial"/>
          <w:color w:val="CC0066"/>
          <w:kern w:val="32"/>
          <w:sz w:val="32"/>
          <w:szCs w:val="32"/>
        </w:rPr>
        <w:t>0</w:t>
      </w:r>
      <w:bookmarkEnd w:id="973"/>
    </w:p>
    <w:p w14:paraId="1AA51F02" w14:textId="77777777" w:rsidR="00F70FCA" w:rsidRPr="009D1956" w:rsidRDefault="00F70FCA" w:rsidP="00F70FCA">
      <w:pPr>
        <w:rPr>
          <w:sz w:val="16"/>
          <w:szCs w:val="16"/>
        </w:rPr>
      </w:pPr>
    </w:p>
    <w:p w14:paraId="4BA3441A" w14:textId="77777777" w:rsidR="00854365" w:rsidRPr="0071788A" w:rsidRDefault="00854365" w:rsidP="0071788A">
      <w:pPr>
        <w:pStyle w:val="Ttulo1"/>
        <w:shd w:val="clear" w:color="auto" w:fill="D9D9D9" w:themeFill="background1" w:themeFillShade="D9"/>
        <w:rPr>
          <w:rFonts w:cs="Arial"/>
          <w:kern w:val="32"/>
          <w:sz w:val="28"/>
          <w:szCs w:val="32"/>
        </w:rPr>
      </w:pPr>
      <w:bookmarkStart w:id="978" w:name="_Toc452121430"/>
      <w:bookmarkStart w:id="979" w:name="_Toc464498349"/>
      <w:bookmarkStart w:id="980" w:name="_Toc464498755"/>
      <w:bookmarkStart w:id="981" w:name="_Toc485137306"/>
      <w:bookmarkStart w:id="982" w:name="_Toc490562497"/>
      <w:bookmarkStart w:id="983" w:name="_Toc497216165"/>
      <w:bookmarkStart w:id="984" w:name="_Toc499126242"/>
      <w:bookmarkStart w:id="985" w:name="_Toc505757193"/>
      <w:bookmarkStart w:id="986" w:name="_Toc505869790"/>
      <w:bookmarkStart w:id="987" w:name="_Toc511922364"/>
      <w:bookmarkStart w:id="988" w:name="_Toc279865116"/>
      <w:bookmarkStart w:id="989" w:name="_Toc282085610"/>
      <w:bookmarkStart w:id="990" w:name="_Toc282089775"/>
      <w:bookmarkStart w:id="991" w:name="_Toc282438047"/>
      <w:bookmarkStart w:id="992" w:name="_Toc283374824"/>
      <w:r w:rsidRPr="0071788A">
        <w:rPr>
          <w:rFonts w:cs="Arial"/>
          <w:kern w:val="32"/>
          <w:sz w:val="28"/>
          <w:szCs w:val="32"/>
        </w:rPr>
        <w:t>EJEMPLO de Convenio de participación conjunta</w:t>
      </w:r>
      <w:bookmarkEnd w:id="978"/>
      <w:bookmarkEnd w:id="979"/>
      <w:bookmarkEnd w:id="980"/>
      <w:bookmarkEnd w:id="981"/>
      <w:bookmarkEnd w:id="982"/>
      <w:bookmarkEnd w:id="983"/>
      <w:bookmarkEnd w:id="984"/>
      <w:bookmarkEnd w:id="985"/>
      <w:bookmarkEnd w:id="986"/>
      <w:bookmarkEnd w:id="987"/>
    </w:p>
    <w:p w14:paraId="51787203" w14:textId="77777777" w:rsidR="00854365" w:rsidRPr="00316912" w:rsidRDefault="00854365" w:rsidP="00854365">
      <w:pPr>
        <w:jc w:val="center"/>
        <w:rPr>
          <w:rFonts w:ascii="Arial" w:hAnsi="Arial" w:cs="Arial"/>
          <w:b/>
          <w:sz w:val="28"/>
          <w:szCs w:val="22"/>
        </w:rPr>
      </w:pPr>
    </w:p>
    <w:p w14:paraId="14BAAB65" w14:textId="77777777" w:rsidR="00BC492C" w:rsidRPr="004043BA" w:rsidRDefault="00BC492C" w:rsidP="00BC492C">
      <w:pPr>
        <w:jc w:val="both"/>
        <w:rPr>
          <w:rFonts w:ascii="Arial" w:hAnsi="Arial" w:cs="Arial"/>
          <w:sz w:val="16"/>
          <w:szCs w:val="16"/>
        </w:rPr>
      </w:pPr>
      <w:r w:rsidRPr="004043BA">
        <w:rPr>
          <w:rFonts w:ascii="Arial" w:hAnsi="Arial" w:cs="Arial"/>
          <w:sz w:val="16"/>
          <w:szCs w:val="16"/>
        </w:rPr>
        <w:t>CONVENIO PRIVADO PARA PRESENTAR PROPUESTA CONJUNTA QUE EN TÉRMINOS</w:t>
      </w:r>
      <w:r w:rsidRPr="004043BA">
        <w:rPr>
          <w:rFonts w:ascii="Arial" w:hAnsi="Arial" w:cs="Arial"/>
          <w:sz w:val="16"/>
          <w:szCs w:val="16"/>
          <w:u w:val="single"/>
        </w:rPr>
        <w:t xml:space="preserve"> </w:t>
      </w:r>
      <w:r w:rsidRPr="004043BA">
        <w:rPr>
          <w:rFonts w:ascii="Arial" w:hAnsi="Arial" w:cs="Arial"/>
          <w:sz w:val="16"/>
          <w:szCs w:val="16"/>
        </w:rPr>
        <w:t xml:space="preserve">DEL PÁRRAFO TERCERO DEL ARTÍCULO </w:t>
      </w:r>
      <w:r>
        <w:rPr>
          <w:rFonts w:ascii="Arial" w:hAnsi="Arial" w:cs="Arial"/>
          <w:sz w:val="16"/>
          <w:szCs w:val="16"/>
        </w:rPr>
        <w:t>41</w:t>
      </w:r>
      <w:r w:rsidRPr="004043BA">
        <w:rPr>
          <w:rFonts w:ascii="Arial" w:hAnsi="Arial" w:cs="Arial"/>
          <w:sz w:val="16"/>
          <w:szCs w:val="16"/>
        </w:rPr>
        <w:t xml:space="preserve"> DEL REGLAMENTO DEL INSTITUTO FEDERAL ELECTORAL EN MATERIA DE ADQUISICIONES, ARRENDAMIENTOS </w:t>
      </w:r>
      <w:r>
        <w:rPr>
          <w:rFonts w:ascii="Arial" w:hAnsi="Arial" w:cs="Arial"/>
          <w:sz w:val="16"/>
          <w:szCs w:val="16"/>
        </w:rPr>
        <w:t xml:space="preserve">DE BIENES MUEBLES </w:t>
      </w:r>
      <w:r w:rsidRPr="004043BA">
        <w:rPr>
          <w:rFonts w:ascii="Arial" w:hAnsi="Arial" w:cs="Arial"/>
          <w:sz w:val="16"/>
          <w:szCs w:val="16"/>
        </w:rPr>
        <w:t>Y SERVICIOS (EN LOS SUCESIVO, EL REGLAMENTO),  CELEBRAN POR UNA PARTE (</w:t>
      </w:r>
      <w:r w:rsidRPr="004043BA">
        <w:rPr>
          <w:rFonts w:ascii="Arial" w:hAnsi="Arial" w:cs="Arial"/>
          <w:i/>
          <w:sz w:val="16"/>
          <w:szCs w:val="16"/>
        </w:rPr>
        <w:t>RAZÓN SOCIAL O DENOMINACIÓN</w:t>
      </w:r>
      <w:r w:rsidRPr="004043BA">
        <w:rPr>
          <w:rFonts w:ascii="Arial" w:hAnsi="Arial" w:cs="Arial"/>
          <w:sz w:val="16"/>
          <w:szCs w:val="16"/>
        </w:rPr>
        <w:t>)  ____________________, REPRESENTADA POR _____________________ (</w:t>
      </w:r>
      <w:r w:rsidRPr="004043BA">
        <w:rPr>
          <w:rFonts w:ascii="Arial" w:hAnsi="Arial" w:cs="Arial"/>
          <w:i/>
          <w:sz w:val="16"/>
          <w:szCs w:val="16"/>
        </w:rPr>
        <w:t>REPRESENTANTE O APODERADO LEGAL CON PODER PARA ACTOS DE ADMINISTRACIÓN O FACULTADES SUFICIENTES PARA FIRMAR ESTE CONVENIO Y EN SU CASO EL CONTRATO RESPECTIVO</w:t>
      </w:r>
      <w:r w:rsidRPr="004043BA">
        <w:rPr>
          <w:rFonts w:ascii="Arial" w:hAnsi="Arial" w:cs="Arial"/>
          <w:sz w:val="16"/>
          <w:szCs w:val="16"/>
        </w:rPr>
        <w:t>) A QUIEN EN LO SUCESIVO SE LE DENOMINARÁ (</w:t>
      </w:r>
      <w:r w:rsidRPr="004043BA">
        <w:rPr>
          <w:rFonts w:ascii="Arial" w:hAnsi="Arial" w:cs="Arial"/>
          <w:i/>
          <w:sz w:val="16"/>
          <w:szCs w:val="16"/>
        </w:rPr>
        <w:t>RAZÓN SOCIAL O DENOMINACIÓN</w:t>
      </w:r>
      <w:r w:rsidRPr="004043BA">
        <w:rPr>
          <w:rFonts w:ascii="Arial" w:hAnsi="Arial" w:cs="Arial"/>
          <w:sz w:val="16"/>
          <w:szCs w:val="16"/>
        </w:rPr>
        <w:t xml:space="preserve"> ________________ Y POR OTRA _______________, REPRESENTADA POR (</w:t>
      </w:r>
      <w:r w:rsidRPr="004043BA">
        <w:rPr>
          <w:rFonts w:ascii="Arial" w:hAnsi="Arial" w:cs="Arial"/>
          <w:i/>
          <w:sz w:val="16"/>
          <w:szCs w:val="16"/>
        </w:rPr>
        <w:t>REPRESENTANTE O APODERADO LEGAL CON PODER PARA ACTOS DE ADMINISTRACIÓN O FACULTADES SUFICIENTES PARA FIRMAR ESTE CONVENIO Y EN SU CASO EL CONTRATO RESPECTIVO</w:t>
      </w:r>
      <w:r w:rsidRPr="004043BA">
        <w:rPr>
          <w:rFonts w:ascii="Arial" w:hAnsi="Arial" w:cs="Arial"/>
          <w:sz w:val="16"/>
          <w:szCs w:val="16"/>
        </w:rPr>
        <w:t>) ____________ A QUIEN EN LO SUCESIVO SE LE DENOMINARÁ “___________”, AL TENOR DE LOS SIGUIENTES ANTECEDENTES, DECLARACIONES Y CLÁUSULAS:</w:t>
      </w:r>
    </w:p>
    <w:p w14:paraId="584DEE0C" w14:textId="77777777" w:rsidR="00BC492C" w:rsidRPr="004043BA" w:rsidRDefault="00BC492C" w:rsidP="00BC492C">
      <w:pPr>
        <w:pStyle w:val="Sangra3detindependiente"/>
        <w:jc w:val="center"/>
        <w:rPr>
          <w:rFonts w:cs="Arial"/>
          <w:b/>
          <w:bCs/>
          <w:spacing w:val="80"/>
          <w:sz w:val="16"/>
          <w:szCs w:val="16"/>
        </w:rPr>
      </w:pPr>
    </w:p>
    <w:p w14:paraId="40B23094" w14:textId="77777777" w:rsidR="00BC492C" w:rsidRPr="004043BA" w:rsidRDefault="00BC492C" w:rsidP="00BC492C">
      <w:pPr>
        <w:pStyle w:val="Sangra3detindependiente"/>
        <w:jc w:val="center"/>
        <w:rPr>
          <w:rFonts w:cs="Arial"/>
          <w:b/>
          <w:bCs/>
          <w:spacing w:val="80"/>
          <w:sz w:val="16"/>
          <w:szCs w:val="16"/>
        </w:rPr>
      </w:pPr>
      <w:r w:rsidRPr="004043BA">
        <w:rPr>
          <w:rFonts w:cs="Arial"/>
          <w:b/>
          <w:bCs/>
          <w:spacing w:val="80"/>
          <w:sz w:val="16"/>
          <w:szCs w:val="16"/>
        </w:rPr>
        <w:t>ANTECEDENTES</w:t>
      </w:r>
    </w:p>
    <w:p w14:paraId="0EFE7F07" w14:textId="77777777" w:rsidR="00BC492C" w:rsidRPr="004043BA" w:rsidRDefault="00BC492C" w:rsidP="00BC492C">
      <w:pPr>
        <w:pStyle w:val="Sangra3detindependiente"/>
        <w:jc w:val="center"/>
        <w:rPr>
          <w:rFonts w:cs="Arial"/>
          <w:b/>
          <w:bCs/>
          <w:spacing w:val="80"/>
          <w:sz w:val="16"/>
          <w:szCs w:val="16"/>
        </w:rPr>
      </w:pPr>
    </w:p>
    <w:p w14:paraId="545BDA2D" w14:textId="77777777" w:rsidR="00BC492C" w:rsidRPr="004043BA" w:rsidRDefault="00BC492C" w:rsidP="00BC492C">
      <w:pPr>
        <w:pStyle w:val="Sangra2detindependiente"/>
        <w:numPr>
          <w:ilvl w:val="0"/>
          <w:numId w:val="5"/>
        </w:numPr>
        <w:ind w:left="709" w:hanging="425"/>
        <w:rPr>
          <w:rFonts w:cs="Arial"/>
          <w:bCs/>
          <w:sz w:val="16"/>
          <w:szCs w:val="16"/>
        </w:rPr>
      </w:pPr>
      <w:r w:rsidRPr="004043BA">
        <w:rPr>
          <w:rFonts w:cs="Arial"/>
          <w:bCs/>
          <w:sz w:val="16"/>
          <w:szCs w:val="16"/>
        </w:rPr>
        <w:t xml:space="preserve">Con fecha _________ el </w:t>
      </w:r>
      <w:r>
        <w:rPr>
          <w:rFonts w:cs="Arial"/>
          <w:bCs/>
          <w:sz w:val="16"/>
          <w:szCs w:val="16"/>
        </w:rPr>
        <w:t>Instituto Nacional Electoral</w:t>
      </w:r>
      <w:r w:rsidRPr="004043BA">
        <w:rPr>
          <w:rFonts w:cs="Arial"/>
          <w:bCs/>
          <w:sz w:val="16"/>
          <w:szCs w:val="16"/>
        </w:rPr>
        <w:t xml:space="preserve"> publicó la convocatoria de licitación número _________.</w:t>
      </w:r>
    </w:p>
    <w:p w14:paraId="62CDD7BF" w14:textId="77777777" w:rsidR="00BC492C" w:rsidRPr="004043BA" w:rsidRDefault="00BC492C" w:rsidP="00BC492C">
      <w:pPr>
        <w:pStyle w:val="Sangra2detindependiente"/>
        <w:numPr>
          <w:ilvl w:val="0"/>
          <w:numId w:val="5"/>
        </w:numPr>
        <w:ind w:left="709" w:hanging="425"/>
        <w:rPr>
          <w:rFonts w:cs="Arial"/>
          <w:bCs/>
          <w:sz w:val="16"/>
          <w:szCs w:val="16"/>
        </w:rPr>
      </w:pPr>
      <w:r w:rsidRPr="004043BA">
        <w:rPr>
          <w:rFonts w:cs="Arial"/>
          <w:bCs/>
          <w:sz w:val="16"/>
          <w:szCs w:val="16"/>
        </w:rPr>
        <w:t>Las empresas ___________ y _____________, decidieron presentar  una propuesta de manera conjunta para el procedimiento de licitación número __________ relativa a _____________.</w:t>
      </w:r>
    </w:p>
    <w:p w14:paraId="0DDAADB4" w14:textId="77777777" w:rsidR="00BC492C" w:rsidRPr="004043BA" w:rsidRDefault="00BC492C" w:rsidP="00BC492C">
      <w:pPr>
        <w:pStyle w:val="Sangra2detindependiente"/>
        <w:numPr>
          <w:ilvl w:val="0"/>
          <w:numId w:val="5"/>
        </w:numPr>
        <w:ind w:left="709" w:hanging="425"/>
        <w:rPr>
          <w:rFonts w:cs="Arial"/>
          <w:bCs/>
          <w:sz w:val="16"/>
          <w:szCs w:val="16"/>
        </w:rPr>
      </w:pPr>
      <w:r w:rsidRPr="004043BA">
        <w:rPr>
          <w:rFonts w:cs="Arial"/>
          <w:bCs/>
          <w:sz w:val="16"/>
          <w:szCs w:val="16"/>
        </w:rPr>
        <w:t xml:space="preserve">De conformidad a lo señalado en el artículo </w:t>
      </w:r>
      <w:r>
        <w:rPr>
          <w:rFonts w:cs="Arial"/>
          <w:bCs/>
          <w:sz w:val="16"/>
          <w:szCs w:val="16"/>
        </w:rPr>
        <w:t>41</w:t>
      </w:r>
      <w:r w:rsidRPr="004043BA">
        <w:rPr>
          <w:rFonts w:cs="Arial"/>
          <w:bCs/>
          <w:sz w:val="16"/>
          <w:szCs w:val="16"/>
        </w:rPr>
        <w:t xml:space="preserve">, párrafo tercero del REGLAMENTO, las partes convinieron en la presentación de una propuesta conjunta para el procedimiento de licitación (indicar si es nacional o internacional) número ______________, por lo que suscriben de manera conjunta y solidaria el presente instrumento jurídico, otorgando las siguiente declaraciones y cláusulas. </w:t>
      </w:r>
    </w:p>
    <w:p w14:paraId="19469AC6" w14:textId="77777777" w:rsidR="00BC492C" w:rsidRPr="004043BA" w:rsidRDefault="00BC492C" w:rsidP="00BC492C">
      <w:pPr>
        <w:pStyle w:val="Sangra2detindependiente"/>
        <w:ind w:left="709" w:firstLine="0"/>
        <w:rPr>
          <w:rFonts w:cs="Arial"/>
          <w:bCs/>
          <w:sz w:val="16"/>
          <w:szCs w:val="16"/>
        </w:rPr>
      </w:pPr>
    </w:p>
    <w:p w14:paraId="44AC633D" w14:textId="77777777" w:rsidR="00BC492C" w:rsidRPr="004043BA" w:rsidRDefault="00BC492C" w:rsidP="00BC492C">
      <w:pPr>
        <w:pStyle w:val="Sangra3detindependiente"/>
        <w:jc w:val="center"/>
        <w:rPr>
          <w:rFonts w:cs="Arial"/>
          <w:b/>
          <w:bCs/>
          <w:spacing w:val="80"/>
          <w:sz w:val="16"/>
          <w:szCs w:val="16"/>
        </w:rPr>
      </w:pPr>
      <w:r w:rsidRPr="004043BA">
        <w:rPr>
          <w:rFonts w:cs="Arial"/>
          <w:b/>
          <w:bCs/>
          <w:spacing w:val="80"/>
          <w:sz w:val="16"/>
          <w:szCs w:val="16"/>
        </w:rPr>
        <w:t>DECLARACIONES</w:t>
      </w:r>
    </w:p>
    <w:p w14:paraId="2467F5AD" w14:textId="77777777" w:rsidR="00BC492C" w:rsidRPr="004043BA" w:rsidRDefault="00BC492C" w:rsidP="00BC492C">
      <w:pPr>
        <w:pStyle w:val="Sangra3detindependiente"/>
        <w:jc w:val="center"/>
        <w:rPr>
          <w:rFonts w:cs="Arial"/>
          <w:b/>
          <w:bCs/>
          <w:spacing w:val="80"/>
          <w:sz w:val="16"/>
          <w:szCs w:val="16"/>
        </w:rPr>
      </w:pPr>
    </w:p>
    <w:p w14:paraId="4348B182" w14:textId="77777777" w:rsidR="00BC492C" w:rsidRPr="004043BA" w:rsidRDefault="00BC492C" w:rsidP="00BC492C">
      <w:pPr>
        <w:rPr>
          <w:rFonts w:ascii="Arial" w:hAnsi="Arial" w:cs="Arial"/>
          <w:b/>
          <w:bCs/>
          <w:sz w:val="16"/>
          <w:szCs w:val="16"/>
        </w:rPr>
      </w:pPr>
      <w:r w:rsidRPr="004043BA">
        <w:rPr>
          <w:rFonts w:ascii="Arial" w:hAnsi="Arial" w:cs="Arial"/>
          <w:b/>
          <w:bCs/>
          <w:sz w:val="16"/>
          <w:szCs w:val="16"/>
        </w:rPr>
        <w:t xml:space="preserve">EMPRESA 1 </w:t>
      </w:r>
      <w:r w:rsidRPr="004043BA">
        <w:rPr>
          <w:rFonts w:ascii="Arial" w:hAnsi="Arial" w:cs="Arial"/>
          <w:bCs/>
          <w:i/>
          <w:sz w:val="16"/>
          <w:szCs w:val="16"/>
        </w:rPr>
        <w:t xml:space="preserve">(razón social o denominación) </w:t>
      </w:r>
      <w:r w:rsidRPr="004043BA">
        <w:rPr>
          <w:rFonts w:ascii="Arial" w:hAnsi="Arial" w:cs="Arial"/>
          <w:b/>
          <w:bCs/>
          <w:sz w:val="16"/>
          <w:szCs w:val="16"/>
        </w:rPr>
        <w:t>por conducto de su representante declara que:</w:t>
      </w:r>
    </w:p>
    <w:p w14:paraId="56CEA2E4" w14:textId="77777777" w:rsidR="00BC492C" w:rsidRPr="004043BA" w:rsidRDefault="00BC492C" w:rsidP="00BC492C">
      <w:pPr>
        <w:pStyle w:val="Sangradetextonormal"/>
        <w:spacing w:before="0" w:line="240" w:lineRule="auto"/>
        <w:ind w:hanging="425"/>
        <w:rPr>
          <w:rFonts w:cs="Arial"/>
          <w:sz w:val="16"/>
          <w:szCs w:val="16"/>
        </w:rPr>
      </w:pPr>
      <w:r w:rsidRPr="004043BA">
        <w:rPr>
          <w:rFonts w:cs="Arial"/>
          <w:sz w:val="16"/>
          <w:szCs w:val="16"/>
        </w:rPr>
        <w:t>II.1</w:t>
      </w:r>
      <w:r w:rsidRPr="004043BA">
        <w:rPr>
          <w:rFonts w:cs="Arial"/>
          <w:sz w:val="16"/>
          <w:szCs w:val="16"/>
        </w:rPr>
        <w:tab/>
        <w:t xml:space="preserve">Es una empresa de nacionalidad ______________ debidamente constituida mediante  testimonio de la Escritura Pública (o su equivalente) No. _____, de fecha ____ de _______ de ____,  pasada ante la fe del Lic. ____________, Notario Público No___ de </w:t>
      </w:r>
      <w:r>
        <w:rPr>
          <w:rFonts w:cs="Arial"/>
          <w:sz w:val="16"/>
          <w:szCs w:val="16"/>
        </w:rPr>
        <w:t>Ciudad de México</w:t>
      </w:r>
      <w:r w:rsidRPr="004043BA">
        <w:rPr>
          <w:rFonts w:cs="Arial"/>
          <w:sz w:val="16"/>
          <w:szCs w:val="16"/>
        </w:rPr>
        <w:t>, e inscrita en el Registro Público de Comercio en el Folio Mercantil número ______, Partida ________ de fecha ____ de _______ de ____.</w:t>
      </w:r>
    </w:p>
    <w:p w14:paraId="504BD66D" w14:textId="77777777" w:rsidR="00BC492C" w:rsidRPr="004043BA" w:rsidRDefault="00BC492C" w:rsidP="00BC492C">
      <w:pPr>
        <w:pStyle w:val="Sangradetextonormal"/>
        <w:spacing w:before="0" w:line="240" w:lineRule="auto"/>
        <w:ind w:hanging="425"/>
        <w:rPr>
          <w:rFonts w:cs="Arial"/>
          <w:sz w:val="16"/>
          <w:szCs w:val="16"/>
        </w:rPr>
      </w:pPr>
      <w:r w:rsidRPr="004043BA">
        <w:rPr>
          <w:rFonts w:cs="Arial"/>
          <w:sz w:val="16"/>
          <w:szCs w:val="16"/>
        </w:rPr>
        <w:t xml:space="preserve">II.2 </w:t>
      </w:r>
      <w:r w:rsidRPr="004043BA">
        <w:rPr>
          <w:rFonts w:cs="Arial"/>
          <w:sz w:val="16"/>
          <w:szCs w:val="16"/>
        </w:rPr>
        <w:tab/>
        <w:t>La empresa ha tenido las siguientes reformas al acta constitutiva:</w:t>
      </w:r>
    </w:p>
    <w:p w14:paraId="086DE606" w14:textId="77777777" w:rsidR="00BC492C" w:rsidRPr="004043BA" w:rsidRDefault="00BC492C" w:rsidP="00BC492C">
      <w:pPr>
        <w:pStyle w:val="Sangradetextonormal"/>
        <w:spacing w:before="0" w:line="240" w:lineRule="auto"/>
        <w:ind w:hanging="425"/>
        <w:rPr>
          <w:rFonts w:cs="Arial"/>
          <w:sz w:val="16"/>
          <w:szCs w:val="16"/>
        </w:rPr>
      </w:pPr>
      <w:r w:rsidRPr="004043BA">
        <w:rPr>
          <w:rFonts w:cs="Arial"/>
          <w:sz w:val="16"/>
          <w:szCs w:val="16"/>
        </w:rPr>
        <w:t xml:space="preserve">II.3  </w:t>
      </w:r>
      <w:r w:rsidRPr="004043BA">
        <w:rPr>
          <w:rFonts w:cs="Arial"/>
          <w:sz w:val="16"/>
          <w:szCs w:val="16"/>
        </w:rPr>
        <w:tab/>
        <w:t>Tiene como objeto social  _________________.</w:t>
      </w:r>
    </w:p>
    <w:p w14:paraId="7B1E2029" w14:textId="77777777" w:rsidR="00BC492C" w:rsidRPr="004043BA" w:rsidRDefault="00BC492C" w:rsidP="00BC492C">
      <w:pPr>
        <w:pStyle w:val="Sangradetextonormal"/>
        <w:spacing w:before="0" w:line="240" w:lineRule="auto"/>
        <w:ind w:hanging="425"/>
        <w:rPr>
          <w:rFonts w:cs="Arial"/>
          <w:sz w:val="16"/>
          <w:szCs w:val="16"/>
        </w:rPr>
      </w:pPr>
      <w:r w:rsidRPr="004043BA">
        <w:rPr>
          <w:rFonts w:cs="Arial"/>
          <w:sz w:val="16"/>
          <w:szCs w:val="16"/>
        </w:rPr>
        <w:t>II.4    Sus accionistas son:</w:t>
      </w:r>
    </w:p>
    <w:p w14:paraId="4DC4B6A3" w14:textId="77777777" w:rsidR="00BC492C" w:rsidRDefault="00BC492C" w:rsidP="00BC492C">
      <w:pPr>
        <w:pStyle w:val="Sangradetextonormal"/>
        <w:spacing w:before="0" w:line="240" w:lineRule="auto"/>
        <w:ind w:hanging="425"/>
        <w:rPr>
          <w:rFonts w:cs="Arial"/>
          <w:sz w:val="16"/>
          <w:szCs w:val="16"/>
        </w:rPr>
      </w:pPr>
      <w:r w:rsidRPr="004043BA">
        <w:rPr>
          <w:rFonts w:cs="Arial"/>
          <w:sz w:val="16"/>
          <w:szCs w:val="16"/>
        </w:rPr>
        <w:t xml:space="preserve">II.5    Se encuentra inscrita en el Registro Federal de Contribuyentes (o su equivalente) con la clave:  </w:t>
      </w:r>
    </w:p>
    <w:p w14:paraId="0E9F5ADE" w14:textId="77777777" w:rsidR="00BC492C" w:rsidRPr="0052784C" w:rsidRDefault="00BC492C" w:rsidP="00BC492C">
      <w:pPr>
        <w:pStyle w:val="Sangradetextonormal"/>
        <w:spacing w:before="0" w:line="240" w:lineRule="auto"/>
        <w:ind w:hanging="425"/>
        <w:rPr>
          <w:rFonts w:cs="Arial"/>
          <w:i/>
          <w:sz w:val="16"/>
          <w:szCs w:val="16"/>
        </w:rPr>
      </w:pPr>
      <w:r w:rsidRPr="0052784C">
        <w:rPr>
          <w:rFonts w:cs="Arial"/>
          <w:i/>
          <w:sz w:val="16"/>
          <w:szCs w:val="16"/>
        </w:rPr>
        <w:t>II.6</w:t>
      </w:r>
      <w:r w:rsidRPr="0052784C">
        <w:rPr>
          <w:rFonts w:cs="Arial"/>
          <w:i/>
          <w:sz w:val="16"/>
          <w:szCs w:val="16"/>
        </w:rPr>
        <w:tab/>
        <w:t>Para los fines y efectos legales de este convenio señala como su domicilio legal el ubicado en _____.</w:t>
      </w:r>
    </w:p>
    <w:p w14:paraId="126DAD59" w14:textId="77777777" w:rsidR="00BC492C" w:rsidRDefault="00BC492C" w:rsidP="00BC492C">
      <w:pPr>
        <w:pStyle w:val="Sangradetextonormal"/>
        <w:spacing w:before="0" w:line="240" w:lineRule="auto"/>
        <w:ind w:hanging="425"/>
        <w:rPr>
          <w:rFonts w:cs="Arial"/>
          <w:sz w:val="16"/>
          <w:szCs w:val="16"/>
        </w:rPr>
      </w:pPr>
      <w:r>
        <w:rPr>
          <w:rFonts w:cs="Arial"/>
          <w:sz w:val="16"/>
          <w:szCs w:val="16"/>
        </w:rPr>
        <w:t>II.7</w:t>
      </w:r>
      <w:r w:rsidRPr="004043BA">
        <w:rPr>
          <w:rFonts w:cs="Arial"/>
          <w:sz w:val="16"/>
          <w:szCs w:val="16"/>
        </w:rPr>
        <w:t xml:space="preserve"> Su representante </w:t>
      </w:r>
      <w:r>
        <w:rPr>
          <w:rFonts w:cs="Arial"/>
          <w:sz w:val="16"/>
          <w:szCs w:val="16"/>
        </w:rPr>
        <w:t xml:space="preserve">legal </w:t>
      </w:r>
      <w:r w:rsidRPr="004043BA">
        <w:rPr>
          <w:rFonts w:cs="Arial"/>
          <w:sz w:val="16"/>
          <w:szCs w:val="16"/>
        </w:rPr>
        <w:t xml:space="preserve">cuenta con las facultades suficientes para celebrar en su nombre y representación el presente convenio, lo cual acredita con testimonio de la Escritura Pública No. _____, de fecha ____ de _______ de ____,  pasada ante la fe del Lic. ________, Notario Público No. ______ de </w:t>
      </w:r>
      <w:r>
        <w:rPr>
          <w:rFonts w:cs="Arial"/>
          <w:sz w:val="16"/>
          <w:szCs w:val="16"/>
        </w:rPr>
        <w:t>Ciudad de México</w:t>
      </w:r>
      <w:r w:rsidRPr="004043BA">
        <w:rPr>
          <w:rFonts w:cs="Arial"/>
          <w:sz w:val="16"/>
          <w:szCs w:val="16"/>
        </w:rPr>
        <w:t>, inscrita en el Registro Público de Comercio en el Folio Mercantil número _______, y que las mismas no le han sido revocada</w:t>
      </w:r>
      <w:r>
        <w:rPr>
          <w:rFonts w:cs="Arial"/>
          <w:sz w:val="16"/>
          <w:szCs w:val="16"/>
        </w:rPr>
        <w:t>s, modificadas, ni restringidas.</w:t>
      </w:r>
    </w:p>
    <w:p w14:paraId="149FF9BD" w14:textId="77777777" w:rsidR="00BC492C" w:rsidRPr="0052784C" w:rsidRDefault="00BC492C" w:rsidP="00BC492C">
      <w:pPr>
        <w:pStyle w:val="Sangradetextonormal"/>
        <w:spacing w:before="0" w:line="240" w:lineRule="auto"/>
        <w:ind w:hanging="425"/>
        <w:rPr>
          <w:rFonts w:cs="Arial"/>
          <w:i/>
          <w:sz w:val="16"/>
          <w:szCs w:val="16"/>
        </w:rPr>
      </w:pPr>
      <w:r w:rsidRPr="0052784C">
        <w:rPr>
          <w:rFonts w:cs="Arial"/>
          <w:i/>
          <w:sz w:val="16"/>
          <w:szCs w:val="16"/>
        </w:rPr>
        <w:t>II.8</w:t>
      </w:r>
      <w:r w:rsidRPr="0052784C">
        <w:rPr>
          <w:rFonts w:cs="Arial"/>
          <w:i/>
          <w:sz w:val="16"/>
          <w:szCs w:val="16"/>
        </w:rPr>
        <w:tab/>
        <w:t>El representante legal señala como su domicilio el ubicado en: ________________________.</w:t>
      </w:r>
    </w:p>
    <w:p w14:paraId="583C894C" w14:textId="77777777" w:rsidR="00BC492C" w:rsidRPr="004043BA" w:rsidRDefault="00BC492C" w:rsidP="00BC492C">
      <w:pPr>
        <w:pStyle w:val="Sangra2detindependiente"/>
        <w:rPr>
          <w:rFonts w:cs="Arial"/>
          <w:bCs/>
          <w:sz w:val="16"/>
          <w:szCs w:val="16"/>
        </w:rPr>
      </w:pPr>
      <w:r>
        <w:rPr>
          <w:rFonts w:cs="Arial"/>
          <w:sz w:val="16"/>
          <w:szCs w:val="16"/>
        </w:rPr>
        <w:t xml:space="preserve">     II.9</w:t>
      </w:r>
      <w:r w:rsidRPr="004043BA">
        <w:rPr>
          <w:rFonts w:cs="Arial"/>
          <w:sz w:val="16"/>
          <w:szCs w:val="16"/>
        </w:rPr>
        <w:t xml:space="preserve">   Conoce el contenido y alcance de la  </w:t>
      </w:r>
      <w:r w:rsidRPr="004043BA">
        <w:rPr>
          <w:rFonts w:cs="Arial"/>
          <w:bCs/>
          <w:sz w:val="16"/>
          <w:szCs w:val="16"/>
        </w:rPr>
        <w:t>licitación número __________ relativa a _____________.</w:t>
      </w:r>
    </w:p>
    <w:p w14:paraId="256C06F2" w14:textId="77777777" w:rsidR="00BC492C" w:rsidRPr="004043BA" w:rsidRDefault="00BC492C" w:rsidP="00BC492C">
      <w:pPr>
        <w:pStyle w:val="Sangradetextonormal"/>
        <w:spacing w:before="0" w:line="240" w:lineRule="auto"/>
        <w:ind w:firstLine="0"/>
        <w:rPr>
          <w:rFonts w:cs="Arial"/>
          <w:sz w:val="16"/>
          <w:szCs w:val="16"/>
        </w:rPr>
      </w:pPr>
    </w:p>
    <w:p w14:paraId="3C533FB1" w14:textId="77777777" w:rsidR="00BC492C" w:rsidRPr="004043BA" w:rsidRDefault="00BC492C" w:rsidP="00BC492C">
      <w:pPr>
        <w:rPr>
          <w:rFonts w:ascii="Arial" w:hAnsi="Arial" w:cs="Arial"/>
          <w:b/>
          <w:bCs/>
          <w:sz w:val="16"/>
          <w:szCs w:val="16"/>
        </w:rPr>
      </w:pPr>
      <w:r w:rsidRPr="004043BA">
        <w:rPr>
          <w:rFonts w:ascii="Arial" w:hAnsi="Arial" w:cs="Arial"/>
          <w:b/>
          <w:bCs/>
          <w:sz w:val="16"/>
          <w:szCs w:val="16"/>
        </w:rPr>
        <w:t xml:space="preserve">EMPRESA 2 </w:t>
      </w:r>
      <w:r w:rsidRPr="004043BA">
        <w:rPr>
          <w:rFonts w:ascii="Arial" w:hAnsi="Arial" w:cs="Arial"/>
          <w:bCs/>
          <w:sz w:val="16"/>
          <w:szCs w:val="16"/>
        </w:rPr>
        <w:t>(</w:t>
      </w:r>
      <w:r w:rsidRPr="004043BA">
        <w:rPr>
          <w:rFonts w:ascii="Arial" w:hAnsi="Arial" w:cs="Arial"/>
          <w:bCs/>
          <w:i/>
          <w:sz w:val="16"/>
          <w:szCs w:val="16"/>
        </w:rPr>
        <w:t>razón social o denominación</w:t>
      </w:r>
      <w:r w:rsidRPr="004043BA">
        <w:rPr>
          <w:rFonts w:ascii="Arial" w:hAnsi="Arial" w:cs="Arial"/>
          <w:bCs/>
          <w:sz w:val="16"/>
          <w:szCs w:val="16"/>
        </w:rPr>
        <w:t xml:space="preserve">) </w:t>
      </w:r>
      <w:r w:rsidRPr="004043BA">
        <w:rPr>
          <w:rFonts w:ascii="Arial" w:hAnsi="Arial" w:cs="Arial"/>
          <w:b/>
          <w:bCs/>
          <w:sz w:val="16"/>
          <w:szCs w:val="16"/>
        </w:rPr>
        <w:t>por conducto de su representante declara que:</w:t>
      </w:r>
    </w:p>
    <w:p w14:paraId="60BF319B" w14:textId="77777777" w:rsidR="00BC492C" w:rsidRPr="004043BA" w:rsidRDefault="00BC492C" w:rsidP="00BC492C">
      <w:pPr>
        <w:pStyle w:val="Sangradetextonormal"/>
        <w:spacing w:before="0" w:line="240" w:lineRule="auto"/>
        <w:ind w:hanging="425"/>
        <w:rPr>
          <w:rFonts w:cs="Arial"/>
          <w:sz w:val="16"/>
          <w:szCs w:val="16"/>
        </w:rPr>
      </w:pPr>
      <w:r w:rsidRPr="004043BA">
        <w:rPr>
          <w:rFonts w:cs="Arial"/>
          <w:sz w:val="16"/>
          <w:szCs w:val="16"/>
        </w:rPr>
        <w:t>II.1</w:t>
      </w:r>
      <w:r w:rsidRPr="004043BA">
        <w:rPr>
          <w:rFonts w:cs="Arial"/>
          <w:sz w:val="16"/>
          <w:szCs w:val="16"/>
        </w:rPr>
        <w:tab/>
        <w:t xml:space="preserve">Es una empresa de nacionalidad ______________ debidamente constituida mediante  testimonio de la Escritura Pública (o su equivalente) No. _____, de fecha ____ de _______ de ____,  pasada ante la fe del Lic. ____________, Notario Público No___ de </w:t>
      </w:r>
      <w:r>
        <w:rPr>
          <w:rFonts w:cs="Arial"/>
          <w:sz w:val="16"/>
          <w:szCs w:val="16"/>
        </w:rPr>
        <w:t>Ciudad de México</w:t>
      </w:r>
      <w:r w:rsidRPr="004043BA">
        <w:rPr>
          <w:rFonts w:cs="Arial"/>
          <w:sz w:val="16"/>
          <w:szCs w:val="16"/>
        </w:rPr>
        <w:t>, e inscrita en el Registro Público de Comercio en el Folio Mercantil número ______, Partida ________ de fecha ____ de _______ de ____.</w:t>
      </w:r>
    </w:p>
    <w:p w14:paraId="21DEEC04" w14:textId="77777777" w:rsidR="00BC492C" w:rsidRPr="004043BA" w:rsidRDefault="00BC492C" w:rsidP="00BC492C">
      <w:pPr>
        <w:pStyle w:val="Sangradetextonormal"/>
        <w:spacing w:before="0" w:line="240" w:lineRule="auto"/>
        <w:ind w:hanging="425"/>
        <w:rPr>
          <w:rFonts w:cs="Arial"/>
          <w:sz w:val="16"/>
          <w:szCs w:val="16"/>
        </w:rPr>
      </w:pPr>
      <w:r w:rsidRPr="004043BA">
        <w:rPr>
          <w:rFonts w:cs="Arial"/>
          <w:sz w:val="16"/>
          <w:szCs w:val="16"/>
        </w:rPr>
        <w:t xml:space="preserve">II.2 </w:t>
      </w:r>
      <w:r w:rsidRPr="004043BA">
        <w:rPr>
          <w:rFonts w:cs="Arial"/>
          <w:sz w:val="16"/>
          <w:szCs w:val="16"/>
        </w:rPr>
        <w:tab/>
        <w:t>La empresa ha tenido las siguientes reformas al acta constitutiva:</w:t>
      </w:r>
    </w:p>
    <w:p w14:paraId="00110DBA" w14:textId="77777777" w:rsidR="00BC492C" w:rsidRPr="004043BA" w:rsidRDefault="00BC492C" w:rsidP="00BC492C">
      <w:pPr>
        <w:pStyle w:val="Sangradetextonormal"/>
        <w:spacing w:before="0" w:line="240" w:lineRule="auto"/>
        <w:ind w:hanging="425"/>
        <w:rPr>
          <w:rFonts w:cs="Arial"/>
          <w:sz w:val="16"/>
          <w:szCs w:val="16"/>
        </w:rPr>
      </w:pPr>
      <w:r w:rsidRPr="004043BA">
        <w:rPr>
          <w:rFonts w:cs="Arial"/>
          <w:sz w:val="16"/>
          <w:szCs w:val="16"/>
        </w:rPr>
        <w:t xml:space="preserve">II.3  </w:t>
      </w:r>
      <w:r w:rsidRPr="004043BA">
        <w:rPr>
          <w:rFonts w:cs="Arial"/>
          <w:sz w:val="16"/>
          <w:szCs w:val="16"/>
        </w:rPr>
        <w:tab/>
        <w:t>Tiene como objeto social  _________________.</w:t>
      </w:r>
    </w:p>
    <w:p w14:paraId="29485BDC" w14:textId="77777777" w:rsidR="00BC492C" w:rsidRPr="004043BA" w:rsidRDefault="00BC492C" w:rsidP="00BC492C">
      <w:pPr>
        <w:pStyle w:val="Sangradetextonormal"/>
        <w:spacing w:before="0" w:line="240" w:lineRule="auto"/>
        <w:ind w:hanging="425"/>
        <w:rPr>
          <w:rFonts w:cs="Arial"/>
          <w:sz w:val="16"/>
          <w:szCs w:val="16"/>
        </w:rPr>
      </w:pPr>
      <w:r w:rsidRPr="004043BA">
        <w:rPr>
          <w:rFonts w:cs="Arial"/>
          <w:sz w:val="16"/>
          <w:szCs w:val="16"/>
        </w:rPr>
        <w:t>II.4    Sus accionistas son:</w:t>
      </w:r>
    </w:p>
    <w:p w14:paraId="57F8BEBE" w14:textId="77777777" w:rsidR="00BC492C" w:rsidRDefault="00BC492C" w:rsidP="00BC492C">
      <w:pPr>
        <w:pStyle w:val="Sangradetextonormal"/>
        <w:spacing w:before="0" w:line="240" w:lineRule="auto"/>
        <w:ind w:hanging="425"/>
        <w:rPr>
          <w:rFonts w:cs="Arial"/>
          <w:sz w:val="16"/>
          <w:szCs w:val="16"/>
        </w:rPr>
      </w:pPr>
      <w:r w:rsidRPr="004043BA">
        <w:rPr>
          <w:rFonts w:cs="Arial"/>
          <w:sz w:val="16"/>
          <w:szCs w:val="16"/>
        </w:rPr>
        <w:t xml:space="preserve">II.5    Se encuentra inscrita en el Registro Federal de Contribuyentes (o su equivalente) con la clave:  </w:t>
      </w:r>
    </w:p>
    <w:p w14:paraId="7CBA72DC" w14:textId="77777777" w:rsidR="00BC492C" w:rsidRPr="0052784C" w:rsidRDefault="00BC492C" w:rsidP="00BC492C">
      <w:pPr>
        <w:pStyle w:val="Sangradetextonormal"/>
        <w:spacing w:before="0" w:line="240" w:lineRule="auto"/>
        <w:ind w:hanging="425"/>
        <w:rPr>
          <w:rFonts w:cs="Arial"/>
          <w:i/>
          <w:sz w:val="16"/>
          <w:szCs w:val="16"/>
        </w:rPr>
      </w:pPr>
      <w:r w:rsidRPr="0052784C">
        <w:rPr>
          <w:rFonts w:cs="Arial"/>
          <w:i/>
          <w:sz w:val="16"/>
          <w:szCs w:val="16"/>
        </w:rPr>
        <w:t>II.6</w:t>
      </w:r>
      <w:r w:rsidRPr="0052784C">
        <w:rPr>
          <w:rFonts w:cs="Arial"/>
          <w:i/>
          <w:sz w:val="16"/>
          <w:szCs w:val="16"/>
        </w:rPr>
        <w:tab/>
        <w:t>Para los fines y efectos legales de este convenio señala como su domicilio legal el ubicado en _____.</w:t>
      </w:r>
    </w:p>
    <w:p w14:paraId="17D55B15" w14:textId="77777777" w:rsidR="00BC492C" w:rsidRDefault="00BC492C" w:rsidP="00BC492C">
      <w:pPr>
        <w:pStyle w:val="Sangradetextonormal"/>
        <w:spacing w:before="0" w:line="240" w:lineRule="auto"/>
        <w:ind w:hanging="425"/>
        <w:rPr>
          <w:rFonts w:cs="Arial"/>
          <w:sz w:val="16"/>
          <w:szCs w:val="16"/>
        </w:rPr>
      </w:pPr>
      <w:r>
        <w:rPr>
          <w:rFonts w:cs="Arial"/>
          <w:sz w:val="16"/>
          <w:szCs w:val="16"/>
        </w:rPr>
        <w:t>II.7</w:t>
      </w:r>
      <w:r w:rsidRPr="004043BA">
        <w:rPr>
          <w:rFonts w:cs="Arial"/>
          <w:sz w:val="16"/>
          <w:szCs w:val="16"/>
        </w:rPr>
        <w:t xml:space="preserve"> Su representante </w:t>
      </w:r>
      <w:r>
        <w:rPr>
          <w:rFonts w:cs="Arial"/>
          <w:sz w:val="16"/>
          <w:szCs w:val="16"/>
        </w:rPr>
        <w:t xml:space="preserve">legal </w:t>
      </w:r>
      <w:r w:rsidRPr="004043BA">
        <w:rPr>
          <w:rFonts w:cs="Arial"/>
          <w:sz w:val="16"/>
          <w:szCs w:val="16"/>
        </w:rPr>
        <w:t xml:space="preserve">cuenta con las facultades suficientes para celebrar en su nombre y representación el presente convenio, lo cual acredita con testimonio de la Escritura Pública No. _____, de fecha ____ de _______ de ____,  pasada ante la fe del Lic. ________, Notario Público No. ______ de </w:t>
      </w:r>
      <w:r>
        <w:rPr>
          <w:rFonts w:cs="Arial"/>
          <w:sz w:val="16"/>
          <w:szCs w:val="16"/>
        </w:rPr>
        <w:t>Ciudad de México</w:t>
      </w:r>
      <w:r w:rsidRPr="004043BA">
        <w:rPr>
          <w:rFonts w:cs="Arial"/>
          <w:sz w:val="16"/>
          <w:szCs w:val="16"/>
        </w:rPr>
        <w:t>, inscrita en el Registro Público de Comercio en el Folio Mercantil número _______, y que las mismas no le han sido revocada</w:t>
      </w:r>
      <w:r>
        <w:rPr>
          <w:rFonts w:cs="Arial"/>
          <w:sz w:val="16"/>
          <w:szCs w:val="16"/>
        </w:rPr>
        <w:t>s, modificadas, ni restringidas.</w:t>
      </w:r>
    </w:p>
    <w:p w14:paraId="6F140387" w14:textId="77777777" w:rsidR="00BC492C" w:rsidRPr="0052784C" w:rsidRDefault="00BC492C" w:rsidP="00BC492C">
      <w:pPr>
        <w:pStyle w:val="Sangradetextonormal"/>
        <w:spacing w:before="0" w:line="240" w:lineRule="auto"/>
        <w:ind w:hanging="425"/>
        <w:rPr>
          <w:rFonts w:cs="Arial"/>
          <w:i/>
          <w:sz w:val="16"/>
          <w:szCs w:val="16"/>
        </w:rPr>
      </w:pPr>
      <w:r w:rsidRPr="0052784C">
        <w:rPr>
          <w:rFonts w:cs="Arial"/>
          <w:i/>
          <w:sz w:val="16"/>
          <w:szCs w:val="16"/>
        </w:rPr>
        <w:t>II.8</w:t>
      </w:r>
      <w:r w:rsidRPr="0052784C">
        <w:rPr>
          <w:rFonts w:cs="Arial"/>
          <w:i/>
          <w:sz w:val="16"/>
          <w:szCs w:val="16"/>
        </w:rPr>
        <w:tab/>
        <w:t>El representante legal señala como su domicilio el ubicado en: ________________________.</w:t>
      </w:r>
    </w:p>
    <w:p w14:paraId="6DD83625" w14:textId="77777777" w:rsidR="00BC492C" w:rsidRPr="004043BA" w:rsidRDefault="00BC492C" w:rsidP="00BC492C">
      <w:pPr>
        <w:pStyle w:val="Sangra2detindependiente"/>
        <w:rPr>
          <w:rFonts w:cs="Arial"/>
          <w:bCs/>
          <w:sz w:val="16"/>
          <w:szCs w:val="16"/>
        </w:rPr>
      </w:pPr>
      <w:r>
        <w:rPr>
          <w:rFonts w:cs="Arial"/>
          <w:sz w:val="16"/>
          <w:szCs w:val="16"/>
        </w:rPr>
        <w:t xml:space="preserve">     II.9</w:t>
      </w:r>
      <w:r w:rsidRPr="004043BA">
        <w:rPr>
          <w:rFonts w:cs="Arial"/>
          <w:sz w:val="16"/>
          <w:szCs w:val="16"/>
        </w:rPr>
        <w:t xml:space="preserve">   Conoce el contenido y alcance de la  </w:t>
      </w:r>
      <w:r w:rsidRPr="004043BA">
        <w:rPr>
          <w:rFonts w:cs="Arial"/>
          <w:bCs/>
          <w:sz w:val="16"/>
          <w:szCs w:val="16"/>
        </w:rPr>
        <w:t>licitación número __________ relativa a _____________.</w:t>
      </w:r>
    </w:p>
    <w:p w14:paraId="1AA21D0F" w14:textId="77777777" w:rsidR="00BC492C" w:rsidRPr="004043BA" w:rsidRDefault="00BC492C" w:rsidP="00BC492C">
      <w:pPr>
        <w:pStyle w:val="Lista"/>
        <w:ind w:left="709" w:hanging="425"/>
        <w:rPr>
          <w:rFonts w:ascii="Arial" w:hAnsi="Arial" w:cs="Arial"/>
          <w:sz w:val="16"/>
          <w:szCs w:val="16"/>
        </w:rPr>
      </w:pPr>
    </w:p>
    <w:p w14:paraId="5841866A" w14:textId="77777777" w:rsidR="00BC492C" w:rsidRPr="004043BA" w:rsidRDefault="00BC492C" w:rsidP="00BC492C">
      <w:pPr>
        <w:pStyle w:val="Sangra3detindependiente"/>
        <w:ind w:left="0" w:firstLine="0"/>
        <w:rPr>
          <w:rFonts w:cs="Arial"/>
          <w:sz w:val="16"/>
          <w:szCs w:val="16"/>
        </w:rPr>
      </w:pPr>
      <w:r w:rsidRPr="004043BA">
        <w:rPr>
          <w:rFonts w:cs="Arial"/>
          <w:b/>
          <w:bCs/>
          <w:sz w:val="16"/>
          <w:szCs w:val="16"/>
        </w:rPr>
        <w:t xml:space="preserve">LAS EMPRESAS </w:t>
      </w:r>
      <w:r w:rsidRPr="004043BA">
        <w:rPr>
          <w:rFonts w:cs="Arial"/>
          <w:bCs/>
          <w:sz w:val="16"/>
          <w:szCs w:val="16"/>
        </w:rPr>
        <w:t>(</w:t>
      </w:r>
      <w:r w:rsidRPr="004043BA">
        <w:rPr>
          <w:rFonts w:cs="Arial"/>
          <w:bCs/>
          <w:i/>
          <w:sz w:val="16"/>
          <w:szCs w:val="16"/>
        </w:rPr>
        <w:t>razón social o denominación</w:t>
      </w:r>
      <w:r w:rsidRPr="004043BA">
        <w:rPr>
          <w:rFonts w:cs="Arial"/>
          <w:bCs/>
          <w:sz w:val="16"/>
          <w:szCs w:val="16"/>
        </w:rPr>
        <w:t>)</w:t>
      </w:r>
      <w:r w:rsidRPr="004043BA">
        <w:rPr>
          <w:rFonts w:cs="Arial"/>
          <w:sz w:val="16"/>
          <w:szCs w:val="16"/>
        </w:rPr>
        <w:t xml:space="preserve"> por conducto de sus representantes declaran que:</w:t>
      </w:r>
    </w:p>
    <w:p w14:paraId="64CE72A9" w14:textId="77777777" w:rsidR="00BC492C" w:rsidRPr="004043BA" w:rsidRDefault="00BC492C" w:rsidP="00BC492C">
      <w:pPr>
        <w:pStyle w:val="Sangra3detindependiente"/>
        <w:numPr>
          <w:ilvl w:val="0"/>
          <w:numId w:val="7"/>
        </w:numPr>
        <w:ind w:left="709" w:hanging="425"/>
        <w:rPr>
          <w:rFonts w:cs="Arial"/>
          <w:sz w:val="16"/>
          <w:szCs w:val="16"/>
        </w:rPr>
      </w:pPr>
      <w:r w:rsidRPr="004043BA">
        <w:rPr>
          <w:rFonts w:cs="Arial"/>
          <w:sz w:val="16"/>
          <w:szCs w:val="16"/>
        </w:rPr>
        <w:t xml:space="preserve">Concurren a este acuerdo de voluntades para la presentación de la propuesta conjunta respecto del procedimiento de licitación____________  señalada en el antecedente I del presente convenio. </w:t>
      </w:r>
    </w:p>
    <w:p w14:paraId="5F11BBA6" w14:textId="77777777" w:rsidR="00BC492C" w:rsidRPr="004043BA" w:rsidRDefault="00BC492C" w:rsidP="00BC492C">
      <w:pPr>
        <w:pStyle w:val="Sangra3detindependiente"/>
        <w:numPr>
          <w:ilvl w:val="0"/>
          <w:numId w:val="8"/>
        </w:numPr>
        <w:ind w:left="709" w:hanging="425"/>
        <w:rPr>
          <w:rFonts w:cs="Arial"/>
          <w:sz w:val="16"/>
          <w:szCs w:val="16"/>
        </w:rPr>
      </w:pPr>
      <w:r w:rsidRPr="004043BA">
        <w:rPr>
          <w:rFonts w:cs="Arial"/>
          <w:sz w:val="16"/>
          <w:szCs w:val="16"/>
        </w:rPr>
        <w:lastRenderedPageBreak/>
        <w:t>Se reconocen mutuamente la personalidad que ostentan y que cuentan con las facultades necesarias y suficientes para celebrar el presente convenio privado.</w:t>
      </w:r>
    </w:p>
    <w:p w14:paraId="4658AB9E" w14:textId="77777777" w:rsidR="00BC492C" w:rsidRPr="004043BA" w:rsidRDefault="00BC492C" w:rsidP="00BC492C">
      <w:pPr>
        <w:pStyle w:val="Sangra3detindependiente"/>
        <w:numPr>
          <w:ilvl w:val="0"/>
          <w:numId w:val="9"/>
        </w:numPr>
        <w:ind w:left="709" w:hanging="425"/>
        <w:rPr>
          <w:rFonts w:cs="Arial"/>
          <w:sz w:val="16"/>
          <w:szCs w:val="16"/>
        </w:rPr>
      </w:pPr>
      <w:r w:rsidRPr="004043BA">
        <w:rPr>
          <w:rFonts w:cs="Arial"/>
          <w:sz w:val="16"/>
          <w:szCs w:val="16"/>
        </w:rPr>
        <w:t xml:space="preserve">Este convenio se encuentra regulado por el artículo </w:t>
      </w:r>
      <w:r>
        <w:rPr>
          <w:rFonts w:cs="Arial"/>
          <w:sz w:val="16"/>
          <w:szCs w:val="16"/>
        </w:rPr>
        <w:t>41</w:t>
      </w:r>
      <w:r w:rsidRPr="004043BA">
        <w:rPr>
          <w:rFonts w:cs="Arial"/>
          <w:sz w:val="16"/>
          <w:szCs w:val="16"/>
        </w:rPr>
        <w:t xml:space="preserve">, párrafo tercero del REGLAMENTO, así como la convocatoria de licitación citado en el antecedente II del presente convenio. </w:t>
      </w:r>
    </w:p>
    <w:p w14:paraId="52BC9DD8" w14:textId="77777777" w:rsidR="00BC492C" w:rsidRPr="004043BA" w:rsidRDefault="00BC492C" w:rsidP="00BC492C">
      <w:pPr>
        <w:pStyle w:val="Sangra3detindependiente"/>
        <w:ind w:left="0" w:firstLine="0"/>
        <w:rPr>
          <w:rFonts w:cs="Arial"/>
          <w:sz w:val="16"/>
          <w:szCs w:val="16"/>
          <w:lang w:val="es-ES"/>
        </w:rPr>
      </w:pPr>
    </w:p>
    <w:p w14:paraId="29005251" w14:textId="77777777" w:rsidR="00BC492C" w:rsidRPr="004043BA" w:rsidRDefault="00BC492C" w:rsidP="00BC492C">
      <w:pPr>
        <w:pStyle w:val="Sangra3detindependiente"/>
        <w:ind w:left="0" w:firstLine="0"/>
        <w:rPr>
          <w:rFonts w:cs="Arial"/>
          <w:sz w:val="16"/>
          <w:szCs w:val="16"/>
        </w:rPr>
      </w:pPr>
      <w:r w:rsidRPr="004043BA">
        <w:rPr>
          <w:rFonts w:cs="Arial"/>
          <w:sz w:val="16"/>
          <w:szCs w:val="16"/>
        </w:rPr>
        <w:t>En virtud de los anteriores antecedentes y declaraciones, las partes acuerdan obligarse en términos de las siguientes:</w:t>
      </w:r>
    </w:p>
    <w:p w14:paraId="0C62C804" w14:textId="77777777" w:rsidR="00BC492C" w:rsidRDefault="00BC492C" w:rsidP="00BC492C">
      <w:pPr>
        <w:pStyle w:val="Sangra3detindependiente"/>
        <w:ind w:left="0" w:firstLine="0"/>
        <w:jc w:val="center"/>
        <w:rPr>
          <w:rFonts w:cs="Arial"/>
          <w:b/>
          <w:bCs/>
          <w:spacing w:val="80"/>
          <w:sz w:val="16"/>
          <w:szCs w:val="16"/>
        </w:rPr>
      </w:pPr>
    </w:p>
    <w:p w14:paraId="44A00C15" w14:textId="77777777" w:rsidR="00BC492C" w:rsidRPr="004043BA" w:rsidRDefault="00BC492C" w:rsidP="00BC492C">
      <w:pPr>
        <w:pStyle w:val="Sangra3detindependiente"/>
        <w:ind w:left="0" w:firstLine="0"/>
        <w:jc w:val="center"/>
        <w:rPr>
          <w:rFonts w:cs="Arial"/>
          <w:b/>
          <w:bCs/>
          <w:spacing w:val="80"/>
          <w:sz w:val="16"/>
          <w:szCs w:val="16"/>
        </w:rPr>
      </w:pPr>
      <w:r w:rsidRPr="004043BA">
        <w:rPr>
          <w:rFonts w:cs="Arial"/>
          <w:b/>
          <w:bCs/>
          <w:spacing w:val="80"/>
          <w:sz w:val="16"/>
          <w:szCs w:val="16"/>
        </w:rPr>
        <w:t>CLÁUSULAS</w:t>
      </w:r>
    </w:p>
    <w:p w14:paraId="4AFC582C" w14:textId="77777777" w:rsidR="00BC492C" w:rsidRPr="004043BA" w:rsidRDefault="00BC492C" w:rsidP="00BC492C">
      <w:pPr>
        <w:pStyle w:val="Sangra3detindependiente"/>
        <w:ind w:left="0" w:firstLine="0"/>
        <w:jc w:val="center"/>
        <w:rPr>
          <w:rFonts w:cs="Arial"/>
          <w:b/>
          <w:bCs/>
          <w:spacing w:val="80"/>
          <w:sz w:val="16"/>
          <w:szCs w:val="16"/>
        </w:rPr>
      </w:pPr>
    </w:p>
    <w:p w14:paraId="4DCF61F5" w14:textId="77777777" w:rsidR="00BC492C" w:rsidRPr="004043BA" w:rsidRDefault="00BC492C" w:rsidP="00BC492C">
      <w:pPr>
        <w:pStyle w:val="Sangra3detindependiente"/>
        <w:ind w:left="0" w:hanging="5"/>
        <w:rPr>
          <w:rFonts w:cs="Arial"/>
          <w:sz w:val="16"/>
          <w:szCs w:val="16"/>
          <w:lang w:val="es-ES"/>
        </w:rPr>
      </w:pPr>
      <w:r w:rsidRPr="004043BA">
        <w:rPr>
          <w:rFonts w:cs="Arial"/>
          <w:b/>
          <w:bCs/>
          <w:sz w:val="16"/>
          <w:szCs w:val="16"/>
        </w:rPr>
        <w:t>PRIMERA.- OBJETO</w:t>
      </w:r>
      <w:r w:rsidRPr="004043BA">
        <w:rPr>
          <w:rFonts w:cs="Arial"/>
          <w:sz w:val="16"/>
          <w:szCs w:val="16"/>
        </w:rPr>
        <w:t xml:space="preserve">: </w:t>
      </w:r>
      <w:r w:rsidRPr="004043BA">
        <w:rPr>
          <w:rFonts w:cs="Arial"/>
          <w:sz w:val="16"/>
          <w:szCs w:val="16"/>
          <w:lang w:val="es-ES"/>
        </w:rPr>
        <w:t xml:space="preserve">Las partes convienen en agruparse con el objeto de presentar propuesta conjunta para participar en </w:t>
      </w:r>
      <w:r w:rsidRPr="004043BA">
        <w:rPr>
          <w:rFonts w:cs="Arial"/>
          <w:sz w:val="16"/>
          <w:szCs w:val="16"/>
        </w:rPr>
        <w:t xml:space="preserve">el procedimiento de licitación número </w:t>
      </w:r>
      <w:r w:rsidRPr="004043BA">
        <w:rPr>
          <w:rFonts w:cs="Arial"/>
          <w:sz w:val="16"/>
          <w:szCs w:val="16"/>
          <w:lang w:val="es-ES"/>
        </w:rPr>
        <w:t xml:space="preserve">___ </w:t>
      </w:r>
      <w:r w:rsidRPr="004043BA">
        <w:rPr>
          <w:rFonts w:cs="Arial"/>
          <w:sz w:val="16"/>
          <w:szCs w:val="16"/>
        </w:rPr>
        <w:t xml:space="preserve">relativa a </w:t>
      </w:r>
      <w:r w:rsidRPr="004043BA">
        <w:rPr>
          <w:rFonts w:cs="Arial"/>
          <w:sz w:val="16"/>
          <w:szCs w:val="16"/>
          <w:lang w:val="es-ES"/>
        </w:rPr>
        <w:t>referente a ___.</w:t>
      </w:r>
    </w:p>
    <w:p w14:paraId="27EDC2E8" w14:textId="77777777" w:rsidR="00BC492C" w:rsidRPr="004043BA" w:rsidRDefault="00BC492C" w:rsidP="00BC492C">
      <w:pPr>
        <w:pStyle w:val="Sangra3detindependiente"/>
        <w:ind w:left="0" w:hanging="5"/>
        <w:rPr>
          <w:rFonts w:cs="Arial"/>
          <w:sz w:val="16"/>
          <w:szCs w:val="16"/>
        </w:rPr>
      </w:pPr>
    </w:p>
    <w:p w14:paraId="675AFC05" w14:textId="77777777" w:rsidR="00BC492C" w:rsidRPr="004043BA" w:rsidRDefault="00BC492C" w:rsidP="00BC492C">
      <w:pPr>
        <w:ind w:hanging="5"/>
        <w:jc w:val="both"/>
        <w:rPr>
          <w:rFonts w:ascii="Arial" w:hAnsi="Arial" w:cs="Arial"/>
          <w:sz w:val="16"/>
          <w:szCs w:val="16"/>
        </w:rPr>
      </w:pPr>
      <w:r w:rsidRPr="004043BA">
        <w:rPr>
          <w:rFonts w:ascii="Arial" w:hAnsi="Arial" w:cs="Arial"/>
          <w:b/>
          <w:bCs/>
          <w:sz w:val="16"/>
          <w:szCs w:val="16"/>
        </w:rPr>
        <w:t>SEGUNDA</w:t>
      </w:r>
      <w:r w:rsidRPr="004043BA">
        <w:rPr>
          <w:rFonts w:ascii="Arial" w:hAnsi="Arial" w:cs="Arial"/>
          <w:sz w:val="16"/>
          <w:szCs w:val="16"/>
        </w:rPr>
        <w:t>.-</w:t>
      </w:r>
      <w:r w:rsidRPr="004043BA">
        <w:rPr>
          <w:rFonts w:ascii="Arial" w:hAnsi="Arial" w:cs="Arial"/>
          <w:b/>
          <w:bCs/>
          <w:sz w:val="16"/>
          <w:szCs w:val="16"/>
        </w:rPr>
        <w:t>OBLIGACIONES DE LAS PARTES:</w:t>
      </w:r>
      <w:r w:rsidRPr="004043BA">
        <w:rPr>
          <w:rFonts w:ascii="Arial" w:hAnsi="Arial" w:cs="Arial"/>
          <w:sz w:val="16"/>
          <w:szCs w:val="16"/>
        </w:rPr>
        <w:t xml:space="preserve"> Las partes se obligan a:</w:t>
      </w:r>
    </w:p>
    <w:p w14:paraId="28833F6F" w14:textId="77777777" w:rsidR="00BC492C" w:rsidRPr="004043BA" w:rsidRDefault="00BC492C" w:rsidP="00BC492C">
      <w:pPr>
        <w:ind w:hanging="5"/>
        <w:jc w:val="both"/>
        <w:rPr>
          <w:rFonts w:ascii="Arial" w:hAnsi="Arial" w:cs="Arial"/>
          <w:sz w:val="16"/>
          <w:szCs w:val="16"/>
        </w:rPr>
      </w:pPr>
    </w:p>
    <w:p w14:paraId="4E254337" w14:textId="77777777" w:rsidR="00BC492C" w:rsidRPr="004043BA" w:rsidRDefault="00BC492C" w:rsidP="00BC492C">
      <w:pPr>
        <w:ind w:hanging="5"/>
        <w:rPr>
          <w:rFonts w:ascii="Arial" w:hAnsi="Arial" w:cs="Arial"/>
          <w:b/>
          <w:sz w:val="16"/>
          <w:szCs w:val="16"/>
        </w:rPr>
      </w:pPr>
      <w:r w:rsidRPr="004043BA">
        <w:rPr>
          <w:rFonts w:ascii="Arial" w:hAnsi="Arial" w:cs="Arial"/>
          <w:b/>
          <w:bCs/>
          <w:sz w:val="16"/>
          <w:szCs w:val="16"/>
        </w:rPr>
        <w:t xml:space="preserve">EMPRESA 1 </w:t>
      </w:r>
      <w:r w:rsidRPr="004043BA">
        <w:rPr>
          <w:rFonts w:ascii="Arial" w:hAnsi="Arial" w:cs="Arial"/>
          <w:b/>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r w:rsidRPr="004043BA">
        <w:rPr>
          <w:rFonts w:ascii="Arial" w:hAnsi="Arial" w:cs="Arial"/>
          <w:b/>
          <w:bCs/>
          <w:i/>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686"/>
        <w:gridCol w:w="3559"/>
      </w:tblGrid>
      <w:tr w:rsidR="00BC492C" w:rsidRPr="004043BA" w14:paraId="28AE0BCA" w14:textId="77777777" w:rsidTr="00C13FF1">
        <w:tc>
          <w:tcPr>
            <w:tcW w:w="5495" w:type="dxa"/>
            <w:gridSpan w:val="2"/>
            <w:shd w:val="clear" w:color="auto" w:fill="B6DDE8"/>
          </w:tcPr>
          <w:p w14:paraId="0690702C" w14:textId="77777777" w:rsidR="00BC492C" w:rsidRPr="004043BA" w:rsidRDefault="00BC492C" w:rsidP="00C13FF1">
            <w:pPr>
              <w:jc w:val="center"/>
              <w:rPr>
                <w:rFonts w:ascii="Arial" w:hAnsi="Arial" w:cs="Arial"/>
                <w:b/>
                <w:sz w:val="16"/>
                <w:szCs w:val="16"/>
              </w:rPr>
            </w:pPr>
            <w:r>
              <w:rPr>
                <w:rFonts w:ascii="Arial" w:hAnsi="Arial" w:cs="Arial"/>
                <w:b/>
                <w:sz w:val="16"/>
                <w:szCs w:val="16"/>
              </w:rPr>
              <w:t>Obligaciones</w:t>
            </w:r>
          </w:p>
        </w:tc>
        <w:tc>
          <w:tcPr>
            <w:tcW w:w="3559" w:type="dxa"/>
            <w:shd w:val="clear" w:color="auto" w:fill="B6DDE8"/>
          </w:tcPr>
          <w:p w14:paraId="6E2BFDA1" w14:textId="77777777" w:rsidR="00BC492C" w:rsidRPr="004043BA" w:rsidRDefault="00BC492C" w:rsidP="00C13FF1">
            <w:pPr>
              <w:jc w:val="center"/>
              <w:rPr>
                <w:rFonts w:ascii="Arial" w:hAnsi="Arial" w:cs="Arial"/>
                <w:b/>
                <w:sz w:val="16"/>
                <w:szCs w:val="16"/>
              </w:rPr>
            </w:pPr>
            <w:r w:rsidRPr="004043BA">
              <w:rPr>
                <w:rFonts w:ascii="Arial" w:hAnsi="Arial" w:cs="Arial"/>
                <w:b/>
                <w:sz w:val="16"/>
                <w:szCs w:val="16"/>
              </w:rPr>
              <w:t>Forma cómo se exigirá el cumplimiento</w:t>
            </w:r>
          </w:p>
        </w:tc>
      </w:tr>
      <w:tr w:rsidR="00BC492C" w:rsidRPr="004043BA" w14:paraId="74C9D014" w14:textId="77777777" w:rsidTr="00C13FF1">
        <w:trPr>
          <w:trHeight w:val="1227"/>
        </w:trPr>
        <w:tc>
          <w:tcPr>
            <w:tcW w:w="1809" w:type="dxa"/>
            <w:vMerge w:val="restart"/>
            <w:shd w:val="clear" w:color="auto" w:fill="auto"/>
            <w:vAlign w:val="center"/>
          </w:tcPr>
          <w:p w14:paraId="3807196D" w14:textId="77777777" w:rsidR="00BC492C" w:rsidRPr="004043BA" w:rsidRDefault="00BC492C" w:rsidP="00C13FF1">
            <w:pPr>
              <w:rPr>
                <w:rFonts w:ascii="Arial" w:hAnsi="Arial" w:cs="Arial"/>
                <w:b/>
                <w:sz w:val="16"/>
                <w:szCs w:val="16"/>
              </w:rPr>
            </w:pPr>
            <w:r w:rsidRPr="004043BA">
              <w:rPr>
                <w:rFonts w:ascii="Arial" w:hAnsi="Arial" w:cs="Arial"/>
                <w:b/>
                <w:sz w:val="16"/>
                <w:szCs w:val="16"/>
              </w:rPr>
              <w:t xml:space="preserve">Obligaciones derivadas de la convocatoria </w:t>
            </w:r>
          </w:p>
        </w:tc>
        <w:tc>
          <w:tcPr>
            <w:tcW w:w="3686" w:type="dxa"/>
            <w:vAlign w:val="center"/>
          </w:tcPr>
          <w:p w14:paraId="03674AA9" w14:textId="77777777" w:rsidR="00BC492C" w:rsidRPr="00AE68D8" w:rsidRDefault="00BC492C" w:rsidP="00C13FF1">
            <w:pPr>
              <w:rPr>
                <w:rFonts w:ascii="Arial" w:hAnsi="Arial" w:cs="Arial"/>
                <w:b/>
                <w:bCs/>
                <w:i/>
                <w:sz w:val="16"/>
                <w:szCs w:val="16"/>
              </w:rPr>
            </w:pPr>
            <w:r w:rsidRPr="00AE68D8">
              <w:rPr>
                <w:rFonts w:ascii="Arial" w:hAnsi="Arial" w:cs="Arial"/>
                <w:b/>
                <w:i/>
                <w:sz w:val="16"/>
                <w:szCs w:val="16"/>
              </w:rPr>
              <w:t xml:space="preserve">La </w:t>
            </w:r>
            <w:r w:rsidRPr="00AE68D8">
              <w:rPr>
                <w:rFonts w:ascii="Arial" w:hAnsi="Arial" w:cs="Arial"/>
                <w:b/>
                <w:bCs/>
                <w:i/>
                <w:sz w:val="16"/>
                <w:szCs w:val="16"/>
              </w:rPr>
              <w:t xml:space="preserve">EMPRESA </w:t>
            </w:r>
            <w:r>
              <w:rPr>
                <w:rFonts w:ascii="Arial" w:hAnsi="Arial" w:cs="Arial"/>
                <w:b/>
                <w:bCs/>
                <w:i/>
                <w:sz w:val="16"/>
                <w:szCs w:val="16"/>
              </w:rPr>
              <w:t>1</w:t>
            </w:r>
          </w:p>
          <w:p w14:paraId="2CA7E3A0" w14:textId="77777777" w:rsidR="00BC492C" w:rsidRDefault="00BC492C" w:rsidP="00C13FF1">
            <w:pPr>
              <w:rPr>
                <w:rFonts w:ascii="Arial" w:hAnsi="Arial" w:cs="Arial"/>
                <w:bCs/>
                <w:i/>
                <w:sz w:val="16"/>
                <w:szCs w:val="16"/>
              </w:rPr>
            </w:pPr>
            <w:r>
              <w:rPr>
                <w:rFonts w:ascii="Arial" w:hAnsi="Arial" w:cs="Arial"/>
                <w:bCs/>
                <w:i/>
                <w:sz w:val="16"/>
                <w:szCs w:val="16"/>
              </w:rPr>
              <w:t>(A</w:t>
            </w:r>
            <w:r w:rsidRPr="004043BA">
              <w:rPr>
                <w:rFonts w:ascii="Arial" w:hAnsi="Arial" w:cs="Arial"/>
                <w:bCs/>
                <w:i/>
                <w:sz w:val="16"/>
                <w:szCs w:val="16"/>
              </w:rPr>
              <w:t>not</w:t>
            </w:r>
            <w:r>
              <w:rPr>
                <w:rFonts w:ascii="Arial" w:hAnsi="Arial" w:cs="Arial"/>
                <w:bCs/>
                <w:i/>
                <w:sz w:val="16"/>
                <w:szCs w:val="16"/>
              </w:rPr>
              <w:t>ar razón social o denominación)</w:t>
            </w:r>
          </w:p>
          <w:p w14:paraId="3FD44DBD" w14:textId="77777777" w:rsidR="00BC492C" w:rsidRDefault="00BC492C" w:rsidP="00C13FF1">
            <w:pPr>
              <w:rPr>
                <w:rFonts w:ascii="Arial" w:hAnsi="Arial" w:cs="Arial"/>
                <w:b/>
                <w:bCs/>
                <w:i/>
                <w:sz w:val="16"/>
                <w:szCs w:val="16"/>
              </w:rPr>
            </w:pPr>
          </w:p>
          <w:p w14:paraId="4EB7129E" w14:textId="77777777" w:rsidR="00BC492C" w:rsidRPr="00AE68D8" w:rsidRDefault="00BC492C" w:rsidP="00C13FF1">
            <w:pPr>
              <w:rPr>
                <w:rFonts w:ascii="Arial" w:hAnsi="Arial" w:cs="Arial"/>
                <w:b/>
                <w:i/>
                <w:sz w:val="16"/>
                <w:szCs w:val="16"/>
              </w:rPr>
            </w:pPr>
            <w:r w:rsidRPr="00AE68D8">
              <w:rPr>
                <w:rFonts w:ascii="Arial" w:hAnsi="Arial" w:cs="Arial"/>
                <w:b/>
                <w:i/>
                <w:sz w:val="16"/>
                <w:szCs w:val="16"/>
              </w:rPr>
              <w:t>Se obliga a  presentar la factura que cumpla con los requisitos fiscales para los trámites de gestión de cobro.</w:t>
            </w:r>
          </w:p>
        </w:tc>
        <w:tc>
          <w:tcPr>
            <w:tcW w:w="3559" w:type="dxa"/>
            <w:shd w:val="clear" w:color="auto" w:fill="auto"/>
          </w:tcPr>
          <w:p w14:paraId="605211C3" w14:textId="77777777" w:rsidR="00BC492C" w:rsidRDefault="00BC492C" w:rsidP="00C13FF1">
            <w:pPr>
              <w:ind w:hanging="5"/>
              <w:jc w:val="both"/>
              <w:rPr>
                <w:rFonts w:ascii="Arial" w:hAnsi="Arial" w:cs="Arial"/>
                <w:b/>
                <w:bCs/>
                <w:sz w:val="16"/>
                <w:szCs w:val="16"/>
              </w:rPr>
            </w:pPr>
            <w:r w:rsidRPr="004043BA">
              <w:rPr>
                <w:rFonts w:ascii="Arial" w:hAnsi="Arial" w:cs="Arial"/>
                <w:b/>
                <w:bCs/>
                <w:sz w:val="16"/>
                <w:szCs w:val="16"/>
              </w:rPr>
              <w:t xml:space="preserve">EMPRESA </w:t>
            </w:r>
            <w:r>
              <w:rPr>
                <w:rFonts w:ascii="Arial" w:hAnsi="Arial" w:cs="Arial"/>
                <w:b/>
                <w:bCs/>
                <w:sz w:val="16"/>
                <w:szCs w:val="16"/>
              </w:rPr>
              <w:t>1</w:t>
            </w:r>
            <w:r w:rsidRPr="004043BA">
              <w:rPr>
                <w:rFonts w:ascii="Arial" w:hAnsi="Arial" w:cs="Arial"/>
                <w:b/>
                <w:bCs/>
                <w:sz w:val="16"/>
                <w:szCs w:val="16"/>
              </w:rPr>
              <w:t xml:space="preserve"> </w:t>
            </w:r>
          </w:p>
          <w:p w14:paraId="478041ED" w14:textId="77777777" w:rsidR="00BC492C" w:rsidRDefault="00BC492C" w:rsidP="00C13FF1">
            <w:pPr>
              <w:ind w:hanging="5"/>
              <w:jc w:val="both"/>
              <w:rPr>
                <w:rFonts w:ascii="Arial" w:hAnsi="Arial" w:cs="Arial"/>
                <w:bCs/>
                <w:i/>
                <w:sz w:val="16"/>
                <w:szCs w:val="16"/>
              </w:rPr>
            </w:pPr>
            <w:r w:rsidRPr="00AE68D8">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 xml:space="preserve">notar razón social o denominación) </w:t>
            </w:r>
          </w:p>
          <w:p w14:paraId="1E6E0401" w14:textId="77777777" w:rsidR="00BC492C" w:rsidRDefault="00BC492C" w:rsidP="00C13FF1">
            <w:pPr>
              <w:ind w:hanging="5"/>
              <w:jc w:val="both"/>
              <w:rPr>
                <w:rFonts w:ascii="Arial" w:hAnsi="Arial" w:cs="Arial"/>
                <w:bCs/>
                <w:i/>
                <w:sz w:val="16"/>
                <w:szCs w:val="16"/>
              </w:rPr>
            </w:pPr>
          </w:p>
          <w:p w14:paraId="7D9C6B35" w14:textId="77777777" w:rsidR="00BC492C" w:rsidRPr="004043BA" w:rsidRDefault="00BC492C" w:rsidP="00C13FF1">
            <w:pPr>
              <w:ind w:hanging="5"/>
              <w:jc w:val="both"/>
              <w:rPr>
                <w:rFonts w:ascii="Arial" w:hAnsi="Arial" w:cs="Arial"/>
                <w:sz w:val="16"/>
                <w:szCs w:val="16"/>
              </w:rPr>
            </w:pPr>
            <w:r>
              <w:rPr>
                <w:rFonts w:ascii="Arial" w:hAnsi="Arial" w:cs="Arial"/>
                <w:i/>
                <w:sz w:val="16"/>
                <w:szCs w:val="16"/>
              </w:rPr>
              <w:t>P</w:t>
            </w:r>
            <w:r w:rsidRPr="004043BA">
              <w:rPr>
                <w:rFonts w:ascii="Arial" w:hAnsi="Arial" w:cs="Arial"/>
                <w:i/>
                <w:sz w:val="16"/>
                <w:szCs w:val="16"/>
              </w:rPr>
              <w:t>resentará las facturas dentro del plazo señalado en la convocatoria.</w:t>
            </w:r>
          </w:p>
        </w:tc>
      </w:tr>
      <w:tr w:rsidR="00BC492C" w:rsidRPr="004043BA" w14:paraId="2C5075ED" w14:textId="77777777" w:rsidTr="00C13FF1">
        <w:tc>
          <w:tcPr>
            <w:tcW w:w="1809" w:type="dxa"/>
            <w:vMerge/>
            <w:shd w:val="clear" w:color="auto" w:fill="auto"/>
          </w:tcPr>
          <w:p w14:paraId="7D408AF8" w14:textId="77777777" w:rsidR="00BC492C" w:rsidRPr="004043BA" w:rsidRDefault="00BC492C" w:rsidP="00C13FF1">
            <w:pPr>
              <w:jc w:val="both"/>
              <w:rPr>
                <w:rFonts w:ascii="Arial" w:hAnsi="Arial" w:cs="Arial"/>
                <w:b/>
                <w:sz w:val="16"/>
                <w:szCs w:val="16"/>
              </w:rPr>
            </w:pPr>
          </w:p>
        </w:tc>
        <w:tc>
          <w:tcPr>
            <w:tcW w:w="3686" w:type="dxa"/>
            <w:vAlign w:val="center"/>
          </w:tcPr>
          <w:p w14:paraId="3020481A" w14:textId="77777777" w:rsidR="00BC492C" w:rsidRPr="00AE68D8" w:rsidRDefault="00BC492C" w:rsidP="00C13FF1">
            <w:pPr>
              <w:rPr>
                <w:rFonts w:ascii="Arial" w:hAnsi="Arial" w:cs="Arial"/>
                <w:b/>
                <w:bCs/>
                <w:i/>
                <w:sz w:val="16"/>
                <w:szCs w:val="16"/>
              </w:rPr>
            </w:pPr>
            <w:r w:rsidRPr="00AE68D8">
              <w:rPr>
                <w:rFonts w:ascii="Arial" w:hAnsi="Arial" w:cs="Arial"/>
                <w:b/>
                <w:i/>
                <w:sz w:val="16"/>
                <w:szCs w:val="16"/>
              </w:rPr>
              <w:t xml:space="preserve">La </w:t>
            </w:r>
            <w:r>
              <w:rPr>
                <w:rFonts w:ascii="Arial" w:hAnsi="Arial" w:cs="Arial"/>
                <w:b/>
                <w:bCs/>
                <w:i/>
                <w:sz w:val="16"/>
                <w:szCs w:val="16"/>
              </w:rPr>
              <w:t>EMPRESA 1</w:t>
            </w:r>
          </w:p>
          <w:p w14:paraId="617AD899" w14:textId="77777777" w:rsidR="00BC492C" w:rsidRDefault="00BC492C" w:rsidP="00C13FF1">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40D4468A" w14:textId="77777777" w:rsidR="00BC492C" w:rsidRDefault="00BC492C" w:rsidP="00C13FF1">
            <w:pPr>
              <w:rPr>
                <w:rFonts w:ascii="Arial" w:hAnsi="Arial" w:cs="Arial"/>
                <w:bCs/>
                <w:i/>
                <w:sz w:val="16"/>
                <w:szCs w:val="16"/>
              </w:rPr>
            </w:pPr>
          </w:p>
          <w:p w14:paraId="2AA2F79F" w14:textId="77777777" w:rsidR="00BC492C" w:rsidRPr="00AE68D8" w:rsidRDefault="00BC492C" w:rsidP="00C13FF1">
            <w:pPr>
              <w:rPr>
                <w:rFonts w:ascii="Arial" w:hAnsi="Arial" w:cs="Arial"/>
                <w:b/>
                <w:sz w:val="16"/>
                <w:szCs w:val="16"/>
              </w:rPr>
            </w:pPr>
            <w:r w:rsidRPr="00AE68D8">
              <w:rPr>
                <w:rFonts w:ascii="Arial" w:hAnsi="Arial" w:cs="Arial"/>
                <w:b/>
                <w:bCs/>
                <w:i/>
                <w:sz w:val="16"/>
                <w:szCs w:val="16"/>
              </w:rPr>
              <w:t>S</w:t>
            </w:r>
            <w:r w:rsidRPr="00AE68D8">
              <w:rPr>
                <w:rFonts w:ascii="Arial" w:hAnsi="Arial" w:cs="Arial"/>
                <w:b/>
                <w:sz w:val="16"/>
                <w:szCs w:val="16"/>
              </w:rPr>
              <w:t>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49026049" w14:textId="77777777" w:rsidR="00BC492C" w:rsidRPr="004043BA" w:rsidRDefault="00BC492C" w:rsidP="00C13FF1">
            <w:pPr>
              <w:rPr>
                <w:rFonts w:ascii="Arial" w:hAnsi="Arial" w:cs="Arial"/>
                <w:b/>
                <w:sz w:val="16"/>
                <w:szCs w:val="16"/>
              </w:rPr>
            </w:pPr>
            <w:r w:rsidRPr="004043BA">
              <w:rPr>
                <w:rFonts w:ascii="Arial" w:hAnsi="Arial" w:cs="Arial"/>
                <w:i/>
                <w:sz w:val="16"/>
                <w:szCs w:val="16"/>
              </w:rPr>
              <w:t>(Derechos de autor y propiedad intelectual)</w:t>
            </w:r>
          </w:p>
        </w:tc>
        <w:tc>
          <w:tcPr>
            <w:tcW w:w="3559" w:type="dxa"/>
            <w:shd w:val="clear" w:color="auto" w:fill="auto"/>
          </w:tcPr>
          <w:p w14:paraId="7B349BF8" w14:textId="77777777" w:rsidR="00BC492C" w:rsidRPr="004043BA" w:rsidRDefault="00BC492C" w:rsidP="00C13FF1">
            <w:pPr>
              <w:jc w:val="both"/>
              <w:rPr>
                <w:rFonts w:ascii="Arial" w:hAnsi="Arial" w:cs="Arial"/>
                <w:sz w:val="16"/>
                <w:szCs w:val="16"/>
              </w:rPr>
            </w:pPr>
          </w:p>
        </w:tc>
      </w:tr>
      <w:tr w:rsidR="00BC492C" w:rsidRPr="004043BA" w14:paraId="3B3AA8FA" w14:textId="77777777" w:rsidTr="00C13FF1">
        <w:tc>
          <w:tcPr>
            <w:tcW w:w="1809" w:type="dxa"/>
            <w:vMerge/>
            <w:shd w:val="clear" w:color="auto" w:fill="auto"/>
          </w:tcPr>
          <w:p w14:paraId="25C8D041" w14:textId="77777777" w:rsidR="00BC492C" w:rsidRPr="004043BA" w:rsidRDefault="00BC492C" w:rsidP="00C13FF1">
            <w:pPr>
              <w:jc w:val="both"/>
              <w:rPr>
                <w:rFonts w:ascii="Arial" w:hAnsi="Arial" w:cs="Arial"/>
                <w:b/>
                <w:sz w:val="16"/>
                <w:szCs w:val="16"/>
              </w:rPr>
            </w:pPr>
          </w:p>
        </w:tc>
        <w:tc>
          <w:tcPr>
            <w:tcW w:w="3686" w:type="dxa"/>
            <w:vAlign w:val="center"/>
          </w:tcPr>
          <w:p w14:paraId="23EA0836" w14:textId="77777777" w:rsidR="00BC492C" w:rsidRPr="00AE68D8" w:rsidRDefault="00BC492C" w:rsidP="00C13FF1">
            <w:pPr>
              <w:rPr>
                <w:rFonts w:ascii="Arial" w:hAnsi="Arial" w:cs="Arial"/>
                <w:b/>
                <w:bCs/>
                <w:i/>
                <w:sz w:val="16"/>
                <w:szCs w:val="16"/>
              </w:rPr>
            </w:pPr>
            <w:r w:rsidRPr="00AE68D8">
              <w:rPr>
                <w:rFonts w:ascii="Arial" w:hAnsi="Arial" w:cs="Arial"/>
                <w:b/>
                <w:i/>
                <w:sz w:val="16"/>
                <w:szCs w:val="16"/>
              </w:rPr>
              <w:t xml:space="preserve">La </w:t>
            </w:r>
            <w:r>
              <w:rPr>
                <w:rFonts w:ascii="Arial" w:hAnsi="Arial" w:cs="Arial"/>
                <w:b/>
                <w:bCs/>
                <w:i/>
                <w:sz w:val="16"/>
                <w:szCs w:val="16"/>
              </w:rPr>
              <w:t>EMPRESA 1</w:t>
            </w:r>
          </w:p>
          <w:p w14:paraId="6449B4BD" w14:textId="77777777" w:rsidR="00BC492C" w:rsidRDefault="00BC492C" w:rsidP="00C13FF1">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7AA7AE8B" w14:textId="77777777" w:rsidR="00BC492C" w:rsidRDefault="00BC492C" w:rsidP="00C13FF1">
            <w:pPr>
              <w:ind w:left="34" w:hanging="34"/>
              <w:rPr>
                <w:rFonts w:ascii="Arial" w:hAnsi="Arial" w:cs="Arial"/>
                <w:sz w:val="16"/>
                <w:szCs w:val="16"/>
              </w:rPr>
            </w:pPr>
          </w:p>
          <w:p w14:paraId="0DDFFC51" w14:textId="77777777" w:rsidR="00BC492C" w:rsidRPr="00AE68D8" w:rsidRDefault="00BC492C" w:rsidP="00C13FF1">
            <w:pPr>
              <w:ind w:left="34" w:hanging="34"/>
              <w:rPr>
                <w:rFonts w:ascii="Arial" w:hAnsi="Arial" w:cs="Arial"/>
                <w:b/>
                <w:sz w:val="16"/>
                <w:szCs w:val="16"/>
              </w:rPr>
            </w:pPr>
            <w:r w:rsidRPr="00AE68D8">
              <w:rPr>
                <w:rFonts w:ascii="Arial" w:hAnsi="Arial" w:cs="Arial"/>
                <w:b/>
                <w:sz w:val="16"/>
                <w:szCs w:val="16"/>
              </w:rPr>
              <w:t>Se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64DF5F9A" w14:textId="77777777" w:rsidR="00BC492C" w:rsidRPr="004043BA" w:rsidRDefault="00BC492C" w:rsidP="00C13FF1">
            <w:pPr>
              <w:rPr>
                <w:rFonts w:ascii="Arial" w:hAnsi="Arial" w:cs="Arial"/>
                <w:i/>
                <w:sz w:val="16"/>
                <w:szCs w:val="16"/>
              </w:rPr>
            </w:pPr>
            <w:r w:rsidRPr="004043BA">
              <w:rPr>
                <w:rFonts w:ascii="Arial" w:hAnsi="Arial" w:cs="Arial"/>
                <w:i/>
                <w:sz w:val="16"/>
                <w:szCs w:val="16"/>
              </w:rPr>
              <w:t>(Protección de datos personales)</w:t>
            </w:r>
          </w:p>
        </w:tc>
        <w:tc>
          <w:tcPr>
            <w:tcW w:w="3559" w:type="dxa"/>
            <w:shd w:val="clear" w:color="auto" w:fill="auto"/>
          </w:tcPr>
          <w:p w14:paraId="68638F47" w14:textId="77777777" w:rsidR="00BC492C" w:rsidRDefault="00BC492C" w:rsidP="00C13FF1">
            <w:pPr>
              <w:jc w:val="both"/>
              <w:rPr>
                <w:rFonts w:ascii="Arial" w:hAnsi="Arial" w:cs="Arial"/>
                <w:b/>
                <w:bCs/>
                <w:sz w:val="16"/>
                <w:szCs w:val="16"/>
              </w:rPr>
            </w:pPr>
            <w:r>
              <w:rPr>
                <w:rFonts w:ascii="Arial" w:hAnsi="Arial" w:cs="Arial"/>
                <w:b/>
                <w:bCs/>
                <w:sz w:val="16"/>
                <w:szCs w:val="16"/>
              </w:rPr>
              <w:t>EMPRESA 1</w:t>
            </w:r>
          </w:p>
          <w:p w14:paraId="4E7C8C0E" w14:textId="77777777" w:rsidR="00BC492C" w:rsidRDefault="00BC492C" w:rsidP="00C13FF1">
            <w:pPr>
              <w:jc w:val="both"/>
              <w:rPr>
                <w:rFonts w:ascii="Arial" w:hAnsi="Arial" w:cs="Arial"/>
                <w:bCs/>
                <w:i/>
                <w:sz w:val="16"/>
                <w:szCs w:val="16"/>
              </w:rPr>
            </w:pPr>
            <w:r w:rsidRPr="00F643A7">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w:t>
            </w:r>
            <w:r>
              <w:rPr>
                <w:rFonts w:ascii="Arial" w:hAnsi="Arial" w:cs="Arial"/>
                <w:bCs/>
                <w:i/>
                <w:sz w:val="16"/>
                <w:szCs w:val="16"/>
              </w:rPr>
              <w:t>ar razón social o denominación)</w:t>
            </w:r>
          </w:p>
          <w:p w14:paraId="1B15D931" w14:textId="77777777" w:rsidR="00BC492C" w:rsidRDefault="00BC492C" w:rsidP="00C13FF1">
            <w:pPr>
              <w:jc w:val="both"/>
              <w:rPr>
                <w:rFonts w:ascii="Arial" w:hAnsi="Arial" w:cs="Arial"/>
                <w:bCs/>
                <w:i/>
                <w:sz w:val="16"/>
                <w:szCs w:val="16"/>
              </w:rPr>
            </w:pPr>
          </w:p>
          <w:p w14:paraId="3039FA0E" w14:textId="77777777" w:rsidR="00BC492C" w:rsidRPr="004043BA" w:rsidRDefault="00BC492C" w:rsidP="00C13FF1">
            <w:pPr>
              <w:jc w:val="both"/>
              <w:rPr>
                <w:rFonts w:ascii="Arial" w:hAnsi="Arial" w:cs="Arial"/>
                <w:sz w:val="16"/>
                <w:szCs w:val="16"/>
              </w:rPr>
            </w:pPr>
            <w:r>
              <w:rPr>
                <w:rFonts w:ascii="Arial" w:hAnsi="Arial" w:cs="Arial"/>
                <w:i/>
                <w:sz w:val="16"/>
                <w:szCs w:val="16"/>
              </w:rPr>
              <w:t>R</w:t>
            </w:r>
            <w:r w:rsidRPr="004043BA">
              <w:rPr>
                <w:rFonts w:ascii="Arial" w:hAnsi="Arial" w:cs="Arial"/>
                <w:i/>
                <w:sz w:val="16"/>
                <w:szCs w:val="16"/>
              </w:rPr>
              <w:t>ealizará la protección de datos personales cuando se obtenga información que deba ser protegida y mantendrá bajo su resguardo dicha información para su consulta cuando se le requiera.</w:t>
            </w:r>
          </w:p>
        </w:tc>
      </w:tr>
      <w:tr w:rsidR="00BC492C" w:rsidRPr="004043BA" w14:paraId="6E32C2E2" w14:textId="77777777" w:rsidTr="00C13FF1">
        <w:tc>
          <w:tcPr>
            <w:tcW w:w="1809" w:type="dxa"/>
            <w:vMerge/>
            <w:shd w:val="clear" w:color="auto" w:fill="auto"/>
          </w:tcPr>
          <w:p w14:paraId="54715A02" w14:textId="77777777" w:rsidR="00BC492C" w:rsidRPr="004043BA" w:rsidRDefault="00BC492C" w:rsidP="00C13FF1">
            <w:pPr>
              <w:jc w:val="both"/>
              <w:rPr>
                <w:rFonts w:ascii="Arial" w:hAnsi="Arial" w:cs="Arial"/>
                <w:b/>
                <w:sz w:val="16"/>
                <w:szCs w:val="16"/>
              </w:rPr>
            </w:pPr>
          </w:p>
        </w:tc>
        <w:tc>
          <w:tcPr>
            <w:tcW w:w="3686" w:type="dxa"/>
            <w:vAlign w:val="center"/>
          </w:tcPr>
          <w:p w14:paraId="1B96DABE" w14:textId="77777777" w:rsidR="00BC492C" w:rsidRPr="00AE68D8" w:rsidRDefault="00BC492C" w:rsidP="00C13FF1">
            <w:pPr>
              <w:rPr>
                <w:rFonts w:ascii="Arial" w:hAnsi="Arial" w:cs="Arial"/>
                <w:b/>
                <w:bCs/>
                <w:i/>
                <w:sz w:val="16"/>
                <w:szCs w:val="16"/>
              </w:rPr>
            </w:pPr>
            <w:r w:rsidRPr="00AE68D8">
              <w:rPr>
                <w:rFonts w:ascii="Arial" w:hAnsi="Arial" w:cs="Arial"/>
                <w:b/>
                <w:i/>
                <w:sz w:val="16"/>
                <w:szCs w:val="16"/>
              </w:rPr>
              <w:t xml:space="preserve">La </w:t>
            </w:r>
            <w:r>
              <w:rPr>
                <w:rFonts w:ascii="Arial" w:hAnsi="Arial" w:cs="Arial"/>
                <w:b/>
                <w:bCs/>
                <w:i/>
                <w:sz w:val="16"/>
                <w:szCs w:val="16"/>
              </w:rPr>
              <w:t>EMPRESA 1</w:t>
            </w:r>
          </w:p>
          <w:p w14:paraId="0552609A" w14:textId="77777777" w:rsidR="00BC492C" w:rsidRDefault="00BC492C" w:rsidP="00C13FF1">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4450A28D" w14:textId="77777777" w:rsidR="00BC492C" w:rsidRDefault="00BC492C" w:rsidP="00C13FF1">
            <w:pPr>
              <w:ind w:left="34" w:hanging="34"/>
              <w:rPr>
                <w:rFonts w:ascii="Arial" w:hAnsi="Arial" w:cs="Arial"/>
                <w:sz w:val="16"/>
                <w:szCs w:val="16"/>
              </w:rPr>
            </w:pPr>
          </w:p>
          <w:p w14:paraId="6478D44F" w14:textId="77777777" w:rsidR="00BC492C" w:rsidRPr="00AE68D8" w:rsidRDefault="00BC492C" w:rsidP="00C13FF1">
            <w:pPr>
              <w:ind w:left="34" w:hanging="34"/>
              <w:rPr>
                <w:rFonts w:ascii="Arial" w:hAnsi="Arial" w:cs="Arial"/>
                <w:b/>
                <w:sz w:val="16"/>
                <w:szCs w:val="16"/>
              </w:rPr>
            </w:pPr>
            <w:r w:rsidRPr="00AE68D8">
              <w:rPr>
                <w:rFonts w:ascii="Arial" w:hAnsi="Arial" w:cs="Arial"/>
                <w:b/>
                <w:sz w:val="16"/>
                <w:szCs w:val="16"/>
              </w:rPr>
              <w:t>Se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0A75D9C8" w14:textId="77777777" w:rsidR="00BC492C" w:rsidRPr="004043BA" w:rsidRDefault="00BC492C" w:rsidP="00C13FF1">
            <w:pPr>
              <w:rPr>
                <w:rFonts w:ascii="Arial" w:hAnsi="Arial" w:cs="Arial"/>
                <w:sz w:val="16"/>
                <w:szCs w:val="16"/>
              </w:rPr>
            </w:pPr>
            <w:r w:rsidRPr="004043BA">
              <w:rPr>
                <w:rFonts w:ascii="Arial" w:hAnsi="Arial" w:cs="Arial"/>
                <w:i/>
                <w:sz w:val="16"/>
                <w:szCs w:val="16"/>
              </w:rPr>
              <w:t xml:space="preserve"> (Responsabilidad laboral)</w:t>
            </w:r>
          </w:p>
        </w:tc>
        <w:tc>
          <w:tcPr>
            <w:tcW w:w="3559" w:type="dxa"/>
            <w:shd w:val="clear" w:color="auto" w:fill="auto"/>
          </w:tcPr>
          <w:p w14:paraId="66308387" w14:textId="77777777" w:rsidR="00BC492C" w:rsidRPr="004043BA" w:rsidRDefault="00BC492C" w:rsidP="00C13FF1">
            <w:pPr>
              <w:jc w:val="both"/>
              <w:rPr>
                <w:rFonts w:ascii="Arial" w:hAnsi="Arial" w:cs="Arial"/>
                <w:sz w:val="16"/>
                <w:szCs w:val="16"/>
              </w:rPr>
            </w:pPr>
          </w:p>
        </w:tc>
      </w:tr>
      <w:tr w:rsidR="00BC492C" w:rsidRPr="004043BA" w14:paraId="2B8AB56E" w14:textId="77777777" w:rsidTr="00C13FF1">
        <w:tc>
          <w:tcPr>
            <w:tcW w:w="1809" w:type="dxa"/>
            <w:vMerge/>
            <w:shd w:val="clear" w:color="auto" w:fill="auto"/>
          </w:tcPr>
          <w:p w14:paraId="2C6B4712" w14:textId="77777777" w:rsidR="00BC492C" w:rsidRPr="004043BA" w:rsidRDefault="00BC492C" w:rsidP="00C13FF1">
            <w:pPr>
              <w:jc w:val="both"/>
              <w:rPr>
                <w:rFonts w:ascii="Arial" w:hAnsi="Arial" w:cs="Arial"/>
                <w:b/>
                <w:sz w:val="16"/>
                <w:szCs w:val="16"/>
              </w:rPr>
            </w:pPr>
          </w:p>
        </w:tc>
        <w:tc>
          <w:tcPr>
            <w:tcW w:w="3686" w:type="dxa"/>
            <w:vAlign w:val="center"/>
          </w:tcPr>
          <w:p w14:paraId="2A9257D4" w14:textId="77777777" w:rsidR="00BC492C" w:rsidRPr="00AE68D8" w:rsidRDefault="00BC492C" w:rsidP="00C13FF1">
            <w:pPr>
              <w:rPr>
                <w:rFonts w:ascii="Arial" w:hAnsi="Arial" w:cs="Arial"/>
                <w:b/>
                <w:bCs/>
                <w:i/>
                <w:sz w:val="16"/>
                <w:szCs w:val="16"/>
              </w:rPr>
            </w:pPr>
            <w:r w:rsidRPr="00AE68D8">
              <w:rPr>
                <w:rFonts w:ascii="Arial" w:hAnsi="Arial" w:cs="Arial"/>
                <w:b/>
                <w:i/>
                <w:sz w:val="16"/>
                <w:szCs w:val="16"/>
              </w:rPr>
              <w:t xml:space="preserve">La </w:t>
            </w:r>
            <w:r>
              <w:rPr>
                <w:rFonts w:ascii="Arial" w:hAnsi="Arial" w:cs="Arial"/>
                <w:b/>
                <w:bCs/>
                <w:i/>
                <w:sz w:val="16"/>
                <w:szCs w:val="16"/>
              </w:rPr>
              <w:t>EMPRESA 1</w:t>
            </w:r>
          </w:p>
          <w:p w14:paraId="4B403522" w14:textId="77777777" w:rsidR="00BC492C" w:rsidRDefault="00BC492C" w:rsidP="00C13FF1">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79434060" w14:textId="77777777" w:rsidR="00BC492C" w:rsidRDefault="00BC492C" w:rsidP="00C13FF1">
            <w:pPr>
              <w:ind w:left="34" w:hanging="34"/>
              <w:rPr>
                <w:rFonts w:ascii="Arial" w:hAnsi="Arial" w:cs="Arial"/>
                <w:sz w:val="16"/>
                <w:szCs w:val="16"/>
              </w:rPr>
            </w:pPr>
          </w:p>
          <w:p w14:paraId="240999B7" w14:textId="77777777" w:rsidR="00BC492C" w:rsidRPr="00AE68D8" w:rsidRDefault="00BC492C" w:rsidP="00C13FF1">
            <w:pPr>
              <w:ind w:left="34" w:hanging="34"/>
              <w:rPr>
                <w:rFonts w:ascii="Arial" w:hAnsi="Arial" w:cs="Arial"/>
                <w:b/>
                <w:sz w:val="16"/>
                <w:szCs w:val="16"/>
              </w:rPr>
            </w:pPr>
            <w:r w:rsidRPr="00AE68D8">
              <w:rPr>
                <w:rFonts w:ascii="Arial" w:hAnsi="Arial" w:cs="Arial"/>
                <w:b/>
                <w:sz w:val="16"/>
                <w:szCs w:val="16"/>
              </w:rPr>
              <w:t>Se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1F5AB841" w14:textId="77777777" w:rsidR="00BC492C" w:rsidRPr="004043BA" w:rsidRDefault="00BC492C" w:rsidP="00C13FF1">
            <w:pPr>
              <w:rPr>
                <w:rFonts w:ascii="Arial" w:hAnsi="Arial" w:cs="Arial"/>
                <w:sz w:val="16"/>
                <w:szCs w:val="16"/>
              </w:rPr>
            </w:pPr>
            <w:r w:rsidRPr="004043BA">
              <w:rPr>
                <w:rFonts w:ascii="Arial" w:hAnsi="Arial" w:cs="Arial"/>
                <w:i/>
                <w:sz w:val="16"/>
                <w:szCs w:val="16"/>
              </w:rPr>
              <w:t xml:space="preserve"> (Opinión de cumplimiento de obligaciones fiscales)</w:t>
            </w:r>
          </w:p>
        </w:tc>
        <w:tc>
          <w:tcPr>
            <w:tcW w:w="3559" w:type="dxa"/>
            <w:shd w:val="clear" w:color="auto" w:fill="auto"/>
          </w:tcPr>
          <w:p w14:paraId="765B66FB" w14:textId="77777777" w:rsidR="00BC492C" w:rsidRPr="004043BA" w:rsidRDefault="00BC492C" w:rsidP="00C13FF1">
            <w:pPr>
              <w:jc w:val="both"/>
              <w:rPr>
                <w:rFonts w:ascii="Arial" w:hAnsi="Arial" w:cs="Arial"/>
                <w:sz w:val="16"/>
                <w:szCs w:val="16"/>
              </w:rPr>
            </w:pPr>
          </w:p>
        </w:tc>
      </w:tr>
      <w:tr w:rsidR="00BC492C" w:rsidRPr="004043BA" w14:paraId="7597E2E2" w14:textId="77777777" w:rsidTr="00C13FF1">
        <w:tc>
          <w:tcPr>
            <w:tcW w:w="1809" w:type="dxa"/>
            <w:vMerge/>
            <w:shd w:val="clear" w:color="auto" w:fill="auto"/>
          </w:tcPr>
          <w:p w14:paraId="035EF563" w14:textId="77777777" w:rsidR="00BC492C" w:rsidRPr="004043BA" w:rsidRDefault="00BC492C" w:rsidP="00C13FF1">
            <w:pPr>
              <w:jc w:val="both"/>
              <w:rPr>
                <w:rFonts w:ascii="Arial" w:hAnsi="Arial" w:cs="Arial"/>
                <w:b/>
                <w:sz w:val="16"/>
                <w:szCs w:val="16"/>
              </w:rPr>
            </w:pPr>
          </w:p>
        </w:tc>
        <w:tc>
          <w:tcPr>
            <w:tcW w:w="3686" w:type="dxa"/>
            <w:vAlign w:val="center"/>
          </w:tcPr>
          <w:p w14:paraId="6CF881D2" w14:textId="77777777" w:rsidR="00BC492C" w:rsidRPr="00AE68D8" w:rsidRDefault="00BC492C" w:rsidP="00C13FF1">
            <w:pPr>
              <w:rPr>
                <w:rFonts w:ascii="Arial" w:hAnsi="Arial" w:cs="Arial"/>
                <w:b/>
                <w:bCs/>
                <w:i/>
                <w:sz w:val="16"/>
                <w:szCs w:val="16"/>
              </w:rPr>
            </w:pPr>
            <w:r w:rsidRPr="00AE68D8">
              <w:rPr>
                <w:rFonts w:ascii="Arial" w:hAnsi="Arial" w:cs="Arial"/>
                <w:b/>
                <w:i/>
                <w:sz w:val="16"/>
                <w:szCs w:val="16"/>
              </w:rPr>
              <w:t xml:space="preserve">La </w:t>
            </w:r>
            <w:r>
              <w:rPr>
                <w:rFonts w:ascii="Arial" w:hAnsi="Arial" w:cs="Arial"/>
                <w:b/>
                <w:bCs/>
                <w:i/>
                <w:sz w:val="16"/>
                <w:szCs w:val="16"/>
              </w:rPr>
              <w:t>EMPRESA 1</w:t>
            </w:r>
          </w:p>
          <w:p w14:paraId="14995199" w14:textId="77777777" w:rsidR="00BC492C" w:rsidRDefault="00BC492C" w:rsidP="00C13FF1">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58DC1B3E" w14:textId="77777777" w:rsidR="00BC492C" w:rsidRDefault="00BC492C" w:rsidP="00C13FF1">
            <w:pPr>
              <w:ind w:left="34" w:hanging="34"/>
              <w:rPr>
                <w:rFonts w:ascii="Arial" w:hAnsi="Arial" w:cs="Arial"/>
                <w:sz w:val="16"/>
                <w:szCs w:val="16"/>
              </w:rPr>
            </w:pPr>
          </w:p>
          <w:p w14:paraId="0F0E105D" w14:textId="77777777" w:rsidR="00BC492C" w:rsidRPr="00AE68D8" w:rsidRDefault="00BC492C" w:rsidP="00C13FF1">
            <w:pPr>
              <w:ind w:left="34" w:hanging="34"/>
              <w:rPr>
                <w:rFonts w:ascii="Arial" w:hAnsi="Arial" w:cs="Arial"/>
                <w:b/>
                <w:sz w:val="16"/>
                <w:szCs w:val="16"/>
              </w:rPr>
            </w:pPr>
            <w:r w:rsidRPr="00AE68D8">
              <w:rPr>
                <w:rFonts w:ascii="Arial" w:hAnsi="Arial" w:cs="Arial"/>
                <w:b/>
                <w:sz w:val="16"/>
                <w:szCs w:val="16"/>
              </w:rPr>
              <w:t>Se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29967669" w14:textId="77777777" w:rsidR="00BC492C" w:rsidRPr="004043BA" w:rsidRDefault="00BC492C" w:rsidP="00C13FF1">
            <w:pPr>
              <w:rPr>
                <w:rFonts w:ascii="Arial" w:hAnsi="Arial" w:cs="Arial"/>
                <w:sz w:val="16"/>
                <w:szCs w:val="16"/>
              </w:rPr>
            </w:pPr>
            <w:r w:rsidRPr="004043BA">
              <w:rPr>
                <w:rFonts w:ascii="Arial" w:hAnsi="Arial" w:cs="Arial"/>
                <w:i/>
                <w:sz w:val="16"/>
                <w:szCs w:val="16"/>
              </w:rPr>
              <w:t>(Entrega de la garantía de cumplimiento del contrato)</w:t>
            </w:r>
          </w:p>
        </w:tc>
        <w:tc>
          <w:tcPr>
            <w:tcW w:w="3559" w:type="dxa"/>
            <w:shd w:val="clear" w:color="auto" w:fill="auto"/>
          </w:tcPr>
          <w:p w14:paraId="0C495D95" w14:textId="77777777" w:rsidR="00BC492C" w:rsidRPr="004043BA" w:rsidRDefault="00BC492C" w:rsidP="00C13FF1">
            <w:pPr>
              <w:jc w:val="both"/>
              <w:rPr>
                <w:rFonts w:ascii="Arial" w:hAnsi="Arial" w:cs="Arial"/>
                <w:sz w:val="16"/>
                <w:szCs w:val="16"/>
              </w:rPr>
            </w:pPr>
          </w:p>
        </w:tc>
      </w:tr>
      <w:tr w:rsidR="00BC492C" w:rsidRPr="004043BA" w14:paraId="5E89E531" w14:textId="77777777" w:rsidTr="00C13FF1">
        <w:tc>
          <w:tcPr>
            <w:tcW w:w="1809" w:type="dxa"/>
            <w:vMerge/>
            <w:shd w:val="clear" w:color="auto" w:fill="auto"/>
          </w:tcPr>
          <w:p w14:paraId="5EE7FC6C" w14:textId="77777777" w:rsidR="00BC492C" w:rsidRPr="004043BA" w:rsidRDefault="00BC492C" w:rsidP="00C13FF1">
            <w:pPr>
              <w:jc w:val="both"/>
              <w:rPr>
                <w:rFonts w:ascii="Arial" w:hAnsi="Arial" w:cs="Arial"/>
                <w:b/>
                <w:sz w:val="16"/>
                <w:szCs w:val="16"/>
              </w:rPr>
            </w:pPr>
          </w:p>
        </w:tc>
        <w:tc>
          <w:tcPr>
            <w:tcW w:w="3686" w:type="dxa"/>
            <w:vAlign w:val="center"/>
          </w:tcPr>
          <w:p w14:paraId="04CBB30C" w14:textId="77777777" w:rsidR="00BC492C" w:rsidRPr="00AE68D8" w:rsidRDefault="00BC492C" w:rsidP="00C13FF1">
            <w:pPr>
              <w:rPr>
                <w:rFonts w:ascii="Arial" w:hAnsi="Arial" w:cs="Arial"/>
                <w:b/>
                <w:bCs/>
                <w:i/>
                <w:sz w:val="16"/>
                <w:szCs w:val="16"/>
              </w:rPr>
            </w:pPr>
            <w:r w:rsidRPr="00AE68D8">
              <w:rPr>
                <w:rFonts w:ascii="Arial" w:hAnsi="Arial" w:cs="Arial"/>
                <w:b/>
                <w:i/>
                <w:sz w:val="16"/>
                <w:szCs w:val="16"/>
              </w:rPr>
              <w:t xml:space="preserve">La </w:t>
            </w:r>
            <w:r>
              <w:rPr>
                <w:rFonts w:ascii="Arial" w:hAnsi="Arial" w:cs="Arial"/>
                <w:b/>
                <w:bCs/>
                <w:i/>
                <w:sz w:val="16"/>
                <w:szCs w:val="16"/>
              </w:rPr>
              <w:t>EMPRESA 1</w:t>
            </w:r>
          </w:p>
          <w:p w14:paraId="15A097D9" w14:textId="77777777" w:rsidR="00BC492C" w:rsidRDefault="00BC492C" w:rsidP="00C13FF1">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4CEE140E" w14:textId="77777777" w:rsidR="00BC492C" w:rsidRDefault="00BC492C" w:rsidP="00C13FF1">
            <w:pPr>
              <w:ind w:left="34" w:hanging="34"/>
              <w:rPr>
                <w:rFonts w:ascii="Arial" w:hAnsi="Arial" w:cs="Arial"/>
                <w:sz w:val="16"/>
                <w:szCs w:val="16"/>
              </w:rPr>
            </w:pPr>
          </w:p>
          <w:p w14:paraId="64844E13" w14:textId="77777777" w:rsidR="00BC492C" w:rsidRPr="00AE68D8" w:rsidRDefault="00BC492C" w:rsidP="00C13FF1">
            <w:pPr>
              <w:ind w:left="34" w:hanging="34"/>
              <w:rPr>
                <w:rFonts w:ascii="Arial" w:hAnsi="Arial" w:cs="Arial"/>
                <w:b/>
                <w:sz w:val="16"/>
                <w:szCs w:val="16"/>
              </w:rPr>
            </w:pPr>
            <w:r w:rsidRPr="00AE68D8">
              <w:rPr>
                <w:rFonts w:ascii="Arial" w:hAnsi="Arial" w:cs="Arial"/>
                <w:b/>
                <w:sz w:val="16"/>
                <w:szCs w:val="16"/>
              </w:rPr>
              <w:t>Se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42B42BCF" w14:textId="77777777" w:rsidR="00BC492C" w:rsidRPr="004043BA" w:rsidRDefault="00BC492C" w:rsidP="00C13FF1">
            <w:pPr>
              <w:rPr>
                <w:rFonts w:ascii="Arial" w:hAnsi="Arial" w:cs="Arial"/>
                <w:i/>
                <w:sz w:val="16"/>
                <w:szCs w:val="16"/>
              </w:rPr>
            </w:pPr>
            <w:r w:rsidRPr="004043BA">
              <w:rPr>
                <w:rFonts w:ascii="Arial" w:hAnsi="Arial" w:cs="Arial"/>
                <w:i/>
                <w:sz w:val="16"/>
                <w:szCs w:val="16"/>
              </w:rPr>
              <w:t xml:space="preserve"> (Rescisión y modificación del contrato)</w:t>
            </w:r>
          </w:p>
        </w:tc>
        <w:tc>
          <w:tcPr>
            <w:tcW w:w="3559" w:type="dxa"/>
            <w:shd w:val="clear" w:color="auto" w:fill="auto"/>
          </w:tcPr>
          <w:p w14:paraId="1501762C" w14:textId="77777777" w:rsidR="00BC492C" w:rsidRDefault="00BC492C" w:rsidP="00C13FF1">
            <w:pPr>
              <w:jc w:val="both"/>
              <w:rPr>
                <w:rFonts w:ascii="Arial" w:hAnsi="Arial" w:cs="Arial"/>
                <w:b/>
                <w:bCs/>
                <w:sz w:val="16"/>
                <w:szCs w:val="16"/>
              </w:rPr>
            </w:pPr>
            <w:r w:rsidRPr="004043BA">
              <w:rPr>
                <w:rFonts w:ascii="Arial" w:hAnsi="Arial" w:cs="Arial"/>
                <w:i/>
                <w:sz w:val="16"/>
                <w:szCs w:val="16"/>
              </w:rPr>
              <w:t xml:space="preserve">En caso de modificación al contrato la </w:t>
            </w:r>
            <w:r>
              <w:rPr>
                <w:rFonts w:ascii="Arial" w:hAnsi="Arial" w:cs="Arial"/>
                <w:b/>
                <w:bCs/>
                <w:sz w:val="16"/>
                <w:szCs w:val="16"/>
              </w:rPr>
              <w:t>EMPRESA 1</w:t>
            </w:r>
          </w:p>
          <w:p w14:paraId="741F44E2" w14:textId="77777777" w:rsidR="00BC492C" w:rsidRDefault="00BC492C" w:rsidP="00C13FF1">
            <w:pPr>
              <w:jc w:val="both"/>
              <w:rPr>
                <w:rFonts w:ascii="Arial" w:hAnsi="Arial" w:cs="Arial"/>
                <w:i/>
                <w:sz w:val="16"/>
                <w:szCs w:val="16"/>
              </w:rPr>
            </w:pPr>
            <w:r w:rsidRPr="00F643A7">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6EA27634" w14:textId="77777777" w:rsidR="00BC492C" w:rsidRDefault="00BC492C" w:rsidP="00C13FF1">
            <w:pPr>
              <w:jc w:val="both"/>
              <w:rPr>
                <w:rFonts w:ascii="Arial" w:hAnsi="Arial" w:cs="Arial"/>
                <w:i/>
                <w:sz w:val="16"/>
                <w:szCs w:val="16"/>
              </w:rPr>
            </w:pPr>
          </w:p>
          <w:p w14:paraId="699D9C81" w14:textId="77777777" w:rsidR="00BC492C" w:rsidRPr="004043BA" w:rsidRDefault="00BC492C" w:rsidP="00C13FF1">
            <w:pPr>
              <w:jc w:val="both"/>
              <w:rPr>
                <w:rFonts w:ascii="Arial" w:hAnsi="Arial" w:cs="Arial"/>
                <w:sz w:val="16"/>
                <w:szCs w:val="16"/>
              </w:rPr>
            </w:pPr>
            <w:r>
              <w:rPr>
                <w:rFonts w:ascii="Arial" w:hAnsi="Arial" w:cs="Arial"/>
                <w:i/>
                <w:sz w:val="16"/>
                <w:szCs w:val="16"/>
              </w:rPr>
              <w:t>P</w:t>
            </w:r>
            <w:r w:rsidRPr="004043BA">
              <w:rPr>
                <w:rFonts w:ascii="Arial" w:hAnsi="Arial" w:cs="Arial"/>
                <w:i/>
                <w:sz w:val="16"/>
                <w:szCs w:val="16"/>
              </w:rPr>
              <w:t>revia notificación por escrito de parte del administrador del contrato, dará respuesta en un plazo no mayor a ...</w:t>
            </w:r>
          </w:p>
        </w:tc>
      </w:tr>
      <w:tr w:rsidR="00BC492C" w:rsidRPr="004043BA" w14:paraId="334A536C" w14:textId="77777777" w:rsidTr="00C13FF1">
        <w:trPr>
          <w:trHeight w:val="2178"/>
        </w:trPr>
        <w:tc>
          <w:tcPr>
            <w:tcW w:w="1809" w:type="dxa"/>
            <w:shd w:val="clear" w:color="auto" w:fill="auto"/>
            <w:vAlign w:val="center"/>
          </w:tcPr>
          <w:p w14:paraId="6B2A6AF4" w14:textId="77777777" w:rsidR="00BC492C" w:rsidRPr="004043BA" w:rsidRDefault="00BC492C" w:rsidP="00C13FF1">
            <w:pPr>
              <w:rPr>
                <w:rFonts w:ascii="Arial" w:hAnsi="Arial" w:cs="Arial"/>
                <w:b/>
                <w:sz w:val="16"/>
                <w:szCs w:val="16"/>
              </w:rPr>
            </w:pPr>
            <w:r w:rsidRPr="004043BA">
              <w:rPr>
                <w:rFonts w:ascii="Arial" w:hAnsi="Arial" w:cs="Arial"/>
                <w:b/>
                <w:sz w:val="16"/>
                <w:szCs w:val="16"/>
              </w:rPr>
              <w:lastRenderedPageBreak/>
              <w:t>Documentación legal y administrativa</w:t>
            </w:r>
          </w:p>
        </w:tc>
        <w:tc>
          <w:tcPr>
            <w:tcW w:w="3686" w:type="dxa"/>
          </w:tcPr>
          <w:p w14:paraId="555610E5" w14:textId="77777777" w:rsidR="00BC492C" w:rsidRDefault="00BC492C" w:rsidP="00C13FF1">
            <w:pPr>
              <w:ind w:left="34"/>
              <w:jc w:val="both"/>
              <w:rPr>
                <w:rFonts w:ascii="Arial" w:hAnsi="Arial" w:cs="Arial"/>
                <w:b/>
                <w:bCs/>
                <w:sz w:val="16"/>
                <w:szCs w:val="16"/>
              </w:rPr>
            </w:pPr>
            <w:r w:rsidRPr="004043BA">
              <w:rPr>
                <w:rFonts w:ascii="Arial" w:hAnsi="Arial" w:cs="Arial"/>
                <w:sz w:val="16"/>
                <w:szCs w:val="16"/>
              </w:rPr>
              <w:t>La</w:t>
            </w:r>
            <w:r w:rsidRPr="004043BA">
              <w:rPr>
                <w:rFonts w:ascii="Arial" w:hAnsi="Arial" w:cs="Arial"/>
                <w:i/>
                <w:sz w:val="16"/>
                <w:szCs w:val="16"/>
              </w:rPr>
              <w:t xml:space="preserve"> </w:t>
            </w:r>
            <w:r>
              <w:rPr>
                <w:rFonts w:ascii="Arial" w:hAnsi="Arial" w:cs="Arial"/>
                <w:b/>
                <w:bCs/>
                <w:sz w:val="16"/>
                <w:szCs w:val="16"/>
              </w:rPr>
              <w:t>EMPRESA 1</w:t>
            </w:r>
          </w:p>
          <w:p w14:paraId="61D2FD94" w14:textId="77777777" w:rsidR="00BC492C" w:rsidRPr="004043BA" w:rsidRDefault="00BC492C" w:rsidP="00C13FF1">
            <w:pPr>
              <w:ind w:left="34"/>
              <w:jc w:val="both"/>
              <w:rPr>
                <w:rFonts w:ascii="Arial" w:hAnsi="Arial" w:cs="Arial"/>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 xml:space="preserve">notar razón social o denominación) </w:t>
            </w:r>
            <w:r w:rsidRPr="004043BA">
              <w:rPr>
                <w:rFonts w:ascii="Arial" w:hAnsi="Arial" w:cs="Arial"/>
                <w:sz w:val="16"/>
                <w:szCs w:val="16"/>
              </w:rPr>
              <w:t>se obliga a  presentar los siguientes formatos:</w:t>
            </w:r>
          </w:p>
          <w:p w14:paraId="7656EF2E" w14:textId="77777777" w:rsidR="00BC492C" w:rsidRPr="004043BA" w:rsidRDefault="00BC492C" w:rsidP="00C13FF1">
            <w:pPr>
              <w:jc w:val="both"/>
              <w:rPr>
                <w:rFonts w:ascii="Arial" w:hAnsi="Arial" w:cs="Arial"/>
                <w:i/>
                <w:sz w:val="16"/>
                <w:szCs w:val="16"/>
              </w:rPr>
            </w:pPr>
          </w:p>
          <w:p w14:paraId="00229E71" w14:textId="77777777" w:rsidR="00BC492C" w:rsidRPr="004043BA" w:rsidRDefault="00BC492C" w:rsidP="00BC492C">
            <w:pPr>
              <w:numPr>
                <w:ilvl w:val="0"/>
                <w:numId w:val="28"/>
              </w:numPr>
              <w:ind w:left="176" w:hanging="142"/>
              <w:jc w:val="both"/>
              <w:rPr>
                <w:rFonts w:ascii="Arial" w:hAnsi="Arial" w:cs="Arial"/>
                <w:sz w:val="16"/>
                <w:szCs w:val="16"/>
              </w:rPr>
            </w:pPr>
            <w:r w:rsidRPr="004043BA">
              <w:rPr>
                <w:rFonts w:ascii="Arial" w:hAnsi="Arial" w:cs="Arial"/>
                <w:sz w:val="16"/>
                <w:szCs w:val="16"/>
              </w:rPr>
              <w:t>Anexo 2. Acreditación de personalidad jurídica</w:t>
            </w:r>
          </w:p>
          <w:p w14:paraId="4B2509BA" w14:textId="77777777" w:rsidR="00BC492C" w:rsidRPr="004043BA" w:rsidRDefault="00BC492C" w:rsidP="00BC492C">
            <w:pPr>
              <w:pStyle w:val="Prrafodelista"/>
              <w:widowControl/>
              <w:numPr>
                <w:ilvl w:val="0"/>
                <w:numId w:val="28"/>
              </w:numPr>
              <w:ind w:left="176" w:hanging="142"/>
              <w:contextualSpacing w:val="0"/>
              <w:jc w:val="both"/>
              <w:rPr>
                <w:rFonts w:ascii="Arial" w:hAnsi="Arial" w:cs="Arial"/>
                <w:sz w:val="16"/>
                <w:szCs w:val="16"/>
              </w:rPr>
            </w:pPr>
            <w:r w:rsidRPr="004043BA">
              <w:rPr>
                <w:rFonts w:ascii="Arial" w:hAnsi="Arial" w:cs="Arial"/>
                <w:sz w:val="16"/>
                <w:szCs w:val="16"/>
              </w:rPr>
              <w:t>Anexo 3. Manifestación de no encontrarse inhabilitado</w:t>
            </w:r>
          </w:p>
          <w:p w14:paraId="66F2F2A5" w14:textId="77777777" w:rsidR="00BC492C" w:rsidRPr="004043BA" w:rsidRDefault="00BC492C" w:rsidP="00BC492C">
            <w:pPr>
              <w:numPr>
                <w:ilvl w:val="0"/>
                <w:numId w:val="28"/>
              </w:numPr>
              <w:ind w:left="176" w:hanging="142"/>
              <w:jc w:val="both"/>
              <w:rPr>
                <w:rFonts w:ascii="Arial" w:hAnsi="Arial" w:cs="Arial"/>
                <w:sz w:val="16"/>
                <w:szCs w:val="16"/>
              </w:rPr>
            </w:pPr>
            <w:r w:rsidRPr="004043BA">
              <w:rPr>
                <w:rFonts w:ascii="Arial" w:hAnsi="Arial" w:cs="Arial"/>
                <w:sz w:val="16"/>
                <w:szCs w:val="16"/>
              </w:rPr>
              <w:t>Anexo 4. Declaración de integridad</w:t>
            </w:r>
          </w:p>
          <w:p w14:paraId="11539683" w14:textId="77777777" w:rsidR="00BC492C" w:rsidRDefault="00BC492C" w:rsidP="00BC492C">
            <w:pPr>
              <w:numPr>
                <w:ilvl w:val="0"/>
                <w:numId w:val="28"/>
              </w:numPr>
              <w:ind w:left="176" w:hanging="142"/>
              <w:jc w:val="both"/>
              <w:rPr>
                <w:rFonts w:ascii="Arial" w:hAnsi="Arial" w:cs="Arial"/>
                <w:sz w:val="16"/>
                <w:szCs w:val="16"/>
              </w:rPr>
            </w:pPr>
            <w:r>
              <w:rPr>
                <w:rFonts w:ascii="Arial" w:hAnsi="Arial" w:cs="Arial"/>
                <w:sz w:val="16"/>
                <w:szCs w:val="16"/>
              </w:rPr>
              <w:t>Anexo __</w:t>
            </w:r>
          </w:p>
          <w:p w14:paraId="4EC1C8A6" w14:textId="77777777" w:rsidR="00BC492C" w:rsidRPr="00330D3E" w:rsidRDefault="00BC492C" w:rsidP="00BC492C">
            <w:pPr>
              <w:numPr>
                <w:ilvl w:val="0"/>
                <w:numId w:val="28"/>
              </w:numPr>
              <w:ind w:left="176" w:hanging="142"/>
              <w:jc w:val="both"/>
              <w:rPr>
                <w:rFonts w:ascii="Arial" w:hAnsi="Arial" w:cs="Arial"/>
                <w:sz w:val="16"/>
                <w:szCs w:val="16"/>
              </w:rPr>
            </w:pPr>
            <w:r>
              <w:rPr>
                <w:rFonts w:ascii="Arial" w:hAnsi="Arial" w:cs="Arial"/>
                <w:sz w:val="16"/>
                <w:szCs w:val="16"/>
              </w:rPr>
              <w:t>…</w:t>
            </w:r>
          </w:p>
        </w:tc>
        <w:tc>
          <w:tcPr>
            <w:tcW w:w="3559" w:type="dxa"/>
            <w:shd w:val="clear" w:color="auto" w:fill="auto"/>
          </w:tcPr>
          <w:p w14:paraId="7B3B76D2" w14:textId="77777777" w:rsidR="00BC492C" w:rsidRPr="004043BA" w:rsidRDefault="00BC492C" w:rsidP="00C13FF1">
            <w:pPr>
              <w:jc w:val="both"/>
              <w:rPr>
                <w:rFonts w:ascii="Arial" w:hAnsi="Arial" w:cs="Arial"/>
                <w:color w:val="548DD4"/>
                <w:sz w:val="16"/>
                <w:szCs w:val="16"/>
              </w:rPr>
            </w:pPr>
          </w:p>
        </w:tc>
      </w:tr>
      <w:tr w:rsidR="00BC492C" w:rsidRPr="004043BA" w14:paraId="06E76179" w14:textId="77777777" w:rsidTr="00C13FF1">
        <w:tc>
          <w:tcPr>
            <w:tcW w:w="1809" w:type="dxa"/>
            <w:shd w:val="clear" w:color="auto" w:fill="auto"/>
            <w:vAlign w:val="center"/>
          </w:tcPr>
          <w:p w14:paraId="456F16E6" w14:textId="77777777" w:rsidR="00BC492C" w:rsidRPr="004043BA" w:rsidRDefault="00BC492C" w:rsidP="00C13FF1">
            <w:pPr>
              <w:rPr>
                <w:rFonts w:ascii="Arial" w:hAnsi="Arial" w:cs="Arial"/>
                <w:b/>
                <w:sz w:val="16"/>
                <w:szCs w:val="16"/>
              </w:rPr>
            </w:pPr>
            <w:r w:rsidRPr="004043BA">
              <w:rPr>
                <w:rFonts w:ascii="Arial" w:hAnsi="Arial" w:cs="Arial"/>
                <w:b/>
                <w:sz w:val="16"/>
                <w:szCs w:val="16"/>
              </w:rPr>
              <w:t>Obligaciones derivadas del Anexo Técnico y su oferta técnica</w:t>
            </w:r>
          </w:p>
        </w:tc>
        <w:tc>
          <w:tcPr>
            <w:tcW w:w="3686" w:type="dxa"/>
          </w:tcPr>
          <w:p w14:paraId="51CE4607" w14:textId="77777777" w:rsidR="00BC492C" w:rsidRDefault="00BC492C" w:rsidP="00C13FF1">
            <w:pPr>
              <w:jc w:val="both"/>
              <w:rPr>
                <w:rFonts w:ascii="Arial" w:hAnsi="Arial" w:cs="Arial"/>
                <w:b/>
                <w:sz w:val="16"/>
                <w:szCs w:val="16"/>
              </w:rPr>
            </w:pPr>
            <w:r w:rsidRPr="00B51432">
              <w:rPr>
                <w:rFonts w:ascii="Arial" w:hAnsi="Arial" w:cs="Arial"/>
                <w:b/>
                <w:i/>
                <w:sz w:val="16"/>
                <w:szCs w:val="16"/>
                <w:u w:val="single"/>
              </w:rPr>
              <w:t>Instrucciones</w:t>
            </w:r>
            <w:r w:rsidRPr="00B51432">
              <w:rPr>
                <w:rFonts w:ascii="Arial" w:hAnsi="Arial" w:cs="Arial"/>
                <w:b/>
                <w:sz w:val="16"/>
                <w:szCs w:val="16"/>
              </w:rPr>
              <w:t>:</w:t>
            </w:r>
          </w:p>
          <w:p w14:paraId="71615787" w14:textId="77777777" w:rsidR="00BC492C" w:rsidRPr="00B51432" w:rsidRDefault="00BC492C" w:rsidP="00C13FF1">
            <w:pPr>
              <w:jc w:val="both"/>
              <w:rPr>
                <w:rFonts w:ascii="Arial" w:hAnsi="Arial" w:cs="Arial"/>
                <w:b/>
                <w:sz w:val="16"/>
                <w:szCs w:val="16"/>
              </w:rPr>
            </w:pPr>
          </w:p>
          <w:p w14:paraId="3E67BFD8" w14:textId="77777777" w:rsidR="00BC492C" w:rsidRPr="00B51432" w:rsidRDefault="00BC492C" w:rsidP="00C13FF1">
            <w:pPr>
              <w:jc w:val="both"/>
              <w:rPr>
                <w:rFonts w:ascii="Arial" w:hAnsi="Arial" w:cs="Arial"/>
                <w:sz w:val="16"/>
                <w:szCs w:val="16"/>
                <w:u w:val="single"/>
              </w:rPr>
            </w:pPr>
            <w:r w:rsidRPr="00B51432">
              <w:rPr>
                <w:rFonts w:ascii="Arial" w:hAnsi="Arial" w:cs="Arial"/>
                <w:sz w:val="16"/>
                <w:szCs w:val="16"/>
              </w:rPr>
              <w:t xml:space="preserve">Cada licitante deberá </w:t>
            </w:r>
            <w:r w:rsidRPr="00B51432">
              <w:rPr>
                <w:rFonts w:ascii="Arial" w:hAnsi="Arial" w:cs="Arial"/>
                <w:b/>
                <w:sz w:val="16"/>
                <w:szCs w:val="16"/>
                <w:u w:val="single"/>
              </w:rPr>
              <w:t>describir de manera precisa y detallada</w:t>
            </w:r>
            <w:r w:rsidRPr="00B51432">
              <w:rPr>
                <w:rFonts w:ascii="Arial" w:hAnsi="Arial" w:cs="Arial"/>
                <w:b/>
                <w:sz w:val="16"/>
                <w:szCs w:val="16"/>
              </w:rPr>
              <w:t xml:space="preserve"> </w:t>
            </w:r>
            <w:r w:rsidRPr="00B51432">
              <w:rPr>
                <w:rFonts w:ascii="Arial" w:hAnsi="Arial" w:cs="Arial"/>
                <w:sz w:val="16"/>
                <w:szCs w:val="16"/>
              </w:rPr>
              <w:t>cada una de las obligaciones que se obliga a realizar. No procede señalar las obligaciones en porcentajes puesto que es una determinación genérica que no permite a la convocante conocer el alcance de las obligaciones de cada una de las empresas puesto que los porcentajes no permiten conocer el inicio y fin de las obligaciones para exigir su cumplimiento.</w:t>
            </w:r>
          </w:p>
          <w:p w14:paraId="2D37873A" w14:textId="77777777" w:rsidR="00BC492C" w:rsidRDefault="00BC492C" w:rsidP="00C13FF1">
            <w:pPr>
              <w:jc w:val="both"/>
              <w:rPr>
                <w:rFonts w:ascii="Arial" w:hAnsi="Arial" w:cs="Arial"/>
                <w:b/>
                <w:sz w:val="16"/>
                <w:szCs w:val="16"/>
                <w:u w:val="single"/>
              </w:rPr>
            </w:pPr>
          </w:p>
          <w:p w14:paraId="464B9A08" w14:textId="77777777" w:rsidR="00BC492C" w:rsidRDefault="00BC492C" w:rsidP="00C13FF1">
            <w:pPr>
              <w:jc w:val="both"/>
              <w:rPr>
                <w:rFonts w:ascii="Arial" w:hAnsi="Arial" w:cs="Arial"/>
                <w:i/>
                <w:sz w:val="16"/>
                <w:szCs w:val="16"/>
              </w:rPr>
            </w:pPr>
            <w:r w:rsidRPr="00330D3E">
              <w:rPr>
                <w:rFonts w:ascii="Arial" w:hAnsi="Arial" w:cs="Arial"/>
                <w:b/>
                <w:i/>
                <w:sz w:val="16"/>
                <w:szCs w:val="16"/>
                <w:u w:val="single"/>
              </w:rPr>
              <w:t>Ejemplo</w:t>
            </w:r>
            <w:r w:rsidRPr="004043BA">
              <w:rPr>
                <w:rFonts w:ascii="Arial" w:hAnsi="Arial" w:cs="Arial"/>
                <w:i/>
                <w:sz w:val="16"/>
                <w:szCs w:val="16"/>
              </w:rPr>
              <w:t>:</w:t>
            </w:r>
          </w:p>
          <w:p w14:paraId="5D60F634" w14:textId="77777777" w:rsidR="00BC492C" w:rsidRDefault="00BC492C" w:rsidP="00C13FF1">
            <w:pPr>
              <w:jc w:val="both"/>
              <w:rPr>
                <w:rFonts w:ascii="Arial" w:hAnsi="Arial" w:cs="Arial"/>
                <w:i/>
                <w:sz w:val="16"/>
                <w:szCs w:val="16"/>
              </w:rPr>
            </w:pPr>
          </w:p>
          <w:p w14:paraId="6BD205CD" w14:textId="77777777" w:rsidR="00BC492C" w:rsidRPr="00B51432" w:rsidRDefault="00BC492C" w:rsidP="00C13FF1">
            <w:pPr>
              <w:jc w:val="both"/>
              <w:rPr>
                <w:rFonts w:ascii="Arial" w:hAnsi="Arial" w:cs="Arial"/>
                <w:b/>
                <w:bCs/>
                <w:sz w:val="16"/>
                <w:szCs w:val="16"/>
              </w:rPr>
            </w:pPr>
            <w:r w:rsidRPr="00B51432">
              <w:rPr>
                <w:rFonts w:ascii="Arial" w:hAnsi="Arial" w:cs="Arial"/>
                <w:b/>
                <w:sz w:val="16"/>
                <w:szCs w:val="16"/>
              </w:rPr>
              <w:t>La</w:t>
            </w:r>
            <w:r w:rsidRPr="00B51432">
              <w:rPr>
                <w:rFonts w:ascii="Arial" w:hAnsi="Arial" w:cs="Arial"/>
                <w:b/>
                <w:i/>
                <w:sz w:val="16"/>
                <w:szCs w:val="16"/>
              </w:rPr>
              <w:t xml:space="preserve"> </w:t>
            </w:r>
            <w:r w:rsidRPr="00B51432">
              <w:rPr>
                <w:rFonts w:ascii="Arial" w:hAnsi="Arial" w:cs="Arial"/>
                <w:b/>
                <w:bCs/>
                <w:sz w:val="16"/>
                <w:szCs w:val="16"/>
              </w:rPr>
              <w:t>EMPRESA 1</w:t>
            </w:r>
          </w:p>
          <w:p w14:paraId="73356C4D" w14:textId="77777777" w:rsidR="00BC492C" w:rsidRDefault="00BC492C" w:rsidP="00C13FF1">
            <w:pPr>
              <w:jc w:val="both"/>
              <w:rPr>
                <w:rFonts w:ascii="Arial" w:hAnsi="Arial" w:cs="Arial"/>
                <w:bCs/>
                <w:i/>
                <w:sz w:val="16"/>
                <w:szCs w:val="16"/>
              </w:rPr>
            </w:pPr>
            <w:r w:rsidRPr="00330D3E">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6388B64A" w14:textId="77777777" w:rsidR="00BC492C" w:rsidRDefault="00BC492C" w:rsidP="00C13FF1">
            <w:pPr>
              <w:jc w:val="both"/>
              <w:rPr>
                <w:rFonts w:ascii="Arial" w:hAnsi="Arial" w:cs="Arial"/>
                <w:bCs/>
                <w:i/>
                <w:sz w:val="16"/>
                <w:szCs w:val="16"/>
              </w:rPr>
            </w:pPr>
          </w:p>
          <w:p w14:paraId="0EC61984" w14:textId="77777777" w:rsidR="00BC492C" w:rsidRPr="00B51432" w:rsidRDefault="00BC492C" w:rsidP="00C13FF1">
            <w:pPr>
              <w:jc w:val="both"/>
              <w:rPr>
                <w:rFonts w:ascii="Arial" w:hAnsi="Arial" w:cs="Arial"/>
                <w:b/>
                <w:bCs/>
                <w:sz w:val="16"/>
                <w:szCs w:val="16"/>
                <w:lang w:eastAsia="es-MX"/>
              </w:rPr>
            </w:pPr>
            <w:r w:rsidRPr="00B51432">
              <w:rPr>
                <w:rFonts w:ascii="Arial" w:hAnsi="Arial" w:cs="Arial"/>
                <w:b/>
                <w:bCs/>
                <w:sz w:val="16"/>
                <w:szCs w:val="16"/>
                <w:lang w:eastAsia="es-MX"/>
              </w:rPr>
              <w:t>Se obliga a dar cumplimiento a las siguientes especificaciones establecidas en el Anexo Técnico de la convocatoria:</w:t>
            </w:r>
          </w:p>
          <w:p w14:paraId="60CD8E41" w14:textId="77777777" w:rsidR="00BC492C" w:rsidRPr="00B51432" w:rsidRDefault="00BC492C" w:rsidP="00C13FF1">
            <w:pPr>
              <w:jc w:val="both"/>
              <w:rPr>
                <w:rFonts w:ascii="Arial" w:hAnsi="Arial" w:cs="Arial"/>
                <w:bCs/>
                <w:i/>
                <w:sz w:val="16"/>
                <w:szCs w:val="16"/>
              </w:rPr>
            </w:pPr>
            <w:r>
              <w:rPr>
                <w:rFonts w:ascii="Arial" w:hAnsi="Arial" w:cs="Arial"/>
                <w:bCs/>
                <w:i/>
                <w:sz w:val="16"/>
                <w:szCs w:val="16"/>
                <w:lang w:eastAsia="es-MX"/>
              </w:rPr>
              <w:t>(D</w:t>
            </w:r>
            <w:r w:rsidRPr="00B51432">
              <w:rPr>
                <w:rFonts w:ascii="Arial" w:hAnsi="Arial" w:cs="Arial"/>
                <w:bCs/>
                <w:i/>
                <w:sz w:val="16"/>
                <w:szCs w:val="16"/>
                <w:lang w:eastAsia="es-MX"/>
              </w:rPr>
              <w:t>eberá seleccionar y desglosar la obligación que corresponda en el Anexo Técnico, describiendo de manera detallada  el servicio o bien que va a prestar o entregar, en caso de resultar adjudicado)</w:t>
            </w:r>
          </w:p>
          <w:p w14:paraId="48D74162" w14:textId="77777777" w:rsidR="00BC492C" w:rsidRPr="004043BA" w:rsidRDefault="00BC492C" w:rsidP="00C13FF1">
            <w:pPr>
              <w:ind w:left="284" w:hanging="284"/>
              <w:jc w:val="both"/>
              <w:rPr>
                <w:rFonts w:ascii="Arial" w:hAnsi="Arial" w:cs="Arial"/>
                <w:sz w:val="16"/>
                <w:szCs w:val="16"/>
              </w:rPr>
            </w:pPr>
          </w:p>
          <w:p w14:paraId="04F42A6A" w14:textId="77777777" w:rsidR="00BC492C" w:rsidRPr="00743984" w:rsidRDefault="00BC492C" w:rsidP="00C13FF1">
            <w:pPr>
              <w:pStyle w:val="Sangra3detindependiente"/>
              <w:tabs>
                <w:tab w:val="left" w:pos="6521"/>
              </w:tabs>
              <w:ind w:left="34" w:firstLine="0"/>
              <w:rPr>
                <w:rFonts w:cs="Arial"/>
                <w:bCs/>
                <w:sz w:val="16"/>
                <w:szCs w:val="16"/>
                <w:lang w:eastAsia="es-MX"/>
              </w:rPr>
            </w:pPr>
            <w:r>
              <w:rPr>
                <w:rFonts w:cs="Arial"/>
                <w:bCs/>
                <w:sz w:val="16"/>
                <w:szCs w:val="16"/>
                <w:lang w:eastAsia="es-MX"/>
              </w:rPr>
              <w:t>Numeral __</w:t>
            </w:r>
            <w:r w:rsidRPr="00743984">
              <w:rPr>
                <w:rFonts w:cs="Arial"/>
                <w:bCs/>
                <w:sz w:val="16"/>
                <w:szCs w:val="16"/>
                <w:lang w:eastAsia="es-MX"/>
              </w:rPr>
              <w:t xml:space="preserve"> </w:t>
            </w:r>
            <w:r>
              <w:rPr>
                <w:rFonts w:cs="Arial"/>
                <w:bCs/>
                <w:sz w:val="16"/>
                <w:szCs w:val="16"/>
                <w:lang w:eastAsia="es-MX"/>
              </w:rPr>
              <w:t>Entrega de…</w:t>
            </w:r>
          </w:p>
          <w:p w14:paraId="260BE7DF" w14:textId="77777777" w:rsidR="00BC492C" w:rsidRPr="00743984" w:rsidRDefault="00BC492C" w:rsidP="00C13FF1">
            <w:pPr>
              <w:pStyle w:val="Sangra3detindependiente"/>
              <w:tabs>
                <w:tab w:val="left" w:pos="6521"/>
              </w:tabs>
              <w:ind w:left="34" w:firstLine="0"/>
              <w:rPr>
                <w:rFonts w:cs="Arial"/>
                <w:bCs/>
                <w:sz w:val="16"/>
                <w:szCs w:val="16"/>
                <w:lang w:eastAsia="es-MX"/>
              </w:rPr>
            </w:pPr>
            <w:r>
              <w:rPr>
                <w:rFonts w:cs="Arial"/>
                <w:bCs/>
                <w:sz w:val="16"/>
                <w:szCs w:val="16"/>
                <w:lang w:eastAsia="es-MX"/>
              </w:rPr>
              <w:t>Numeral __</w:t>
            </w:r>
            <w:r w:rsidRPr="00743984">
              <w:rPr>
                <w:rFonts w:cs="Arial"/>
                <w:bCs/>
                <w:sz w:val="16"/>
                <w:szCs w:val="16"/>
                <w:lang w:eastAsia="es-MX"/>
              </w:rPr>
              <w:t xml:space="preserve"> </w:t>
            </w:r>
            <w:r>
              <w:rPr>
                <w:rFonts w:cs="Arial"/>
                <w:bCs/>
                <w:sz w:val="16"/>
                <w:szCs w:val="16"/>
                <w:lang w:eastAsia="es-MX"/>
              </w:rPr>
              <w:t>Suministro de …</w:t>
            </w:r>
          </w:p>
          <w:p w14:paraId="31CB14CE" w14:textId="77777777" w:rsidR="00BC492C" w:rsidRPr="00743984" w:rsidRDefault="00BC492C" w:rsidP="00C13FF1">
            <w:pPr>
              <w:pStyle w:val="Sangra3detindependiente"/>
              <w:tabs>
                <w:tab w:val="left" w:pos="6521"/>
              </w:tabs>
              <w:ind w:left="34" w:firstLine="0"/>
              <w:rPr>
                <w:rFonts w:cs="Arial"/>
                <w:bCs/>
                <w:sz w:val="16"/>
                <w:szCs w:val="16"/>
                <w:lang w:eastAsia="es-MX"/>
              </w:rPr>
            </w:pPr>
            <w:r>
              <w:rPr>
                <w:rFonts w:cs="Arial"/>
                <w:bCs/>
                <w:sz w:val="16"/>
                <w:szCs w:val="16"/>
                <w:lang w:eastAsia="es-MX"/>
              </w:rPr>
              <w:t>Numeral __</w:t>
            </w:r>
            <w:r w:rsidRPr="00743984">
              <w:rPr>
                <w:rFonts w:cs="Arial"/>
                <w:bCs/>
                <w:sz w:val="16"/>
                <w:szCs w:val="16"/>
                <w:lang w:eastAsia="es-MX"/>
              </w:rPr>
              <w:t xml:space="preserve"> </w:t>
            </w:r>
            <w:r>
              <w:rPr>
                <w:rFonts w:cs="Arial"/>
                <w:bCs/>
                <w:sz w:val="16"/>
                <w:szCs w:val="16"/>
                <w:lang w:eastAsia="es-MX"/>
              </w:rPr>
              <w:t xml:space="preserve">Supervisión de… </w:t>
            </w:r>
          </w:p>
          <w:p w14:paraId="56E9DE8D" w14:textId="77777777" w:rsidR="00BC492C" w:rsidRPr="00743984" w:rsidRDefault="00BC492C" w:rsidP="00C13FF1">
            <w:pPr>
              <w:pStyle w:val="Sangra3detindependiente"/>
              <w:tabs>
                <w:tab w:val="left" w:pos="6521"/>
              </w:tabs>
              <w:ind w:left="34" w:firstLine="0"/>
              <w:rPr>
                <w:rFonts w:cs="Arial"/>
                <w:bCs/>
                <w:sz w:val="16"/>
                <w:szCs w:val="16"/>
                <w:lang w:eastAsia="es-MX"/>
              </w:rPr>
            </w:pPr>
            <w:r>
              <w:rPr>
                <w:rFonts w:cs="Arial"/>
                <w:bCs/>
                <w:sz w:val="16"/>
                <w:szCs w:val="16"/>
                <w:lang w:eastAsia="es-MX"/>
              </w:rPr>
              <w:t>Numeral __</w:t>
            </w:r>
            <w:r w:rsidRPr="00743984">
              <w:rPr>
                <w:rFonts w:cs="Arial"/>
                <w:bCs/>
                <w:sz w:val="16"/>
                <w:szCs w:val="16"/>
                <w:lang w:eastAsia="es-MX"/>
              </w:rPr>
              <w:t xml:space="preserve"> </w:t>
            </w:r>
            <w:r>
              <w:rPr>
                <w:rFonts w:cs="Arial"/>
                <w:bCs/>
                <w:sz w:val="16"/>
                <w:szCs w:val="16"/>
                <w:lang w:eastAsia="es-MX"/>
              </w:rPr>
              <w:t>Administración del contrato…</w:t>
            </w:r>
          </w:p>
          <w:p w14:paraId="650BBE82" w14:textId="77777777" w:rsidR="00BC492C" w:rsidRPr="00B51432" w:rsidRDefault="00BC492C" w:rsidP="00C13FF1">
            <w:pPr>
              <w:pStyle w:val="Sangra3detindependiente"/>
              <w:tabs>
                <w:tab w:val="left" w:pos="6521"/>
              </w:tabs>
              <w:ind w:left="34" w:firstLine="0"/>
              <w:rPr>
                <w:rFonts w:cs="Arial"/>
                <w:b/>
                <w:bCs/>
                <w:sz w:val="16"/>
                <w:szCs w:val="16"/>
                <w:lang w:eastAsia="es-MX"/>
              </w:rPr>
            </w:pPr>
            <w:r w:rsidRPr="00B51432">
              <w:rPr>
                <w:rFonts w:cs="Arial"/>
                <w:b/>
                <w:bCs/>
                <w:sz w:val="16"/>
                <w:szCs w:val="16"/>
                <w:lang w:eastAsia="es-MX"/>
              </w:rPr>
              <w:t>…</w:t>
            </w:r>
          </w:p>
        </w:tc>
        <w:tc>
          <w:tcPr>
            <w:tcW w:w="3559" w:type="dxa"/>
            <w:shd w:val="clear" w:color="auto" w:fill="auto"/>
          </w:tcPr>
          <w:p w14:paraId="0E9861AA" w14:textId="77777777" w:rsidR="00BC492C" w:rsidRPr="004043BA" w:rsidRDefault="00BC492C" w:rsidP="00C13FF1">
            <w:pPr>
              <w:jc w:val="both"/>
              <w:rPr>
                <w:rFonts w:ascii="Arial" w:hAnsi="Arial" w:cs="Arial"/>
                <w:sz w:val="16"/>
                <w:szCs w:val="16"/>
              </w:rPr>
            </w:pPr>
          </w:p>
        </w:tc>
      </w:tr>
    </w:tbl>
    <w:p w14:paraId="75930099" w14:textId="77777777" w:rsidR="00BC492C" w:rsidRDefault="00BC492C" w:rsidP="00BC492C">
      <w:pPr>
        <w:ind w:left="284" w:hanging="284"/>
        <w:jc w:val="both"/>
        <w:rPr>
          <w:rFonts w:ascii="Arial" w:hAnsi="Arial" w:cs="Arial"/>
          <w:i/>
          <w:sz w:val="16"/>
          <w:szCs w:val="16"/>
        </w:rPr>
      </w:pPr>
    </w:p>
    <w:p w14:paraId="238ADCC7" w14:textId="77777777" w:rsidR="00BC492C" w:rsidRPr="00AE68D8" w:rsidRDefault="00BC492C" w:rsidP="00BC492C">
      <w:pPr>
        <w:jc w:val="both"/>
        <w:rPr>
          <w:rFonts w:ascii="Arial" w:hAnsi="Arial" w:cs="Arial"/>
          <w:i/>
          <w:sz w:val="16"/>
          <w:szCs w:val="16"/>
          <w:u w:val="single"/>
        </w:rPr>
      </w:pPr>
      <w:r w:rsidRPr="00AE68D8">
        <w:rPr>
          <w:rFonts w:ascii="Arial" w:hAnsi="Arial" w:cs="Arial"/>
          <w:b/>
          <w:i/>
          <w:sz w:val="16"/>
          <w:szCs w:val="16"/>
        </w:rPr>
        <w:t xml:space="preserve">(*) </w:t>
      </w:r>
      <w:r w:rsidRPr="00AE68D8">
        <w:rPr>
          <w:rFonts w:ascii="Arial" w:hAnsi="Arial" w:cs="Arial"/>
          <w:i/>
          <w:sz w:val="16"/>
          <w:szCs w:val="16"/>
        </w:rPr>
        <w:t xml:space="preserve">Cada licitante deberá </w:t>
      </w:r>
      <w:r w:rsidRPr="00AE68D8">
        <w:rPr>
          <w:rFonts w:ascii="Arial" w:hAnsi="Arial" w:cs="Arial"/>
          <w:b/>
          <w:i/>
          <w:sz w:val="16"/>
          <w:szCs w:val="16"/>
          <w:u w:val="single"/>
        </w:rPr>
        <w:t>describir de manera precisa y detallada</w:t>
      </w:r>
      <w:r w:rsidRPr="00AE68D8">
        <w:rPr>
          <w:rFonts w:ascii="Arial" w:hAnsi="Arial" w:cs="Arial"/>
          <w:b/>
          <w:i/>
          <w:sz w:val="16"/>
          <w:szCs w:val="16"/>
        </w:rPr>
        <w:t xml:space="preserve"> </w:t>
      </w:r>
      <w:r w:rsidRPr="00AE68D8">
        <w:rPr>
          <w:rFonts w:ascii="Arial" w:hAnsi="Arial" w:cs="Arial"/>
          <w:i/>
          <w:sz w:val="16"/>
          <w:szCs w:val="16"/>
        </w:rPr>
        <w:t>cada una de las obligaciones que se obliga a realizar. No procede señalar las obligaciones en porcentajes puesto que es una determinación genérica que no permite a la convocante conocer el alcance de las obligaciones de cada una de las empresas puesto que los porcentajes no permiten conocer el inicio y fin de las obligaciones para exigir su cumplimiento.</w:t>
      </w:r>
    </w:p>
    <w:p w14:paraId="2144870D" w14:textId="77777777" w:rsidR="00BC492C" w:rsidRPr="004043BA" w:rsidRDefault="00BC492C" w:rsidP="00BC492C">
      <w:pPr>
        <w:ind w:left="284" w:hanging="284"/>
        <w:jc w:val="both"/>
        <w:rPr>
          <w:rFonts w:ascii="Arial" w:hAnsi="Arial" w:cs="Arial"/>
          <w:i/>
          <w:sz w:val="16"/>
          <w:szCs w:val="16"/>
        </w:rPr>
      </w:pPr>
    </w:p>
    <w:p w14:paraId="5CFDBF82" w14:textId="77777777" w:rsidR="00BC492C" w:rsidRPr="004043BA" w:rsidRDefault="00BC492C" w:rsidP="00BC492C">
      <w:pPr>
        <w:jc w:val="both"/>
        <w:rPr>
          <w:rFonts w:ascii="Arial" w:hAnsi="Arial" w:cs="Arial"/>
          <w:b/>
          <w:sz w:val="16"/>
          <w:szCs w:val="16"/>
        </w:rPr>
      </w:pPr>
      <w:r w:rsidRPr="004043BA">
        <w:rPr>
          <w:rFonts w:ascii="Arial" w:hAnsi="Arial" w:cs="Arial"/>
          <w:b/>
          <w:sz w:val="16"/>
          <w:szCs w:val="16"/>
        </w:rPr>
        <w:t>E</w:t>
      </w:r>
      <w:r w:rsidRPr="004043BA">
        <w:rPr>
          <w:rFonts w:ascii="Arial" w:hAnsi="Arial" w:cs="Arial"/>
          <w:b/>
          <w:bCs/>
          <w:sz w:val="16"/>
          <w:szCs w:val="16"/>
        </w:rPr>
        <w:t xml:space="preserve">MPRESA 2 </w:t>
      </w:r>
      <w:r>
        <w:rPr>
          <w:rFonts w:ascii="Arial" w:hAnsi="Arial" w:cs="Arial"/>
          <w:bCs/>
          <w:i/>
          <w:sz w:val="16"/>
          <w:szCs w:val="16"/>
        </w:rPr>
        <w:t>(A</w:t>
      </w:r>
      <w:r w:rsidRPr="004043BA">
        <w:rPr>
          <w:rFonts w:ascii="Arial" w:hAnsi="Arial" w:cs="Arial"/>
          <w:bCs/>
          <w:i/>
          <w:sz w:val="16"/>
          <w:szCs w:val="16"/>
        </w:rPr>
        <w:t>notar razón social o denominación)</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686"/>
        <w:gridCol w:w="3559"/>
      </w:tblGrid>
      <w:tr w:rsidR="00BC492C" w:rsidRPr="004043BA" w14:paraId="408A6053" w14:textId="77777777" w:rsidTr="00AC28B4">
        <w:trPr>
          <w:trHeight w:val="384"/>
        </w:trPr>
        <w:tc>
          <w:tcPr>
            <w:tcW w:w="5495" w:type="dxa"/>
            <w:gridSpan w:val="2"/>
            <w:shd w:val="clear" w:color="auto" w:fill="B6DDE8"/>
            <w:vAlign w:val="center"/>
          </w:tcPr>
          <w:p w14:paraId="0DA8CA80" w14:textId="77777777" w:rsidR="00BC492C" w:rsidRPr="004043BA" w:rsidRDefault="00BC492C" w:rsidP="00AC28B4">
            <w:pPr>
              <w:jc w:val="center"/>
              <w:rPr>
                <w:rFonts w:ascii="Arial" w:hAnsi="Arial" w:cs="Arial"/>
                <w:b/>
                <w:sz w:val="16"/>
                <w:szCs w:val="16"/>
              </w:rPr>
            </w:pPr>
            <w:r w:rsidRPr="004043BA">
              <w:rPr>
                <w:rFonts w:ascii="Arial" w:hAnsi="Arial" w:cs="Arial"/>
                <w:b/>
                <w:sz w:val="16"/>
                <w:szCs w:val="16"/>
              </w:rPr>
              <w:t>Obligaciones</w:t>
            </w:r>
          </w:p>
        </w:tc>
        <w:tc>
          <w:tcPr>
            <w:tcW w:w="3559" w:type="dxa"/>
            <w:shd w:val="clear" w:color="auto" w:fill="B6DDE8"/>
            <w:vAlign w:val="center"/>
          </w:tcPr>
          <w:p w14:paraId="1F6D5609" w14:textId="77777777" w:rsidR="00BC492C" w:rsidRPr="004043BA" w:rsidRDefault="00BC492C" w:rsidP="00AC28B4">
            <w:pPr>
              <w:jc w:val="center"/>
              <w:rPr>
                <w:rFonts w:ascii="Arial" w:hAnsi="Arial" w:cs="Arial"/>
                <w:b/>
                <w:sz w:val="16"/>
                <w:szCs w:val="16"/>
              </w:rPr>
            </w:pPr>
            <w:r w:rsidRPr="004043BA">
              <w:rPr>
                <w:rFonts w:ascii="Arial" w:hAnsi="Arial" w:cs="Arial"/>
                <w:b/>
                <w:sz w:val="16"/>
                <w:szCs w:val="16"/>
              </w:rPr>
              <w:t>Forma cómo se exigirá el cumplimiento</w:t>
            </w:r>
          </w:p>
        </w:tc>
      </w:tr>
      <w:tr w:rsidR="00BC492C" w:rsidRPr="004043BA" w14:paraId="21C7B226" w14:textId="77777777" w:rsidTr="00AC28B4">
        <w:tc>
          <w:tcPr>
            <w:tcW w:w="1809" w:type="dxa"/>
            <w:vMerge w:val="restart"/>
            <w:shd w:val="clear" w:color="auto" w:fill="auto"/>
            <w:vAlign w:val="center"/>
          </w:tcPr>
          <w:p w14:paraId="179E2DD1" w14:textId="77777777" w:rsidR="00BC492C" w:rsidRPr="004043BA" w:rsidRDefault="00BC492C" w:rsidP="00AC28B4">
            <w:pPr>
              <w:rPr>
                <w:rFonts w:ascii="Arial" w:hAnsi="Arial" w:cs="Arial"/>
                <w:b/>
                <w:sz w:val="16"/>
                <w:szCs w:val="16"/>
              </w:rPr>
            </w:pPr>
            <w:r w:rsidRPr="004043BA">
              <w:rPr>
                <w:rFonts w:ascii="Arial" w:hAnsi="Arial" w:cs="Arial"/>
                <w:b/>
                <w:sz w:val="16"/>
                <w:szCs w:val="16"/>
              </w:rPr>
              <w:t xml:space="preserve">Obligaciones derivadas de la convocatoria </w:t>
            </w:r>
          </w:p>
        </w:tc>
        <w:tc>
          <w:tcPr>
            <w:tcW w:w="3686" w:type="dxa"/>
            <w:vAlign w:val="center"/>
          </w:tcPr>
          <w:p w14:paraId="2A50605A" w14:textId="77777777" w:rsidR="00BC492C" w:rsidRPr="00AE68D8" w:rsidRDefault="00BC492C" w:rsidP="00AC28B4">
            <w:pPr>
              <w:rPr>
                <w:rFonts w:ascii="Arial" w:hAnsi="Arial" w:cs="Arial"/>
                <w:b/>
                <w:bCs/>
                <w:i/>
                <w:sz w:val="16"/>
                <w:szCs w:val="16"/>
              </w:rPr>
            </w:pPr>
            <w:r w:rsidRPr="00AE68D8">
              <w:rPr>
                <w:rFonts w:ascii="Arial" w:hAnsi="Arial" w:cs="Arial"/>
                <w:b/>
                <w:i/>
                <w:sz w:val="16"/>
                <w:szCs w:val="16"/>
              </w:rPr>
              <w:t xml:space="preserve">La </w:t>
            </w:r>
            <w:r w:rsidRPr="00AE68D8">
              <w:rPr>
                <w:rFonts w:ascii="Arial" w:hAnsi="Arial" w:cs="Arial"/>
                <w:b/>
                <w:bCs/>
                <w:i/>
                <w:sz w:val="16"/>
                <w:szCs w:val="16"/>
              </w:rPr>
              <w:t>EMPRESA 2</w:t>
            </w:r>
          </w:p>
          <w:p w14:paraId="688D23BA" w14:textId="77777777" w:rsidR="00BC492C" w:rsidRDefault="00BC492C" w:rsidP="00AC28B4">
            <w:pPr>
              <w:rPr>
                <w:rFonts w:ascii="Arial" w:hAnsi="Arial" w:cs="Arial"/>
                <w:bCs/>
                <w:i/>
                <w:sz w:val="16"/>
                <w:szCs w:val="16"/>
              </w:rPr>
            </w:pPr>
            <w:r>
              <w:rPr>
                <w:rFonts w:ascii="Arial" w:hAnsi="Arial" w:cs="Arial"/>
                <w:bCs/>
                <w:i/>
                <w:sz w:val="16"/>
                <w:szCs w:val="16"/>
              </w:rPr>
              <w:t>(A</w:t>
            </w:r>
            <w:r w:rsidRPr="004043BA">
              <w:rPr>
                <w:rFonts w:ascii="Arial" w:hAnsi="Arial" w:cs="Arial"/>
                <w:bCs/>
                <w:i/>
                <w:sz w:val="16"/>
                <w:szCs w:val="16"/>
              </w:rPr>
              <w:t>not</w:t>
            </w:r>
            <w:r>
              <w:rPr>
                <w:rFonts w:ascii="Arial" w:hAnsi="Arial" w:cs="Arial"/>
                <w:bCs/>
                <w:i/>
                <w:sz w:val="16"/>
                <w:szCs w:val="16"/>
              </w:rPr>
              <w:t>ar razón social o denominación)</w:t>
            </w:r>
          </w:p>
          <w:p w14:paraId="09A077E8" w14:textId="77777777" w:rsidR="00BC492C" w:rsidRDefault="00BC492C" w:rsidP="00AC28B4">
            <w:pPr>
              <w:rPr>
                <w:rFonts w:ascii="Arial" w:hAnsi="Arial" w:cs="Arial"/>
                <w:b/>
                <w:bCs/>
                <w:i/>
                <w:sz w:val="16"/>
                <w:szCs w:val="16"/>
              </w:rPr>
            </w:pPr>
          </w:p>
          <w:p w14:paraId="6C24B0E2" w14:textId="77777777" w:rsidR="00BC492C" w:rsidRPr="00AE68D8" w:rsidRDefault="00BC492C" w:rsidP="00AC28B4">
            <w:pPr>
              <w:rPr>
                <w:rFonts w:ascii="Arial" w:hAnsi="Arial" w:cs="Arial"/>
                <w:b/>
                <w:i/>
                <w:sz w:val="16"/>
                <w:szCs w:val="16"/>
              </w:rPr>
            </w:pPr>
            <w:r w:rsidRPr="00AE68D8">
              <w:rPr>
                <w:rFonts w:ascii="Arial" w:hAnsi="Arial" w:cs="Arial"/>
                <w:b/>
                <w:i/>
                <w:sz w:val="16"/>
                <w:szCs w:val="16"/>
              </w:rPr>
              <w:t>Se obliga a  presentar la factura que cumpla con los requisitos fiscales para los trámites de gestión de cobro.</w:t>
            </w:r>
          </w:p>
        </w:tc>
        <w:tc>
          <w:tcPr>
            <w:tcW w:w="3559" w:type="dxa"/>
            <w:shd w:val="clear" w:color="auto" w:fill="auto"/>
          </w:tcPr>
          <w:p w14:paraId="56A2B161" w14:textId="77777777" w:rsidR="00BC492C" w:rsidRDefault="00BC492C" w:rsidP="00AC28B4">
            <w:pPr>
              <w:ind w:hanging="5"/>
              <w:jc w:val="both"/>
              <w:rPr>
                <w:rFonts w:ascii="Arial" w:hAnsi="Arial" w:cs="Arial"/>
                <w:b/>
                <w:bCs/>
                <w:sz w:val="16"/>
                <w:szCs w:val="16"/>
              </w:rPr>
            </w:pPr>
            <w:r w:rsidRPr="004043BA">
              <w:rPr>
                <w:rFonts w:ascii="Arial" w:hAnsi="Arial" w:cs="Arial"/>
                <w:b/>
                <w:bCs/>
                <w:sz w:val="16"/>
                <w:szCs w:val="16"/>
              </w:rPr>
              <w:t xml:space="preserve">EMPRESA 2 </w:t>
            </w:r>
          </w:p>
          <w:p w14:paraId="3A7BCA01" w14:textId="77777777" w:rsidR="00BC492C" w:rsidRDefault="00BC492C" w:rsidP="00AC28B4">
            <w:pPr>
              <w:ind w:hanging="5"/>
              <w:jc w:val="both"/>
              <w:rPr>
                <w:rFonts w:ascii="Arial" w:hAnsi="Arial" w:cs="Arial"/>
                <w:bCs/>
                <w:i/>
                <w:sz w:val="16"/>
                <w:szCs w:val="16"/>
              </w:rPr>
            </w:pPr>
            <w:r w:rsidRPr="00AE68D8">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 xml:space="preserve">notar razón social o denominación) </w:t>
            </w:r>
          </w:p>
          <w:p w14:paraId="3A015431" w14:textId="77777777" w:rsidR="00BC492C" w:rsidRDefault="00BC492C" w:rsidP="00AC28B4">
            <w:pPr>
              <w:ind w:hanging="5"/>
              <w:jc w:val="both"/>
              <w:rPr>
                <w:rFonts w:ascii="Arial" w:hAnsi="Arial" w:cs="Arial"/>
                <w:bCs/>
                <w:i/>
                <w:sz w:val="16"/>
                <w:szCs w:val="16"/>
              </w:rPr>
            </w:pPr>
          </w:p>
          <w:p w14:paraId="6007AEBF" w14:textId="77777777" w:rsidR="00BC492C" w:rsidRPr="004043BA" w:rsidRDefault="00BC492C" w:rsidP="00AC28B4">
            <w:pPr>
              <w:ind w:hanging="5"/>
              <w:jc w:val="both"/>
              <w:rPr>
                <w:rFonts w:ascii="Arial" w:hAnsi="Arial" w:cs="Arial"/>
                <w:sz w:val="16"/>
                <w:szCs w:val="16"/>
              </w:rPr>
            </w:pPr>
            <w:r>
              <w:rPr>
                <w:rFonts w:ascii="Arial" w:hAnsi="Arial" w:cs="Arial"/>
                <w:i/>
                <w:sz w:val="16"/>
                <w:szCs w:val="16"/>
              </w:rPr>
              <w:t>P</w:t>
            </w:r>
            <w:r w:rsidRPr="004043BA">
              <w:rPr>
                <w:rFonts w:ascii="Arial" w:hAnsi="Arial" w:cs="Arial"/>
                <w:i/>
                <w:sz w:val="16"/>
                <w:szCs w:val="16"/>
              </w:rPr>
              <w:t>resentará las facturas dentro del plazo señalado en la convocatoria.</w:t>
            </w:r>
          </w:p>
        </w:tc>
      </w:tr>
      <w:tr w:rsidR="00BC492C" w:rsidRPr="004043BA" w14:paraId="59DD39AE" w14:textId="77777777" w:rsidTr="00AC28B4">
        <w:tc>
          <w:tcPr>
            <w:tcW w:w="1809" w:type="dxa"/>
            <w:vMerge/>
            <w:shd w:val="clear" w:color="auto" w:fill="auto"/>
          </w:tcPr>
          <w:p w14:paraId="050A30B4" w14:textId="77777777" w:rsidR="00BC492C" w:rsidRPr="004043BA" w:rsidRDefault="00BC492C" w:rsidP="00AC28B4">
            <w:pPr>
              <w:jc w:val="both"/>
              <w:rPr>
                <w:rFonts w:ascii="Arial" w:hAnsi="Arial" w:cs="Arial"/>
                <w:b/>
                <w:sz w:val="16"/>
                <w:szCs w:val="16"/>
              </w:rPr>
            </w:pPr>
          </w:p>
        </w:tc>
        <w:tc>
          <w:tcPr>
            <w:tcW w:w="3686" w:type="dxa"/>
            <w:vAlign w:val="center"/>
          </w:tcPr>
          <w:p w14:paraId="72FB1525" w14:textId="77777777" w:rsidR="00BC492C" w:rsidRPr="00AE68D8" w:rsidRDefault="00BC492C" w:rsidP="00AC28B4">
            <w:pPr>
              <w:rPr>
                <w:rFonts w:ascii="Arial" w:hAnsi="Arial" w:cs="Arial"/>
                <w:b/>
                <w:bCs/>
                <w:i/>
                <w:sz w:val="16"/>
                <w:szCs w:val="16"/>
              </w:rPr>
            </w:pPr>
            <w:r w:rsidRPr="00AE68D8">
              <w:rPr>
                <w:rFonts w:ascii="Arial" w:hAnsi="Arial" w:cs="Arial"/>
                <w:b/>
                <w:i/>
                <w:sz w:val="16"/>
                <w:szCs w:val="16"/>
              </w:rPr>
              <w:t xml:space="preserve">La </w:t>
            </w:r>
            <w:r w:rsidRPr="00AE68D8">
              <w:rPr>
                <w:rFonts w:ascii="Arial" w:hAnsi="Arial" w:cs="Arial"/>
                <w:b/>
                <w:bCs/>
                <w:i/>
                <w:sz w:val="16"/>
                <w:szCs w:val="16"/>
              </w:rPr>
              <w:t>EMPRESA 2</w:t>
            </w:r>
          </w:p>
          <w:p w14:paraId="25672FA5" w14:textId="77777777" w:rsidR="00BC492C" w:rsidRDefault="00BC492C" w:rsidP="00AC28B4">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029B8285" w14:textId="77777777" w:rsidR="00BC492C" w:rsidRDefault="00BC492C" w:rsidP="00AC28B4">
            <w:pPr>
              <w:rPr>
                <w:rFonts w:ascii="Arial" w:hAnsi="Arial" w:cs="Arial"/>
                <w:bCs/>
                <w:i/>
                <w:sz w:val="16"/>
                <w:szCs w:val="16"/>
              </w:rPr>
            </w:pPr>
          </w:p>
          <w:p w14:paraId="22EAD6ED" w14:textId="77777777" w:rsidR="00BC492C" w:rsidRPr="00AE68D8" w:rsidRDefault="00BC492C" w:rsidP="00AC28B4">
            <w:pPr>
              <w:rPr>
                <w:rFonts w:ascii="Arial" w:hAnsi="Arial" w:cs="Arial"/>
                <w:b/>
                <w:sz w:val="16"/>
                <w:szCs w:val="16"/>
              </w:rPr>
            </w:pPr>
            <w:r w:rsidRPr="00AE68D8">
              <w:rPr>
                <w:rFonts w:ascii="Arial" w:hAnsi="Arial" w:cs="Arial"/>
                <w:b/>
                <w:bCs/>
                <w:i/>
                <w:sz w:val="16"/>
                <w:szCs w:val="16"/>
              </w:rPr>
              <w:t>S</w:t>
            </w:r>
            <w:r w:rsidRPr="00AE68D8">
              <w:rPr>
                <w:rFonts w:ascii="Arial" w:hAnsi="Arial" w:cs="Arial"/>
                <w:b/>
                <w:sz w:val="16"/>
                <w:szCs w:val="16"/>
              </w:rPr>
              <w:t>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2643F4D4" w14:textId="77777777" w:rsidR="00BC492C" w:rsidRPr="004043BA" w:rsidRDefault="00BC492C" w:rsidP="00AC28B4">
            <w:pPr>
              <w:rPr>
                <w:rFonts w:ascii="Arial" w:hAnsi="Arial" w:cs="Arial"/>
                <w:b/>
                <w:sz w:val="16"/>
                <w:szCs w:val="16"/>
              </w:rPr>
            </w:pPr>
            <w:r w:rsidRPr="004043BA">
              <w:rPr>
                <w:rFonts w:ascii="Arial" w:hAnsi="Arial" w:cs="Arial"/>
                <w:i/>
                <w:sz w:val="16"/>
                <w:szCs w:val="16"/>
              </w:rPr>
              <w:t>(Derechos de autor y propiedad intelectual)</w:t>
            </w:r>
          </w:p>
        </w:tc>
        <w:tc>
          <w:tcPr>
            <w:tcW w:w="3559" w:type="dxa"/>
            <w:shd w:val="clear" w:color="auto" w:fill="auto"/>
          </w:tcPr>
          <w:p w14:paraId="18143260" w14:textId="77777777" w:rsidR="00BC492C" w:rsidRPr="004043BA" w:rsidRDefault="00BC492C" w:rsidP="00AC28B4">
            <w:pPr>
              <w:jc w:val="both"/>
              <w:rPr>
                <w:rFonts w:ascii="Arial" w:hAnsi="Arial" w:cs="Arial"/>
                <w:sz w:val="16"/>
                <w:szCs w:val="16"/>
              </w:rPr>
            </w:pPr>
          </w:p>
        </w:tc>
      </w:tr>
      <w:tr w:rsidR="00BC492C" w:rsidRPr="004043BA" w14:paraId="4E302164" w14:textId="77777777" w:rsidTr="00AC28B4">
        <w:tc>
          <w:tcPr>
            <w:tcW w:w="1809" w:type="dxa"/>
            <w:vMerge/>
            <w:shd w:val="clear" w:color="auto" w:fill="auto"/>
          </w:tcPr>
          <w:p w14:paraId="16FAB9E1" w14:textId="77777777" w:rsidR="00BC492C" w:rsidRPr="004043BA" w:rsidRDefault="00BC492C" w:rsidP="00AC28B4">
            <w:pPr>
              <w:jc w:val="both"/>
              <w:rPr>
                <w:rFonts w:ascii="Arial" w:hAnsi="Arial" w:cs="Arial"/>
                <w:b/>
                <w:sz w:val="16"/>
                <w:szCs w:val="16"/>
              </w:rPr>
            </w:pPr>
          </w:p>
        </w:tc>
        <w:tc>
          <w:tcPr>
            <w:tcW w:w="3686" w:type="dxa"/>
            <w:vAlign w:val="center"/>
          </w:tcPr>
          <w:p w14:paraId="2BB9B545" w14:textId="77777777" w:rsidR="00BC492C" w:rsidRPr="00AE68D8" w:rsidRDefault="00BC492C" w:rsidP="00AC28B4">
            <w:pPr>
              <w:rPr>
                <w:rFonts w:ascii="Arial" w:hAnsi="Arial" w:cs="Arial"/>
                <w:b/>
                <w:bCs/>
                <w:i/>
                <w:sz w:val="16"/>
                <w:szCs w:val="16"/>
              </w:rPr>
            </w:pPr>
            <w:r w:rsidRPr="00AE68D8">
              <w:rPr>
                <w:rFonts w:ascii="Arial" w:hAnsi="Arial" w:cs="Arial"/>
                <w:b/>
                <w:i/>
                <w:sz w:val="16"/>
                <w:szCs w:val="16"/>
              </w:rPr>
              <w:t xml:space="preserve">La </w:t>
            </w:r>
            <w:r w:rsidRPr="00AE68D8">
              <w:rPr>
                <w:rFonts w:ascii="Arial" w:hAnsi="Arial" w:cs="Arial"/>
                <w:b/>
                <w:bCs/>
                <w:i/>
                <w:sz w:val="16"/>
                <w:szCs w:val="16"/>
              </w:rPr>
              <w:t>EMPRESA 2</w:t>
            </w:r>
          </w:p>
          <w:p w14:paraId="0E6BEB51" w14:textId="77777777" w:rsidR="00BC492C" w:rsidRDefault="00BC492C" w:rsidP="00AC28B4">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5D2F2E55" w14:textId="77777777" w:rsidR="00BC492C" w:rsidRDefault="00BC492C" w:rsidP="00AC28B4">
            <w:pPr>
              <w:ind w:left="34" w:hanging="34"/>
              <w:rPr>
                <w:rFonts w:ascii="Arial" w:hAnsi="Arial" w:cs="Arial"/>
                <w:sz w:val="16"/>
                <w:szCs w:val="16"/>
              </w:rPr>
            </w:pPr>
          </w:p>
          <w:p w14:paraId="76115DA6" w14:textId="77777777" w:rsidR="00BC492C" w:rsidRPr="00AE68D8" w:rsidRDefault="00BC492C" w:rsidP="00AC28B4">
            <w:pPr>
              <w:ind w:left="34" w:hanging="34"/>
              <w:rPr>
                <w:rFonts w:ascii="Arial" w:hAnsi="Arial" w:cs="Arial"/>
                <w:b/>
                <w:sz w:val="16"/>
                <w:szCs w:val="16"/>
              </w:rPr>
            </w:pPr>
            <w:r w:rsidRPr="00AE68D8">
              <w:rPr>
                <w:rFonts w:ascii="Arial" w:hAnsi="Arial" w:cs="Arial"/>
                <w:b/>
                <w:sz w:val="16"/>
                <w:szCs w:val="16"/>
              </w:rPr>
              <w:t>Se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1342A34A" w14:textId="77777777" w:rsidR="00BC492C" w:rsidRPr="004043BA" w:rsidRDefault="00BC492C" w:rsidP="00AC28B4">
            <w:pPr>
              <w:rPr>
                <w:rFonts w:ascii="Arial" w:hAnsi="Arial" w:cs="Arial"/>
                <w:i/>
                <w:sz w:val="16"/>
                <w:szCs w:val="16"/>
              </w:rPr>
            </w:pPr>
            <w:r w:rsidRPr="004043BA">
              <w:rPr>
                <w:rFonts w:ascii="Arial" w:hAnsi="Arial" w:cs="Arial"/>
                <w:i/>
                <w:sz w:val="16"/>
                <w:szCs w:val="16"/>
              </w:rPr>
              <w:lastRenderedPageBreak/>
              <w:t>(Protección de datos personales)</w:t>
            </w:r>
          </w:p>
        </w:tc>
        <w:tc>
          <w:tcPr>
            <w:tcW w:w="3559" w:type="dxa"/>
            <w:shd w:val="clear" w:color="auto" w:fill="auto"/>
          </w:tcPr>
          <w:p w14:paraId="7E7F1CA1" w14:textId="77777777" w:rsidR="00BC492C" w:rsidRDefault="00BC492C" w:rsidP="00AC28B4">
            <w:pPr>
              <w:jc w:val="both"/>
              <w:rPr>
                <w:rFonts w:ascii="Arial" w:hAnsi="Arial" w:cs="Arial"/>
                <w:i/>
                <w:sz w:val="16"/>
                <w:szCs w:val="16"/>
              </w:rPr>
            </w:pPr>
            <w:r w:rsidRPr="004043BA">
              <w:rPr>
                <w:rFonts w:ascii="Arial" w:hAnsi="Arial" w:cs="Arial"/>
                <w:i/>
                <w:sz w:val="16"/>
                <w:szCs w:val="16"/>
              </w:rPr>
              <w:lastRenderedPageBreak/>
              <w:t xml:space="preserve">Ejemplo: </w:t>
            </w:r>
          </w:p>
          <w:p w14:paraId="6D7A4904" w14:textId="77777777" w:rsidR="00BC492C" w:rsidRDefault="00BC492C" w:rsidP="00AC28B4">
            <w:pPr>
              <w:jc w:val="both"/>
              <w:rPr>
                <w:rFonts w:ascii="Arial" w:hAnsi="Arial" w:cs="Arial"/>
                <w:i/>
                <w:sz w:val="16"/>
                <w:szCs w:val="16"/>
              </w:rPr>
            </w:pPr>
          </w:p>
          <w:p w14:paraId="07501A77" w14:textId="77777777" w:rsidR="00BC492C" w:rsidRDefault="00BC492C" w:rsidP="00AC28B4">
            <w:pPr>
              <w:jc w:val="both"/>
              <w:rPr>
                <w:rFonts w:ascii="Arial" w:hAnsi="Arial" w:cs="Arial"/>
                <w:b/>
                <w:bCs/>
                <w:sz w:val="16"/>
                <w:szCs w:val="16"/>
              </w:rPr>
            </w:pPr>
            <w:r>
              <w:rPr>
                <w:rFonts w:ascii="Arial" w:hAnsi="Arial" w:cs="Arial"/>
                <w:b/>
                <w:bCs/>
                <w:sz w:val="16"/>
                <w:szCs w:val="16"/>
              </w:rPr>
              <w:t>EMPRESA 2</w:t>
            </w:r>
          </w:p>
          <w:p w14:paraId="2713EC06" w14:textId="77777777" w:rsidR="00BC492C" w:rsidRDefault="00BC492C" w:rsidP="00AC28B4">
            <w:pPr>
              <w:jc w:val="both"/>
              <w:rPr>
                <w:rFonts w:ascii="Arial" w:hAnsi="Arial" w:cs="Arial"/>
                <w:bCs/>
                <w:i/>
                <w:sz w:val="16"/>
                <w:szCs w:val="16"/>
              </w:rPr>
            </w:pPr>
            <w:r w:rsidRPr="00F643A7">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w:t>
            </w:r>
            <w:r>
              <w:rPr>
                <w:rFonts w:ascii="Arial" w:hAnsi="Arial" w:cs="Arial"/>
                <w:bCs/>
                <w:i/>
                <w:sz w:val="16"/>
                <w:szCs w:val="16"/>
              </w:rPr>
              <w:t>ar razón social o denominación)</w:t>
            </w:r>
          </w:p>
          <w:p w14:paraId="42525CC6" w14:textId="77777777" w:rsidR="00BC492C" w:rsidRDefault="00BC492C" w:rsidP="00AC28B4">
            <w:pPr>
              <w:jc w:val="both"/>
              <w:rPr>
                <w:rFonts w:ascii="Arial" w:hAnsi="Arial" w:cs="Arial"/>
                <w:bCs/>
                <w:i/>
                <w:sz w:val="16"/>
                <w:szCs w:val="16"/>
              </w:rPr>
            </w:pPr>
          </w:p>
          <w:p w14:paraId="6CBDF36A" w14:textId="77777777" w:rsidR="00BC492C" w:rsidRPr="004043BA" w:rsidRDefault="00BC492C" w:rsidP="00AC28B4">
            <w:pPr>
              <w:jc w:val="both"/>
              <w:rPr>
                <w:rFonts w:ascii="Arial" w:hAnsi="Arial" w:cs="Arial"/>
                <w:sz w:val="16"/>
                <w:szCs w:val="16"/>
              </w:rPr>
            </w:pPr>
            <w:r>
              <w:rPr>
                <w:rFonts w:ascii="Arial" w:hAnsi="Arial" w:cs="Arial"/>
                <w:i/>
                <w:sz w:val="16"/>
                <w:szCs w:val="16"/>
              </w:rPr>
              <w:t>R</w:t>
            </w:r>
            <w:r w:rsidRPr="004043BA">
              <w:rPr>
                <w:rFonts w:ascii="Arial" w:hAnsi="Arial" w:cs="Arial"/>
                <w:i/>
                <w:sz w:val="16"/>
                <w:szCs w:val="16"/>
              </w:rPr>
              <w:t>ealizará la protección de datos personales cuando se obtenga información que deba ser protegida y mantendrá bajo su resguardo dicha información para su consulta cuando se le requiera.</w:t>
            </w:r>
          </w:p>
        </w:tc>
      </w:tr>
      <w:tr w:rsidR="00BC492C" w:rsidRPr="004043BA" w14:paraId="3784EC54" w14:textId="77777777" w:rsidTr="00AC28B4">
        <w:tc>
          <w:tcPr>
            <w:tcW w:w="1809" w:type="dxa"/>
            <w:vMerge/>
            <w:shd w:val="clear" w:color="auto" w:fill="auto"/>
          </w:tcPr>
          <w:p w14:paraId="277DEB25" w14:textId="77777777" w:rsidR="00BC492C" w:rsidRPr="004043BA" w:rsidRDefault="00BC492C" w:rsidP="00AC28B4">
            <w:pPr>
              <w:jc w:val="both"/>
              <w:rPr>
                <w:rFonts w:ascii="Arial" w:hAnsi="Arial" w:cs="Arial"/>
                <w:b/>
                <w:sz w:val="16"/>
                <w:szCs w:val="16"/>
              </w:rPr>
            </w:pPr>
          </w:p>
        </w:tc>
        <w:tc>
          <w:tcPr>
            <w:tcW w:w="3686" w:type="dxa"/>
            <w:vAlign w:val="center"/>
          </w:tcPr>
          <w:p w14:paraId="24B2C0E9" w14:textId="77777777" w:rsidR="00BC492C" w:rsidRPr="00AE68D8" w:rsidRDefault="00BC492C" w:rsidP="00AC28B4">
            <w:pPr>
              <w:rPr>
                <w:rFonts w:ascii="Arial" w:hAnsi="Arial" w:cs="Arial"/>
                <w:b/>
                <w:bCs/>
                <w:i/>
                <w:sz w:val="16"/>
                <w:szCs w:val="16"/>
              </w:rPr>
            </w:pPr>
            <w:r w:rsidRPr="00AE68D8">
              <w:rPr>
                <w:rFonts w:ascii="Arial" w:hAnsi="Arial" w:cs="Arial"/>
                <w:b/>
                <w:i/>
                <w:sz w:val="16"/>
                <w:szCs w:val="16"/>
              </w:rPr>
              <w:t xml:space="preserve">La </w:t>
            </w:r>
            <w:r w:rsidRPr="00AE68D8">
              <w:rPr>
                <w:rFonts w:ascii="Arial" w:hAnsi="Arial" w:cs="Arial"/>
                <w:b/>
                <w:bCs/>
                <w:i/>
                <w:sz w:val="16"/>
                <w:szCs w:val="16"/>
              </w:rPr>
              <w:t>EMPRESA 2</w:t>
            </w:r>
          </w:p>
          <w:p w14:paraId="789F75A5" w14:textId="77777777" w:rsidR="00BC492C" w:rsidRDefault="00BC492C" w:rsidP="00AC28B4">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18713454" w14:textId="77777777" w:rsidR="00BC492C" w:rsidRDefault="00BC492C" w:rsidP="00AC28B4">
            <w:pPr>
              <w:ind w:left="34" w:hanging="34"/>
              <w:rPr>
                <w:rFonts w:ascii="Arial" w:hAnsi="Arial" w:cs="Arial"/>
                <w:sz w:val="16"/>
                <w:szCs w:val="16"/>
              </w:rPr>
            </w:pPr>
          </w:p>
          <w:p w14:paraId="49F137E2" w14:textId="77777777" w:rsidR="00BC492C" w:rsidRPr="00AE68D8" w:rsidRDefault="00BC492C" w:rsidP="00AC28B4">
            <w:pPr>
              <w:ind w:left="34" w:hanging="34"/>
              <w:rPr>
                <w:rFonts w:ascii="Arial" w:hAnsi="Arial" w:cs="Arial"/>
                <w:b/>
                <w:sz w:val="16"/>
                <w:szCs w:val="16"/>
              </w:rPr>
            </w:pPr>
            <w:r w:rsidRPr="00AE68D8">
              <w:rPr>
                <w:rFonts w:ascii="Arial" w:hAnsi="Arial" w:cs="Arial"/>
                <w:b/>
                <w:sz w:val="16"/>
                <w:szCs w:val="16"/>
              </w:rPr>
              <w:t>Se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45F9A9E0" w14:textId="77777777" w:rsidR="00BC492C" w:rsidRPr="004043BA" w:rsidRDefault="00BC492C" w:rsidP="00AC28B4">
            <w:pPr>
              <w:rPr>
                <w:rFonts w:ascii="Arial" w:hAnsi="Arial" w:cs="Arial"/>
                <w:sz w:val="16"/>
                <w:szCs w:val="16"/>
              </w:rPr>
            </w:pPr>
            <w:r w:rsidRPr="004043BA">
              <w:rPr>
                <w:rFonts w:ascii="Arial" w:hAnsi="Arial" w:cs="Arial"/>
                <w:i/>
                <w:sz w:val="16"/>
                <w:szCs w:val="16"/>
              </w:rPr>
              <w:t xml:space="preserve"> (Responsabilidad laboral)</w:t>
            </w:r>
          </w:p>
        </w:tc>
        <w:tc>
          <w:tcPr>
            <w:tcW w:w="3559" w:type="dxa"/>
            <w:shd w:val="clear" w:color="auto" w:fill="auto"/>
          </w:tcPr>
          <w:p w14:paraId="15F6C8E0" w14:textId="77777777" w:rsidR="00BC492C" w:rsidRPr="004043BA" w:rsidRDefault="00BC492C" w:rsidP="00AC28B4">
            <w:pPr>
              <w:jc w:val="both"/>
              <w:rPr>
                <w:rFonts w:ascii="Arial" w:hAnsi="Arial" w:cs="Arial"/>
                <w:sz w:val="16"/>
                <w:szCs w:val="16"/>
              </w:rPr>
            </w:pPr>
          </w:p>
        </w:tc>
      </w:tr>
      <w:tr w:rsidR="00BC492C" w:rsidRPr="004043BA" w14:paraId="5B475C87" w14:textId="77777777" w:rsidTr="00AC28B4">
        <w:tc>
          <w:tcPr>
            <w:tcW w:w="1809" w:type="dxa"/>
            <w:vMerge/>
            <w:shd w:val="clear" w:color="auto" w:fill="auto"/>
          </w:tcPr>
          <w:p w14:paraId="016B19C7" w14:textId="77777777" w:rsidR="00BC492C" w:rsidRPr="004043BA" w:rsidRDefault="00BC492C" w:rsidP="00AC28B4">
            <w:pPr>
              <w:jc w:val="both"/>
              <w:rPr>
                <w:rFonts w:ascii="Arial" w:hAnsi="Arial" w:cs="Arial"/>
                <w:b/>
                <w:sz w:val="16"/>
                <w:szCs w:val="16"/>
              </w:rPr>
            </w:pPr>
          </w:p>
        </w:tc>
        <w:tc>
          <w:tcPr>
            <w:tcW w:w="3686" w:type="dxa"/>
            <w:vAlign w:val="center"/>
          </w:tcPr>
          <w:p w14:paraId="04C890CF" w14:textId="77777777" w:rsidR="00BC492C" w:rsidRPr="00AE68D8" w:rsidRDefault="00BC492C" w:rsidP="00AC28B4">
            <w:pPr>
              <w:rPr>
                <w:rFonts w:ascii="Arial" w:hAnsi="Arial" w:cs="Arial"/>
                <w:b/>
                <w:bCs/>
                <w:i/>
                <w:sz w:val="16"/>
                <w:szCs w:val="16"/>
              </w:rPr>
            </w:pPr>
            <w:r w:rsidRPr="00AE68D8">
              <w:rPr>
                <w:rFonts w:ascii="Arial" w:hAnsi="Arial" w:cs="Arial"/>
                <w:b/>
                <w:i/>
                <w:sz w:val="16"/>
                <w:szCs w:val="16"/>
              </w:rPr>
              <w:t xml:space="preserve">La </w:t>
            </w:r>
            <w:r w:rsidRPr="00AE68D8">
              <w:rPr>
                <w:rFonts w:ascii="Arial" w:hAnsi="Arial" w:cs="Arial"/>
                <w:b/>
                <w:bCs/>
                <w:i/>
                <w:sz w:val="16"/>
                <w:szCs w:val="16"/>
              </w:rPr>
              <w:t>EMPRESA 2</w:t>
            </w:r>
          </w:p>
          <w:p w14:paraId="1D67FA71" w14:textId="77777777" w:rsidR="00BC492C" w:rsidRDefault="00BC492C" w:rsidP="00AC28B4">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38FF8A97" w14:textId="77777777" w:rsidR="00BC492C" w:rsidRDefault="00BC492C" w:rsidP="00AC28B4">
            <w:pPr>
              <w:ind w:left="34" w:hanging="34"/>
              <w:rPr>
                <w:rFonts w:ascii="Arial" w:hAnsi="Arial" w:cs="Arial"/>
                <w:sz w:val="16"/>
                <w:szCs w:val="16"/>
              </w:rPr>
            </w:pPr>
          </w:p>
          <w:p w14:paraId="3E748C9F" w14:textId="77777777" w:rsidR="00BC492C" w:rsidRPr="00AE68D8" w:rsidRDefault="00BC492C" w:rsidP="00AC28B4">
            <w:pPr>
              <w:ind w:left="34" w:hanging="34"/>
              <w:rPr>
                <w:rFonts w:ascii="Arial" w:hAnsi="Arial" w:cs="Arial"/>
                <w:b/>
                <w:sz w:val="16"/>
                <w:szCs w:val="16"/>
              </w:rPr>
            </w:pPr>
            <w:r w:rsidRPr="00AE68D8">
              <w:rPr>
                <w:rFonts w:ascii="Arial" w:hAnsi="Arial" w:cs="Arial"/>
                <w:b/>
                <w:sz w:val="16"/>
                <w:szCs w:val="16"/>
              </w:rPr>
              <w:t>Se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1843961E" w14:textId="77777777" w:rsidR="00BC492C" w:rsidRPr="004043BA" w:rsidRDefault="00BC492C" w:rsidP="00AC28B4">
            <w:pPr>
              <w:rPr>
                <w:rFonts w:ascii="Arial" w:hAnsi="Arial" w:cs="Arial"/>
                <w:sz w:val="16"/>
                <w:szCs w:val="16"/>
              </w:rPr>
            </w:pPr>
            <w:r w:rsidRPr="004043BA">
              <w:rPr>
                <w:rFonts w:ascii="Arial" w:hAnsi="Arial" w:cs="Arial"/>
                <w:i/>
                <w:sz w:val="16"/>
                <w:szCs w:val="16"/>
              </w:rPr>
              <w:t xml:space="preserve"> (Opinión de cumplimiento de obligaciones fiscales)</w:t>
            </w:r>
          </w:p>
        </w:tc>
        <w:tc>
          <w:tcPr>
            <w:tcW w:w="3559" w:type="dxa"/>
            <w:shd w:val="clear" w:color="auto" w:fill="auto"/>
          </w:tcPr>
          <w:p w14:paraId="73E2B504" w14:textId="77777777" w:rsidR="00BC492C" w:rsidRPr="004043BA" w:rsidRDefault="00BC492C" w:rsidP="00AC28B4">
            <w:pPr>
              <w:jc w:val="both"/>
              <w:rPr>
                <w:rFonts w:ascii="Arial" w:hAnsi="Arial" w:cs="Arial"/>
                <w:sz w:val="16"/>
                <w:szCs w:val="16"/>
              </w:rPr>
            </w:pPr>
          </w:p>
        </w:tc>
      </w:tr>
      <w:tr w:rsidR="00BC492C" w:rsidRPr="004043BA" w14:paraId="47E2F907" w14:textId="77777777" w:rsidTr="00AC28B4">
        <w:tc>
          <w:tcPr>
            <w:tcW w:w="1809" w:type="dxa"/>
            <w:vMerge/>
            <w:shd w:val="clear" w:color="auto" w:fill="auto"/>
          </w:tcPr>
          <w:p w14:paraId="5BB58D78" w14:textId="77777777" w:rsidR="00BC492C" w:rsidRPr="004043BA" w:rsidRDefault="00BC492C" w:rsidP="00AC28B4">
            <w:pPr>
              <w:jc w:val="both"/>
              <w:rPr>
                <w:rFonts w:ascii="Arial" w:hAnsi="Arial" w:cs="Arial"/>
                <w:b/>
                <w:sz w:val="16"/>
                <w:szCs w:val="16"/>
              </w:rPr>
            </w:pPr>
          </w:p>
        </w:tc>
        <w:tc>
          <w:tcPr>
            <w:tcW w:w="3686" w:type="dxa"/>
            <w:vAlign w:val="center"/>
          </w:tcPr>
          <w:p w14:paraId="5F011A0C" w14:textId="77777777" w:rsidR="00BC492C" w:rsidRPr="00AE68D8" w:rsidRDefault="00BC492C" w:rsidP="00AC28B4">
            <w:pPr>
              <w:rPr>
                <w:rFonts w:ascii="Arial" w:hAnsi="Arial" w:cs="Arial"/>
                <w:b/>
                <w:bCs/>
                <w:i/>
                <w:sz w:val="16"/>
                <w:szCs w:val="16"/>
              </w:rPr>
            </w:pPr>
            <w:r w:rsidRPr="00AE68D8">
              <w:rPr>
                <w:rFonts w:ascii="Arial" w:hAnsi="Arial" w:cs="Arial"/>
                <w:b/>
                <w:i/>
                <w:sz w:val="16"/>
                <w:szCs w:val="16"/>
              </w:rPr>
              <w:t xml:space="preserve">La </w:t>
            </w:r>
            <w:r w:rsidRPr="00AE68D8">
              <w:rPr>
                <w:rFonts w:ascii="Arial" w:hAnsi="Arial" w:cs="Arial"/>
                <w:b/>
                <w:bCs/>
                <w:i/>
                <w:sz w:val="16"/>
                <w:szCs w:val="16"/>
              </w:rPr>
              <w:t>EMPRESA 2</w:t>
            </w:r>
          </w:p>
          <w:p w14:paraId="485115F3" w14:textId="77777777" w:rsidR="00BC492C" w:rsidRDefault="00BC492C" w:rsidP="00AC28B4">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69C3F214" w14:textId="77777777" w:rsidR="00BC492C" w:rsidRDefault="00BC492C" w:rsidP="00AC28B4">
            <w:pPr>
              <w:ind w:left="34" w:hanging="34"/>
              <w:rPr>
                <w:rFonts w:ascii="Arial" w:hAnsi="Arial" w:cs="Arial"/>
                <w:sz w:val="16"/>
                <w:szCs w:val="16"/>
              </w:rPr>
            </w:pPr>
          </w:p>
          <w:p w14:paraId="1D2ACB33" w14:textId="77777777" w:rsidR="00BC492C" w:rsidRPr="00AE68D8" w:rsidRDefault="00BC492C" w:rsidP="00AC28B4">
            <w:pPr>
              <w:ind w:left="34" w:hanging="34"/>
              <w:rPr>
                <w:rFonts w:ascii="Arial" w:hAnsi="Arial" w:cs="Arial"/>
                <w:b/>
                <w:sz w:val="16"/>
                <w:szCs w:val="16"/>
              </w:rPr>
            </w:pPr>
            <w:r w:rsidRPr="00AE68D8">
              <w:rPr>
                <w:rFonts w:ascii="Arial" w:hAnsi="Arial" w:cs="Arial"/>
                <w:b/>
                <w:sz w:val="16"/>
                <w:szCs w:val="16"/>
              </w:rPr>
              <w:t>Se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0DC22684" w14:textId="77777777" w:rsidR="00BC492C" w:rsidRPr="004043BA" w:rsidRDefault="00BC492C" w:rsidP="00AC28B4">
            <w:pPr>
              <w:rPr>
                <w:rFonts w:ascii="Arial" w:hAnsi="Arial" w:cs="Arial"/>
                <w:sz w:val="16"/>
                <w:szCs w:val="16"/>
              </w:rPr>
            </w:pPr>
            <w:r w:rsidRPr="004043BA">
              <w:rPr>
                <w:rFonts w:ascii="Arial" w:hAnsi="Arial" w:cs="Arial"/>
                <w:i/>
                <w:sz w:val="16"/>
                <w:szCs w:val="16"/>
              </w:rPr>
              <w:t>(Entrega de la garantía de cumplimiento del contrato)</w:t>
            </w:r>
          </w:p>
        </w:tc>
        <w:tc>
          <w:tcPr>
            <w:tcW w:w="3559" w:type="dxa"/>
            <w:shd w:val="clear" w:color="auto" w:fill="auto"/>
          </w:tcPr>
          <w:p w14:paraId="6C4C5843" w14:textId="77777777" w:rsidR="00BC492C" w:rsidRPr="004043BA" w:rsidRDefault="00BC492C" w:rsidP="00AC28B4">
            <w:pPr>
              <w:jc w:val="both"/>
              <w:rPr>
                <w:rFonts w:ascii="Arial" w:hAnsi="Arial" w:cs="Arial"/>
                <w:sz w:val="16"/>
                <w:szCs w:val="16"/>
              </w:rPr>
            </w:pPr>
          </w:p>
        </w:tc>
      </w:tr>
      <w:tr w:rsidR="00BC492C" w:rsidRPr="004043BA" w14:paraId="6972FE0D" w14:textId="77777777" w:rsidTr="00AC28B4">
        <w:tc>
          <w:tcPr>
            <w:tcW w:w="1809" w:type="dxa"/>
            <w:vMerge/>
            <w:shd w:val="clear" w:color="auto" w:fill="auto"/>
          </w:tcPr>
          <w:p w14:paraId="69785097" w14:textId="77777777" w:rsidR="00BC492C" w:rsidRPr="004043BA" w:rsidRDefault="00BC492C" w:rsidP="00AC28B4">
            <w:pPr>
              <w:jc w:val="both"/>
              <w:rPr>
                <w:rFonts w:ascii="Arial" w:hAnsi="Arial" w:cs="Arial"/>
                <w:b/>
                <w:sz w:val="16"/>
                <w:szCs w:val="16"/>
              </w:rPr>
            </w:pPr>
          </w:p>
        </w:tc>
        <w:tc>
          <w:tcPr>
            <w:tcW w:w="3686" w:type="dxa"/>
            <w:vAlign w:val="center"/>
          </w:tcPr>
          <w:p w14:paraId="47B8A2E5" w14:textId="77777777" w:rsidR="00BC492C" w:rsidRPr="00AE68D8" w:rsidRDefault="00BC492C" w:rsidP="00AC28B4">
            <w:pPr>
              <w:rPr>
                <w:rFonts w:ascii="Arial" w:hAnsi="Arial" w:cs="Arial"/>
                <w:b/>
                <w:bCs/>
                <w:i/>
                <w:sz w:val="16"/>
                <w:szCs w:val="16"/>
              </w:rPr>
            </w:pPr>
            <w:r w:rsidRPr="00AE68D8">
              <w:rPr>
                <w:rFonts w:ascii="Arial" w:hAnsi="Arial" w:cs="Arial"/>
                <w:b/>
                <w:i/>
                <w:sz w:val="16"/>
                <w:szCs w:val="16"/>
              </w:rPr>
              <w:t xml:space="preserve">La </w:t>
            </w:r>
            <w:r w:rsidRPr="00AE68D8">
              <w:rPr>
                <w:rFonts w:ascii="Arial" w:hAnsi="Arial" w:cs="Arial"/>
                <w:b/>
                <w:bCs/>
                <w:i/>
                <w:sz w:val="16"/>
                <w:szCs w:val="16"/>
              </w:rPr>
              <w:t>EMPRESA 2</w:t>
            </w:r>
          </w:p>
          <w:p w14:paraId="114E1691" w14:textId="77777777" w:rsidR="00BC492C" w:rsidRDefault="00BC492C" w:rsidP="00AC28B4">
            <w:pPr>
              <w:rPr>
                <w:rFonts w:ascii="Arial" w:hAnsi="Arial" w:cs="Arial"/>
                <w:bCs/>
                <w:i/>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7BC47750" w14:textId="77777777" w:rsidR="00BC492C" w:rsidRDefault="00BC492C" w:rsidP="00AC28B4">
            <w:pPr>
              <w:ind w:left="34" w:hanging="34"/>
              <w:rPr>
                <w:rFonts w:ascii="Arial" w:hAnsi="Arial" w:cs="Arial"/>
                <w:sz w:val="16"/>
                <w:szCs w:val="16"/>
              </w:rPr>
            </w:pPr>
          </w:p>
          <w:p w14:paraId="3B223292" w14:textId="77777777" w:rsidR="00BC492C" w:rsidRPr="00AE68D8" w:rsidRDefault="00BC492C" w:rsidP="00AC28B4">
            <w:pPr>
              <w:ind w:left="34" w:hanging="34"/>
              <w:rPr>
                <w:rFonts w:ascii="Arial" w:hAnsi="Arial" w:cs="Arial"/>
                <w:b/>
                <w:sz w:val="16"/>
                <w:szCs w:val="16"/>
              </w:rPr>
            </w:pPr>
            <w:r w:rsidRPr="00AE68D8">
              <w:rPr>
                <w:rFonts w:ascii="Arial" w:hAnsi="Arial" w:cs="Arial"/>
                <w:b/>
                <w:sz w:val="16"/>
                <w:szCs w:val="16"/>
              </w:rPr>
              <w:t>Se obliga a  …</w:t>
            </w:r>
            <w:r>
              <w:rPr>
                <w:rFonts w:ascii="Arial" w:hAnsi="Arial" w:cs="Arial"/>
                <w:b/>
                <w:sz w:val="16"/>
                <w:szCs w:val="16"/>
              </w:rPr>
              <w:t>(</w:t>
            </w:r>
            <w:r w:rsidRPr="00AE68D8">
              <w:rPr>
                <w:rFonts w:ascii="Arial" w:hAnsi="Arial" w:cs="Arial"/>
                <w:b/>
                <w:sz w:val="16"/>
                <w:szCs w:val="16"/>
              </w:rPr>
              <w:t>*</w:t>
            </w:r>
            <w:r>
              <w:rPr>
                <w:rFonts w:ascii="Arial" w:hAnsi="Arial" w:cs="Arial"/>
                <w:b/>
                <w:sz w:val="16"/>
                <w:szCs w:val="16"/>
              </w:rPr>
              <w:t>)</w:t>
            </w:r>
          </w:p>
          <w:p w14:paraId="29FAE448" w14:textId="77777777" w:rsidR="00BC492C" w:rsidRPr="004043BA" w:rsidRDefault="00BC492C" w:rsidP="00AC28B4">
            <w:pPr>
              <w:rPr>
                <w:rFonts w:ascii="Arial" w:hAnsi="Arial" w:cs="Arial"/>
                <w:i/>
                <w:sz w:val="16"/>
                <w:szCs w:val="16"/>
              </w:rPr>
            </w:pPr>
            <w:r w:rsidRPr="004043BA">
              <w:rPr>
                <w:rFonts w:ascii="Arial" w:hAnsi="Arial" w:cs="Arial"/>
                <w:i/>
                <w:sz w:val="16"/>
                <w:szCs w:val="16"/>
              </w:rPr>
              <w:t xml:space="preserve"> (Rescisión y modificación del contrato)</w:t>
            </w:r>
          </w:p>
        </w:tc>
        <w:tc>
          <w:tcPr>
            <w:tcW w:w="3559" w:type="dxa"/>
            <w:shd w:val="clear" w:color="auto" w:fill="auto"/>
          </w:tcPr>
          <w:p w14:paraId="19145E73" w14:textId="77777777" w:rsidR="00BC492C" w:rsidRDefault="00BC492C" w:rsidP="00AC28B4">
            <w:pPr>
              <w:jc w:val="both"/>
              <w:rPr>
                <w:rFonts w:ascii="Arial" w:hAnsi="Arial" w:cs="Arial"/>
                <w:b/>
                <w:bCs/>
                <w:sz w:val="16"/>
                <w:szCs w:val="16"/>
              </w:rPr>
            </w:pPr>
            <w:r w:rsidRPr="004043BA">
              <w:rPr>
                <w:rFonts w:ascii="Arial" w:hAnsi="Arial" w:cs="Arial"/>
                <w:i/>
                <w:sz w:val="16"/>
                <w:szCs w:val="16"/>
              </w:rPr>
              <w:t xml:space="preserve">En caso de modificación al contrato la </w:t>
            </w:r>
            <w:r>
              <w:rPr>
                <w:rFonts w:ascii="Arial" w:hAnsi="Arial" w:cs="Arial"/>
                <w:b/>
                <w:bCs/>
                <w:sz w:val="16"/>
                <w:szCs w:val="16"/>
              </w:rPr>
              <w:t>EMPRESA 2</w:t>
            </w:r>
          </w:p>
          <w:p w14:paraId="3D780F69" w14:textId="77777777" w:rsidR="00BC492C" w:rsidRDefault="00BC492C" w:rsidP="00AC28B4">
            <w:pPr>
              <w:jc w:val="both"/>
              <w:rPr>
                <w:rFonts w:ascii="Arial" w:hAnsi="Arial" w:cs="Arial"/>
                <w:i/>
                <w:sz w:val="16"/>
                <w:szCs w:val="16"/>
              </w:rPr>
            </w:pPr>
            <w:r w:rsidRPr="00F643A7">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41F3FA5F" w14:textId="77777777" w:rsidR="00BC492C" w:rsidRDefault="00BC492C" w:rsidP="00AC28B4">
            <w:pPr>
              <w:jc w:val="both"/>
              <w:rPr>
                <w:rFonts w:ascii="Arial" w:hAnsi="Arial" w:cs="Arial"/>
                <w:i/>
                <w:sz w:val="16"/>
                <w:szCs w:val="16"/>
              </w:rPr>
            </w:pPr>
          </w:p>
          <w:p w14:paraId="47D8F670" w14:textId="77777777" w:rsidR="00BC492C" w:rsidRPr="004043BA" w:rsidRDefault="00BC492C" w:rsidP="00AC28B4">
            <w:pPr>
              <w:jc w:val="both"/>
              <w:rPr>
                <w:rFonts w:ascii="Arial" w:hAnsi="Arial" w:cs="Arial"/>
                <w:sz w:val="16"/>
                <w:szCs w:val="16"/>
              </w:rPr>
            </w:pPr>
            <w:r>
              <w:rPr>
                <w:rFonts w:ascii="Arial" w:hAnsi="Arial" w:cs="Arial"/>
                <w:i/>
                <w:sz w:val="16"/>
                <w:szCs w:val="16"/>
              </w:rPr>
              <w:t>P</w:t>
            </w:r>
            <w:r w:rsidRPr="004043BA">
              <w:rPr>
                <w:rFonts w:ascii="Arial" w:hAnsi="Arial" w:cs="Arial"/>
                <w:i/>
                <w:sz w:val="16"/>
                <w:szCs w:val="16"/>
              </w:rPr>
              <w:t>revia notificación por escrito de parte del administrador del contrato, dará respuesta en un plazo no mayor a ...</w:t>
            </w:r>
          </w:p>
        </w:tc>
      </w:tr>
      <w:tr w:rsidR="00BC492C" w:rsidRPr="004043BA" w14:paraId="4569C064" w14:textId="77777777" w:rsidTr="00AC28B4">
        <w:trPr>
          <w:trHeight w:val="2178"/>
        </w:trPr>
        <w:tc>
          <w:tcPr>
            <w:tcW w:w="1809" w:type="dxa"/>
            <w:shd w:val="clear" w:color="auto" w:fill="auto"/>
            <w:vAlign w:val="center"/>
          </w:tcPr>
          <w:p w14:paraId="7B8930FB" w14:textId="77777777" w:rsidR="00BC492C" w:rsidRPr="004043BA" w:rsidRDefault="00BC492C" w:rsidP="00AC28B4">
            <w:pPr>
              <w:rPr>
                <w:rFonts w:ascii="Arial" w:hAnsi="Arial" w:cs="Arial"/>
                <w:b/>
                <w:sz w:val="16"/>
                <w:szCs w:val="16"/>
              </w:rPr>
            </w:pPr>
            <w:r w:rsidRPr="004043BA">
              <w:rPr>
                <w:rFonts w:ascii="Arial" w:hAnsi="Arial" w:cs="Arial"/>
                <w:b/>
                <w:sz w:val="16"/>
                <w:szCs w:val="16"/>
              </w:rPr>
              <w:t>Documentación legal y administrativa</w:t>
            </w:r>
          </w:p>
        </w:tc>
        <w:tc>
          <w:tcPr>
            <w:tcW w:w="3686" w:type="dxa"/>
          </w:tcPr>
          <w:p w14:paraId="5928FB7A" w14:textId="77777777" w:rsidR="00BC492C" w:rsidRDefault="00BC492C" w:rsidP="00AC28B4">
            <w:pPr>
              <w:ind w:left="34"/>
              <w:jc w:val="both"/>
              <w:rPr>
                <w:rFonts w:ascii="Arial" w:hAnsi="Arial" w:cs="Arial"/>
                <w:b/>
                <w:bCs/>
                <w:sz w:val="16"/>
                <w:szCs w:val="16"/>
              </w:rPr>
            </w:pPr>
            <w:r w:rsidRPr="004043BA">
              <w:rPr>
                <w:rFonts w:ascii="Arial" w:hAnsi="Arial" w:cs="Arial"/>
                <w:sz w:val="16"/>
                <w:szCs w:val="16"/>
              </w:rPr>
              <w:t>La</w:t>
            </w:r>
            <w:r w:rsidRPr="004043BA">
              <w:rPr>
                <w:rFonts w:ascii="Arial" w:hAnsi="Arial" w:cs="Arial"/>
                <w:i/>
                <w:sz w:val="16"/>
                <w:szCs w:val="16"/>
              </w:rPr>
              <w:t xml:space="preserve"> </w:t>
            </w:r>
            <w:r>
              <w:rPr>
                <w:rFonts w:ascii="Arial" w:hAnsi="Arial" w:cs="Arial"/>
                <w:b/>
                <w:bCs/>
                <w:sz w:val="16"/>
                <w:szCs w:val="16"/>
              </w:rPr>
              <w:t>EMPRESA 1</w:t>
            </w:r>
          </w:p>
          <w:p w14:paraId="14445F8C" w14:textId="77777777" w:rsidR="00BC492C" w:rsidRPr="004043BA" w:rsidRDefault="00BC492C" w:rsidP="00AC28B4">
            <w:pPr>
              <w:ind w:left="34"/>
              <w:jc w:val="both"/>
              <w:rPr>
                <w:rFonts w:ascii="Arial" w:hAnsi="Arial" w:cs="Arial"/>
                <w:sz w:val="16"/>
                <w:szCs w:val="16"/>
              </w:rPr>
            </w:pPr>
            <w:r w:rsidRPr="004043BA">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 xml:space="preserve">notar razón social o denominación) </w:t>
            </w:r>
            <w:r w:rsidRPr="004043BA">
              <w:rPr>
                <w:rFonts w:ascii="Arial" w:hAnsi="Arial" w:cs="Arial"/>
                <w:sz w:val="16"/>
                <w:szCs w:val="16"/>
              </w:rPr>
              <w:t>se obliga a  presentar los siguientes formatos:</w:t>
            </w:r>
          </w:p>
          <w:p w14:paraId="1E124ABD" w14:textId="77777777" w:rsidR="00BC492C" w:rsidRPr="004043BA" w:rsidRDefault="00BC492C" w:rsidP="00AC28B4">
            <w:pPr>
              <w:jc w:val="both"/>
              <w:rPr>
                <w:rFonts w:ascii="Arial" w:hAnsi="Arial" w:cs="Arial"/>
                <w:i/>
                <w:sz w:val="16"/>
                <w:szCs w:val="16"/>
              </w:rPr>
            </w:pPr>
          </w:p>
          <w:p w14:paraId="3EC9F613" w14:textId="77777777" w:rsidR="00BC492C" w:rsidRPr="004043BA" w:rsidRDefault="00BC492C" w:rsidP="00AC28B4">
            <w:pPr>
              <w:numPr>
                <w:ilvl w:val="0"/>
                <w:numId w:val="28"/>
              </w:numPr>
              <w:ind w:left="176" w:hanging="142"/>
              <w:jc w:val="both"/>
              <w:rPr>
                <w:rFonts w:ascii="Arial" w:hAnsi="Arial" w:cs="Arial"/>
                <w:sz w:val="16"/>
                <w:szCs w:val="16"/>
              </w:rPr>
            </w:pPr>
            <w:r w:rsidRPr="004043BA">
              <w:rPr>
                <w:rFonts w:ascii="Arial" w:hAnsi="Arial" w:cs="Arial"/>
                <w:sz w:val="16"/>
                <w:szCs w:val="16"/>
              </w:rPr>
              <w:t>Anexo 2. Acreditación de personalidad jurídica</w:t>
            </w:r>
          </w:p>
          <w:p w14:paraId="64F20055" w14:textId="77777777" w:rsidR="00BC492C" w:rsidRPr="004043BA" w:rsidRDefault="00BC492C" w:rsidP="00AC28B4">
            <w:pPr>
              <w:pStyle w:val="Prrafodelista"/>
              <w:widowControl/>
              <w:numPr>
                <w:ilvl w:val="0"/>
                <w:numId w:val="28"/>
              </w:numPr>
              <w:ind w:left="176" w:hanging="142"/>
              <w:contextualSpacing w:val="0"/>
              <w:jc w:val="both"/>
              <w:rPr>
                <w:rFonts w:ascii="Arial" w:hAnsi="Arial" w:cs="Arial"/>
                <w:sz w:val="16"/>
                <w:szCs w:val="16"/>
              </w:rPr>
            </w:pPr>
            <w:r w:rsidRPr="004043BA">
              <w:rPr>
                <w:rFonts w:ascii="Arial" w:hAnsi="Arial" w:cs="Arial"/>
                <w:sz w:val="16"/>
                <w:szCs w:val="16"/>
              </w:rPr>
              <w:t>Anexo 3. Manifestación de no encontrarse inhabilitado</w:t>
            </w:r>
          </w:p>
          <w:p w14:paraId="33039705" w14:textId="77777777" w:rsidR="00BC492C" w:rsidRPr="004043BA" w:rsidRDefault="00BC492C" w:rsidP="00AC28B4">
            <w:pPr>
              <w:numPr>
                <w:ilvl w:val="0"/>
                <w:numId w:val="28"/>
              </w:numPr>
              <w:ind w:left="176" w:hanging="142"/>
              <w:jc w:val="both"/>
              <w:rPr>
                <w:rFonts w:ascii="Arial" w:hAnsi="Arial" w:cs="Arial"/>
                <w:sz w:val="16"/>
                <w:szCs w:val="16"/>
              </w:rPr>
            </w:pPr>
            <w:r w:rsidRPr="004043BA">
              <w:rPr>
                <w:rFonts w:ascii="Arial" w:hAnsi="Arial" w:cs="Arial"/>
                <w:sz w:val="16"/>
                <w:szCs w:val="16"/>
              </w:rPr>
              <w:t>Anexo 4. Declaración de integridad</w:t>
            </w:r>
          </w:p>
          <w:p w14:paraId="2BC56200" w14:textId="77777777" w:rsidR="00BC492C" w:rsidRDefault="00BC492C" w:rsidP="00AC28B4">
            <w:pPr>
              <w:numPr>
                <w:ilvl w:val="0"/>
                <w:numId w:val="28"/>
              </w:numPr>
              <w:ind w:left="176" w:hanging="142"/>
              <w:jc w:val="both"/>
              <w:rPr>
                <w:rFonts w:ascii="Arial" w:hAnsi="Arial" w:cs="Arial"/>
                <w:sz w:val="16"/>
                <w:szCs w:val="16"/>
              </w:rPr>
            </w:pPr>
            <w:r>
              <w:rPr>
                <w:rFonts w:ascii="Arial" w:hAnsi="Arial" w:cs="Arial"/>
                <w:sz w:val="16"/>
                <w:szCs w:val="16"/>
              </w:rPr>
              <w:t>Anexo __</w:t>
            </w:r>
          </w:p>
          <w:p w14:paraId="4E4D62E8" w14:textId="77777777" w:rsidR="00BC492C" w:rsidRPr="00330D3E" w:rsidRDefault="00BC492C" w:rsidP="00AC28B4">
            <w:pPr>
              <w:numPr>
                <w:ilvl w:val="0"/>
                <w:numId w:val="28"/>
              </w:numPr>
              <w:ind w:left="176" w:hanging="142"/>
              <w:jc w:val="both"/>
              <w:rPr>
                <w:rFonts w:ascii="Arial" w:hAnsi="Arial" w:cs="Arial"/>
                <w:sz w:val="16"/>
                <w:szCs w:val="16"/>
              </w:rPr>
            </w:pPr>
            <w:r>
              <w:rPr>
                <w:rFonts w:ascii="Arial" w:hAnsi="Arial" w:cs="Arial"/>
                <w:sz w:val="16"/>
                <w:szCs w:val="16"/>
              </w:rPr>
              <w:t>…</w:t>
            </w:r>
          </w:p>
        </w:tc>
        <w:tc>
          <w:tcPr>
            <w:tcW w:w="3559" w:type="dxa"/>
            <w:shd w:val="clear" w:color="auto" w:fill="auto"/>
          </w:tcPr>
          <w:p w14:paraId="09D82E02" w14:textId="77777777" w:rsidR="00BC492C" w:rsidRPr="004043BA" w:rsidRDefault="00BC492C" w:rsidP="00AC28B4">
            <w:pPr>
              <w:jc w:val="both"/>
              <w:rPr>
                <w:rFonts w:ascii="Arial" w:hAnsi="Arial" w:cs="Arial"/>
                <w:color w:val="548DD4"/>
                <w:sz w:val="16"/>
                <w:szCs w:val="16"/>
              </w:rPr>
            </w:pPr>
          </w:p>
        </w:tc>
      </w:tr>
      <w:tr w:rsidR="00BC492C" w:rsidRPr="004043BA" w14:paraId="1459F849" w14:textId="77777777" w:rsidTr="00AC28B4">
        <w:tc>
          <w:tcPr>
            <w:tcW w:w="1809" w:type="dxa"/>
            <w:shd w:val="clear" w:color="auto" w:fill="auto"/>
            <w:vAlign w:val="center"/>
          </w:tcPr>
          <w:p w14:paraId="0506A8FA" w14:textId="77777777" w:rsidR="00BC492C" w:rsidRPr="004043BA" w:rsidRDefault="00BC492C" w:rsidP="00AC28B4">
            <w:pPr>
              <w:rPr>
                <w:rFonts w:ascii="Arial" w:hAnsi="Arial" w:cs="Arial"/>
                <w:b/>
                <w:sz w:val="16"/>
                <w:szCs w:val="16"/>
              </w:rPr>
            </w:pPr>
            <w:r w:rsidRPr="004043BA">
              <w:rPr>
                <w:rFonts w:ascii="Arial" w:hAnsi="Arial" w:cs="Arial"/>
                <w:b/>
                <w:sz w:val="16"/>
                <w:szCs w:val="16"/>
              </w:rPr>
              <w:t>Obligaciones derivadas del Anexo Técnico y su oferta técnica</w:t>
            </w:r>
          </w:p>
        </w:tc>
        <w:tc>
          <w:tcPr>
            <w:tcW w:w="3686" w:type="dxa"/>
          </w:tcPr>
          <w:p w14:paraId="6B8D40D4" w14:textId="77777777" w:rsidR="00BC492C" w:rsidRDefault="00BC492C" w:rsidP="00AC28B4">
            <w:pPr>
              <w:jc w:val="both"/>
              <w:rPr>
                <w:rFonts w:ascii="Arial" w:hAnsi="Arial" w:cs="Arial"/>
                <w:b/>
                <w:sz w:val="16"/>
                <w:szCs w:val="16"/>
              </w:rPr>
            </w:pPr>
            <w:r w:rsidRPr="00B51432">
              <w:rPr>
                <w:rFonts w:ascii="Arial" w:hAnsi="Arial" w:cs="Arial"/>
                <w:b/>
                <w:i/>
                <w:sz w:val="16"/>
                <w:szCs w:val="16"/>
                <w:u w:val="single"/>
              </w:rPr>
              <w:t>Instrucciones</w:t>
            </w:r>
            <w:r w:rsidRPr="00B51432">
              <w:rPr>
                <w:rFonts w:ascii="Arial" w:hAnsi="Arial" w:cs="Arial"/>
                <w:b/>
                <w:sz w:val="16"/>
                <w:szCs w:val="16"/>
              </w:rPr>
              <w:t>:</w:t>
            </w:r>
          </w:p>
          <w:p w14:paraId="24FD0632" w14:textId="77777777" w:rsidR="00BC492C" w:rsidRPr="00B51432" w:rsidRDefault="00BC492C" w:rsidP="00AC28B4">
            <w:pPr>
              <w:jc w:val="both"/>
              <w:rPr>
                <w:rFonts w:ascii="Arial" w:hAnsi="Arial" w:cs="Arial"/>
                <w:b/>
                <w:sz w:val="16"/>
                <w:szCs w:val="16"/>
              </w:rPr>
            </w:pPr>
          </w:p>
          <w:p w14:paraId="19E36556" w14:textId="77777777" w:rsidR="00BC492C" w:rsidRPr="00B51432" w:rsidRDefault="00BC492C" w:rsidP="00AC28B4">
            <w:pPr>
              <w:jc w:val="both"/>
              <w:rPr>
                <w:rFonts w:ascii="Arial" w:hAnsi="Arial" w:cs="Arial"/>
                <w:sz w:val="16"/>
                <w:szCs w:val="16"/>
                <w:u w:val="single"/>
              </w:rPr>
            </w:pPr>
            <w:r w:rsidRPr="00B51432">
              <w:rPr>
                <w:rFonts w:ascii="Arial" w:hAnsi="Arial" w:cs="Arial"/>
                <w:sz w:val="16"/>
                <w:szCs w:val="16"/>
              </w:rPr>
              <w:t xml:space="preserve">Cada licitante deberá </w:t>
            </w:r>
            <w:r w:rsidRPr="00B51432">
              <w:rPr>
                <w:rFonts w:ascii="Arial" w:hAnsi="Arial" w:cs="Arial"/>
                <w:b/>
                <w:sz w:val="16"/>
                <w:szCs w:val="16"/>
                <w:u w:val="single"/>
              </w:rPr>
              <w:t>describir de manera precisa y detallada</w:t>
            </w:r>
            <w:r w:rsidRPr="00B51432">
              <w:rPr>
                <w:rFonts w:ascii="Arial" w:hAnsi="Arial" w:cs="Arial"/>
                <w:b/>
                <w:sz w:val="16"/>
                <w:szCs w:val="16"/>
              </w:rPr>
              <w:t xml:space="preserve"> </w:t>
            </w:r>
            <w:r w:rsidRPr="00B51432">
              <w:rPr>
                <w:rFonts w:ascii="Arial" w:hAnsi="Arial" w:cs="Arial"/>
                <w:sz w:val="16"/>
                <w:szCs w:val="16"/>
              </w:rPr>
              <w:t>cada una de las obligaciones que se obliga a realizar. No procede señalar las obligaciones en porcentajes puesto que es una determinación genérica que no permite a la convocante conocer el alcance de las obligaciones de cada una de las empresas puesto que los porcentajes no permiten conocer el inicio y fin de las obligaciones para exigir su cumplimiento.</w:t>
            </w:r>
          </w:p>
          <w:p w14:paraId="43B35E6C" w14:textId="77777777" w:rsidR="00BC492C" w:rsidRDefault="00BC492C" w:rsidP="00AC28B4">
            <w:pPr>
              <w:jc w:val="both"/>
              <w:rPr>
                <w:rFonts w:ascii="Arial" w:hAnsi="Arial" w:cs="Arial"/>
                <w:b/>
                <w:sz w:val="16"/>
                <w:szCs w:val="16"/>
                <w:u w:val="single"/>
              </w:rPr>
            </w:pPr>
          </w:p>
          <w:p w14:paraId="533A2854" w14:textId="77777777" w:rsidR="00BC492C" w:rsidRDefault="00BC492C" w:rsidP="00AC28B4">
            <w:pPr>
              <w:jc w:val="both"/>
              <w:rPr>
                <w:rFonts w:ascii="Arial" w:hAnsi="Arial" w:cs="Arial"/>
                <w:i/>
                <w:sz w:val="16"/>
                <w:szCs w:val="16"/>
              </w:rPr>
            </w:pPr>
            <w:r w:rsidRPr="00330D3E">
              <w:rPr>
                <w:rFonts w:ascii="Arial" w:hAnsi="Arial" w:cs="Arial"/>
                <w:b/>
                <w:i/>
                <w:sz w:val="16"/>
                <w:szCs w:val="16"/>
                <w:u w:val="single"/>
              </w:rPr>
              <w:t>Ejemplo</w:t>
            </w:r>
            <w:r w:rsidRPr="004043BA">
              <w:rPr>
                <w:rFonts w:ascii="Arial" w:hAnsi="Arial" w:cs="Arial"/>
                <w:i/>
                <w:sz w:val="16"/>
                <w:szCs w:val="16"/>
              </w:rPr>
              <w:t>:</w:t>
            </w:r>
          </w:p>
          <w:p w14:paraId="792A0936" w14:textId="77777777" w:rsidR="00BC492C" w:rsidRDefault="00BC492C" w:rsidP="00AC28B4">
            <w:pPr>
              <w:jc w:val="both"/>
              <w:rPr>
                <w:rFonts w:ascii="Arial" w:hAnsi="Arial" w:cs="Arial"/>
                <w:i/>
                <w:sz w:val="16"/>
                <w:szCs w:val="16"/>
              </w:rPr>
            </w:pPr>
          </w:p>
          <w:p w14:paraId="5CB04FA1" w14:textId="77777777" w:rsidR="00BC492C" w:rsidRPr="00B51432" w:rsidRDefault="00BC492C" w:rsidP="00AC28B4">
            <w:pPr>
              <w:jc w:val="both"/>
              <w:rPr>
                <w:rFonts w:ascii="Arial" w:hAnsi="Arial" w:cs="Arial"/>
                <w:b/>
                <w:bCs/>
                <w:sz w:val="16"/>
                <w:szCs w:val="16"/>
              </w:rPr>
            </w:pPr>
            <w:r w:rsidRPr="00B51432">
              <w:rPr>
                <w:rFonts w:ascii="Arial" w:hAnsi="Arial" w:cs="Arial"/>
                <w:b/>
                <w:sz w:val="16"/>
                <w:szCs w:val="16"/>
              </w:rPr>
              <w:t>La</w:t>
            </w:r>
            <w:r w:rsidRPr="00B51432">
              <w:rPr>
                <w:rFonts w:ascii="Arial" w:hAnsi="Arial" w:cs="Arial"/>
                <w:b/>
                <w:i/>
                <w:sz w:val="16"/>
                <w:szCs w:val="16"/>
              </w:rPr>
              <w:t xml:space="preserve"> </w:t>
            </w:r>
            <w:r w:rsidRPr="00B51432">
              <w:rPr>
                <w:rFonts w:ascii="Arial" w:hAnsi="Arial" w:cs="Arial"/>
                <w:b/>
                <w:bCs/>
                <w:sz w:val="16"/>
                <w:szCs w:val="16"/>
              </w:rPr>
              <w:t>EMPRESA 1</w:t>
            </w:r>
          </w:p>
          <w:p w14:paraId="72EBCCCB" w14:textId="77777777" w:rsidR="00BC492C" w:rsidRDefault="00BC492C" w:rsidP="00AC28B4">
            <w:pPr>
              <w:jc w:val="both"/>
              <w:rPr>
                <w:rFonts w:ascii="Arial" w:hAnsi="Arial" w:cs="Arial"/>
                <w:bCs/>
                <w:i/>
                <w:sz w:val="16"/>
                <w:szCs w:val="16"/>
              </w:rPr>
            </w:pPr>
            <w:r w:rsidRPr="00330D3E">
              <w:rPr>
                <w:rFonts w:ascii="Arial" w:hAnsi="Arial" w:cs="Arial"/>
                <w:bCs/>
                <w:i/>
                <w:sz w:val="16"/>
                <w:szCs w:val="16"/>
              </w:rPr>
              <w:t>(</w:t>
            </w:r>
            <w:r>
              <w:rPr>
                <w:rFonts w:ascii="Arial" w:hAnsi="Arial" w:cs="Arial"/>
                <w:bCs/>
                <w:i/>
                <w:sz w:val="16"/>
                <w:szCs w:val="16"/>
              </w:rPr>
              <w:t>A</w:t>
            </w:r>
            <w:r w:rsidRPr="004043BA">
              <w:rPr>
                <w:rFonts w:ascii="Arial" w:hAnsi="Arial" w:cs="Arial"/>
                <w:bCs/>
                <w:i/>
                <w:sz w:val="16"/>
                <w:szCs w:val="16"/>
              </w:rPr>
              <w:t>notar razón social o denominación)</w:t>
            </w:r>
          </w:p>
          <w:p w14:paraId="5B1C8ADF" w14:textId="77777777" w:rsidR="00BC492C" w:rsidRDefault="00BC492C" w:rsidP="00AC28B4">
            <w:pPr>
              <w:jc w:val="both"/>
              <w:rPr>
                <w:rFonts w:ascii="Arial" w:hAnsi="Arial" w:cs="Arial"/>
                <w:bCs/>
                <w:i/>
                <w:sz w:val="16"/>
                <w:szCs w:val="16"/>
              </w:rPr>
            </w:pPr>
          </w:p>
          <w:p w14:paraId="7108620D" w14:textId="77777777" w:rsidR="00BC492C" w:rsidRPr="00B51432" w:rsidRDefault="00BC492C" w:rsidP="00AC28B4">
            <w:pPr>
              <w:jc w:val="both"/>
              <w:rPr>
                <w:rFonts w:ascii="Arial" w:hAnsi="Arial" w:cs="Arial"/>
                <w:b/>
                <w:bCs/>
                <w:sz w:val="16"/>
                <w:szCs w:val="16"/>
                <w:lang w:eastAsia="es-MX"/>
              </w:rPr>
            </w:pPr>
            <w:r w:rsidRPr="00B51432">
              <w:rPr>
                <w:rFonts w:ascii="Arial" w:hAnsi="Arial" w:cs="Arial"/>
                <w:b/>
                <w:bCs/>
                <w:sz w:val="16"/>
                <w:szCs w:val="16"/>
                <w:lang w:eastAsia="es-MX"/>
              </w:rPr>
              <w:t>Se obliga a dar cumplimiento a las siguientes especificaciones establecidas en el Anexo Técnico de la convocatoria:</w:t>
            </w:r>
          </w:p>
          <w:p w14:paraId="69A69324" w14:textId="77777777" w:rsidR="00BC492C" w:rsidRPr="00B51432" w:rsidRDefault="00BC492C" w:rsidP="00AC28B4">
            <w:pPr>
              <w:jc w:val="both"/>
              <w:rPr>
                <w:rFonts w:ascii="Arial" w:hAnsi="Arial" w:cs="Arial"/>
                <w:bCs/>
                <w:i/>
                <w:sz w:val="16"/>
                <w:szCs w:val="16"/>
              </w:rPr>
            </w:pPr>
            <w:r>
              <w:rPr>
                <w:rFonts w:ascii="Arial" w:hAnsi="Arial" w:cs="Arial"/>
                <w:bCs/>
                <w:i/>
                <w:sz w:val="16"/>
                <w:szCs w:val="16"/>
                <w:lang w:eastAsia="es-MX"/>
              </w:rPr>
              <w:t>(D</w:t>
            </w:r>
            <w:r w:rsidRPr="00B51432">
              <w:rPr>
                <w:rFonts w:ascii="Arial" w:hAnsi="Arial" w:cs="Arial"/>
                <w:bCs/>
                <w:i/>
                <w:sz w:val="16"/>
                <w:szCs w:val="16"/>
                <w:lang w:eastAsia="es-MX"/>
              </w:rPr>
              <w:t>eberá seleccionar y desglosar la obligación que corresponda en el Anexo Técnico, describiendo de manera detallada  el servicio o bien que va a prestar o entregar, en caso de resultar adjudicado)</w:t>
            </w:r>
          </w:p>
          <w:p w14:paraId="3667C730" w14:textId="77777777" w:rsidR="00BC492C" w:rsidRPr="004043BA" w:rsidRDefault="00BC492C" w:rsidP="00AC28B4">
            <w:pPr>
              <w:ind w:left="284" w:hanging="284"/>
              <w:jc w:val="both"/>
              <w:rPr>
                <w:rFonts w:ascii="Arial" w:hAnsi="Arial" w:cs="Arial"/>
                <w:sz w:val="16"/>
                <w:szCs w:val="16"/>
              </w:rPr>
            </w:pPr>
          </w:p>
          <w:p w14:paraId="4651409F" w14:textId="77777777" w:rsidR="00BC492C" w:rsidRPr="00743984" w:rsidRDefault="00BC492C" w:rsidP="00AC28B4">
            <w:pPr>
              <w:pStyle w:val="Sangra3detindependiente"/>
              <w:tabs>
                <w:tab w:val="left" w:pos="6521"/>
              </w:tabs>
              <w:ind w:left="34" w:firstLine="0"/>
              <w:rPr>
                <w:rFonts w:cs="Arial"/>
                <w:bCs/>
                <w:sz w:val="16"/>
                <w:szCs w:val="16"/>
                <w:lang w:eastAsia="es-MX"/>
              </w:rPr>
            </w:pPr>
            <w:r>
              <w:rPr>
                <w:rFonts w:cs="Arial"/>
                <w:bCs/>
                <w:sz w:val="16"/>
                <w:szCs w:val="16"/>
                <w:lang w:eastAsia="es-MX"/>
              </w:rPr>
              <w:lastRenderedPageBreak/>
              <w:t>Numeral __</w:t>
            </w:r>
            <w:r w:rsidRPr="00743984">
              <w:rPr>
                <w:rFonts w:cs="Arial"/>
                <w:bCs/>
                <w:sz w:val="16"/>
                <w:szCs w:val="16"/>
                <w:lang w:eastAsia="es-MX"/>
              </w:rPr>
              <w:t xml:space="preserve"> </w:t>
            </w:r>
            <w:r>
              <w:rPr>
                <w:rFonts w:cs="Arial"/>
                <w:bCs/>
                <w:sz w:val="16"/>
                <w:szCs w:val="16"/>
                <w:lang w:eastAsia="es-MX"/>
              </w:rPr>
              <w:t>Entrega de…</w:t>
            </w:r>
          </w:p>
          <w:p w14:paraId="3628F8D7" w14:textId="77777777" w:rsidR="00BC492C" w:rsidRPr="00743984" w:rsidRDefault="00BC492C" w:rsidP="00AC28B4">
            <w:pPr>
              <w:pStyle w:val="Sangra3detindependiente"/>
              <w:tabs>
                <w:tab w:val="left" w:pos="6521"/>
              </w:tabs>
              <w:ind w:left="34" w:firstLine="0"/>
              <w:rPr>
                <w:rFonts w:cs="Arial"/>
                <w:bCs/>
                <w:sz w:val="16"/>
                <w:szCs w:val="16"/>
                <w:lang w:eastAsia="es-MX"/>
              </w:rPr>
            </w:pPr>
            <w:r>
              <w:rPr>
                <w:rFonts w:cs="Arial"/>
                <w:bCs/>
                <w:sz w:val="16"/>
                <w:szCs w:val="16"/>
                <w:lang w:eastAsia="es-MX"/>
              </w:rPr>
              <w:t>Numeral __</w:t>
            </w:r>
            <w:r w:rsidRPr="00743984">
              <w:rPr>
                <w:rFonts w:cs="Arial"/>
                <w:bCs/>
                <w:sz w:val="16"/>
                <w:szCs w:val="16"/>
                <w:lang w:eastAsia="es-MX"/>
              </w:rPr>
              <w:t xml:space="preserve"> </w:t>
            </w:r>
            <w:r>
              <w:rPr>
                <w:rFonts w:cs="Arial"/>
                <w:bCs/>
                <w:sz w:val="16"/>
                <w:szCs w:val="16"/>
                <w:lang w:eastAsia="es-MX"/>
              </w:rPr>
              <w:t>Suministro de …</w:t>
            </w:r>
          </w:p>
          <w:p w14:paraId="5CDF2B38" w14:textId="77777777" w:rsidR="00BC492C" w:rsidRPr="00743984" w:rsidRDefault="00BC492C" w:rsidP="00AC28B4">
            <w:pPr>
              <w:pStyle w:val="Sangra3detindependiente"/>
              <w:tabs>
                <w:tab w:val="left" w:pos="6521"/>
              </w:tabs>
              <w:ind w:left="34" w:firstLine="0"/>
              <w:rPr>
                <w:rFonts w:cs="Arial"/>
                <w:bCs/>
                <w:sz w:val="16"/>
                <w:szCs w:val="16"/>
                <w:lang w:eastAsia="es-MX"/>
              </w:rPr>
            </w:pPr>
            <w:r>
              <w:rPr>
                <w:rFonts w:cs="Arial"/>
                <w:bCs/>
                <w:sz w:val="16"/>
                <w:szCs w:val="16"/>
                <w:lang w:eastAsia="es-MX"/>
              </w:rPr>
              <w:t>Numeral __</w:t>
            </w:r>
            <w:r w:rsidRPr="00743984">
              <w:rPr>
                <w:rFonts w:cs="Arial"/>
                <w:bCs/>
                <w:sz w:val="16"/>
                <w:szCs w:val="16"/>
                <w:lang w:eastAsia="es-MX"/>
              </w:rPr>
              <w:t xml:space="preserve"> </w:t>
            </w:r>
            <w:r>
              <w:rPr>
                <w:rFonts w:cs="Arial"/>
                <w:bCs/>
                <w:sz w:val="16"/>
                <w:szCs w:val="16"/>
                <w:lang w:eastAsia="es-MX"/>
              </w:rPr>
              <w:t xml:space="preserve">Supervisión de… </w:t>
            </w:r>
          </w:p>
          <w:p w14:paraId="7889D862" w14:textId="77777777" w:rsidR="00BC492C" w:rsidRPr="00743984" w:rsidRDefault="00BC492C" w:rsidP="00AC28B4">
            <w:pPr>
              <w:pStyle w:val="Sangra3detindependiente"/>
              <w:tabs>
                <w:tab w:val="left" w:pos="6521"/>
              </w:tabs>
              <w:ind w:left="34" w:firstLine="0"/>
              <w:rPr>
                <w:rFonts w:cs="Arial"/>
                <w:bCs/>
                <w:sz w:val="16"/>
                <w:szCs w:val="16"/>
                <w:lang w:eastAsia="es-MX"/>
              </w:rPr>
            </w:pPr>
            <w:r>
              <w:rPr>
                <w:rFonts w:cs="Arial"/>
                <w:bCs/>
                <w:sz w:val="16"/>
                <w:szCs w:val="16"/>
                <w:lang w:eastAsia="es-MX"/>
              </w:rPr>
              <w:t>Numeral __</w:t>
            </w:r>
            <w:r w:rsidRPr="00743984">
              <w:rPr>
                <w:rFonts w:cs="Arial"/>
                <w:bCs/>
                <w:sz w:val="16"/>
                <w:szCs w:val="16"/>
                <w:lang w:eastAsia="es-MX"/>
              </w:rPr>
              <w:t xml:space="preserve"> </w:t>
            </w:r>
            <w:r>
              <w:rPr>
                <w:rFonts w:cs="Arial"/>
                <w:bCs/>
                <w:sz w:val="16"/>
                <w:szCs w:val="16"/>
                <w:lang w:eastAsia="es-MX"/>
              </w:rPr>
              <w:t>Administración del contrato…</w:t>
            </w:r>
          </w:p>
          <w:p w14:paraId="5B3F2E06" w14:textId="77777777" w:rsidR="00BC492C" w:rsidRPr="00B51432" w:rsidRDefault="00BC492C" w:rsidP="00AC28B4">
            <w:pPr>
              <w:pStyle w:val="Sangra3detindependiente"/>
              <w:tabs>
                <w:tab w:val="left" w:pos="6521"/>
              </w:tabs>
              <w:ind w:left="34" w:firstLine="0"/>
              <w:rPr>
                <w:rFonts w:cs="Arial"/>
                <w:b/>
                <w:bCs/>
                <w:sz w:val="16"/>
                <w:szCs w:val="16"/>
                <w:lang w:eastAsia="es-MX"/>
              </w:rPr>
            </w:pPr>
            <w:r w:rsidRPr="00B51432">
              <w:rPr>
                <w:rFonts w:cs="Arial"/>
                <w:b/>
                <w:bCs/>
                <w:sz w:val="16"/>
                <w:szCs w:val="16"/>
                <w:lang w:eastAsia="es-MX"/>
              </w:rPr>
              <w:t>…</w:t>
            </w:r>
          </w:p>
        </w:tc>
        <w:tc>
          <w:tcPr>
            <w:tcW w:w="3559" w:type="dxa"/>
            <w:shd w:val="clear" w:color="auto" w:fill="auto"/>
          </w:tcPr>
          <w:p w14:paraId="21D570ED" w14:textId="77777777" w:rsidR="00BC492C" w:rsidRPr="004043BA" w:rsidRDefault="00BC492C" w:rsidP="00AC28B4">
            <w:pPr>
              <w:jc w:val="both"/>
              <w:rPr>
                <w:rFonts w:ascii="Arial" w:hAnsi="Arial" w:cs="Arial"/>
                <w:sz w:val="16"/>
                <w:szCs w:val="16"/>
              </w:rPr>
            </w:pPr>
          </w:p>
        </w:tc>
      </w:tr>
    </w:tbl>
    <w:p w14:paraId="5A96C73C" w14:textId="77777777" w:rsidR="00BC492C" w:rsidRDefault="00AC28B4" w:rsidP="00BC492C">
      <w:pPr>
        <w:ind w:hanging="5"/>
        <w:jc w:val="both"/>
        <w:rPr>
          <w:rFonts w:ascii="Arial" w:hAnsi="Arial" w:cs="Arial"/>
          <w:color w:val="548DD4"/>
          <w:sz w:val="16"/>
          <w:szCs w:val="16"/>
        </w:rPr>
      </w:pPr>
      <w:r>
        <w:rPr>
          <w:rFonts w:ascii="Arial" w:hAnsi="Arial" w:cs="Arial"/>
          <w:color w:val="548DD4"/>
          <w:sz w:val="16"/>
          <w:szCs w:val="16"/>
        </w:rPr>
        <w:lastRenderedPageBreak/>
        <w:br w:type="textWrapping" w:clear="all"/>
      </w:r>
    </w:p>
    <w:p w14:paraId="656623E8" w14:textId="77777777" w:rsidR="00BC492C" w:rsidRPr="00AE68D8" w:rsidRDefault="00BC492C" w:rsidP="00BC492C">
      <w:pPr>
        <w:jc w:val="both"/>
        <w:rPr>
          <w:rFonts w:ascii="Arial" w:hAnsi="Arial" w:cs="Arial"/>
          <w:i/>
          <w:sz w:val="16"/>
          <w:szCs w:val="16"/>
          <w:u w:val="single"/>
        </w:rPr>
      </w:pPr>
      <w:r w:rsidRPr="00AE68D8">
        <w:rPr>
          <w:rFonts w:ascii="Arial" w:hAnsi="Arial" w:cs="Arial"/>
          <w:b/>
          <w:i/>
          <w:sz w:val="16"/>
          <w:szCs w:val="16"/>
        </w:rPr>
        <w:t xml:space="preserve">(*) </w:t>
      </w:r>
      <w:r w:rsidRPr="00AE68D8">
        <w:rPr>
          <w:rFonts w:ascii="Arial" w:hAnsi="Arial" w:cs="Arial"/>
          <w:i/>
          <w:sz w:val="16"/>
          <w:szCs w:val="16"/>
        </w:rPr>
        <w:t xml:space="preserve">Cada licitante deberá </w:t>
      </w:r>
      <w:r w:rsidRPr="00AE68D8">
        <w:rPr>
          <w:rFonts w:ascii="Arial" w:hAnsi="Arial" w:cs="Arial"/>
          <w:b/>
          <w:i/>
          <w:sz w:val="16"/>
          <w:szCs w:val="16"/>
          <w:u w:val="single"/>
        </w:rPr>
        <w:t>describir de manera precisa y detallada</w:t>
      </w:r>
      <w:r w:rsidRPr="00AE68D8">
        <w:rPr>
          <w:rFonts w:ascii="Arial" w:hAnsi="Arial" w:cs="Arial"/>
          <w:b/>
          <w:i/>
          <w:sz w:val="16"/>
          <w:szCs w:val="16"/>
        </w:rPr>
        <w:t xml:space="preserve"> </w:t>
      </w:r>
      <w:r w:rsidRPr="00AE68D8">
        <w:rPr>
          <w:rFonts w:ascii="Arial" w:hAnsi="Arial" w:cs="Arial"/>
          <w:i/>
          <w:sz w:val="16"/>
          <w:szCs w:val="16"/>
        </w:rPr>
        <w:t>cada una de las obligaciones que se obliga a realizar. No procede señalar las obligaciones en porcentajes puesto que es una determinación genérica que no permite a la convocante conocer el alcance de las obligaciones de cada una de las empresas puesto que los porcentajes no permiten conocer el inicio y fin de las obligaciones para exigir su cumplimiento.</w:t>
      </w:r>
    </w:p>
    <w:p w14:paraId="1A7C76B1" w14:textId="77777777" w:rsidR="00BC492C" w:rsidRDefault="00BC492C" w:rsidP="00BC492C">
      <w:pPr>
        <w:pStyle w:val="Sangra3detindependiente"/>
        <w:ind w:left="-5" w:firstLine="0"/>
        <w:rPr>
          <w:rFonts w:cs="Arial"/>
          <w:b/>
          <w:bCs/>
          <w:sz w:val="16"/>
          <w:szCs w:val="16"/>
        </w:rPr>
      </w:pPr>
    </w:p>
    <w:p w14:paraId="33E21DFF" w14:textId="77777777" w:rsidR="00BC492C" w:rsidRPr="004043BA" w:rsidRDefault="00BC492C" w:rsidP="00BC492C">
      <w:pPr>
        <w:pStyle w:val="Sangra3detindependiente"/>
        <w:ind w:left="-5" w:firstLine="0"/>
        <w:rPr>
          <w:rFonts w:cs="Arial"/>
          <w:b/>
          <w:bCs/>
          <w:sz w:val="16"/>
          <w:szCs w:val="16"/>
        </w:rPr>
      </w:pPr>
      <w:r w:rsidRPr="004043BA">
        <w:rPr>
          <w:rFonts w:cs="Arial"/>
          <w:b/>
          <w:bCs/>
          <w:sz w:val="16"/>
          <w:szCs w:val="16"/>
        </w:rPr>
        <w:t>TERCERA</w:t>
      </w:r>
      <w:r w:rsidRPr="004043BA">
        <w:rPr>
          <w:rFonts w:cs="Arial"/>
          <w:sz w:val="16"/>
          <w:szCs w:val="16"/>
        </w:rPr>
        <w:t xml:space="preserve">.- </w:t>
      </w:r>
      <w:r w:rsidRPr="004043BA">
        <w:rPr>
          <w:rFonts w:cs="Arial"/>
          <w:b/>
          <w:bCs/>
          <w:sz w:val="16"/>
          <w:szCs w:val="16"/>
        </w:rPr>
        <w:t>OBLIGACIÓN SOLIDARIA</w:t>
      </w:r>
      <w:r w:rsidR="004D78D6">
        <w:rPr>
          <w:rFonts w:cs="Arial"/>
          <w:b/>
          <w:bCs/>
          <w:sz w:val="16"/>
          <w:szCs w:val="16"/>
        </w:rPr>
        <w:t>/MANCOMUINADA</w:t>
      </w:r>
      <w:r w:rsidRPr="004043BA">
        <w:rPr>
          <w:rFonts w:cs="Arial"/>
          <w:b/>
          <w:bCs/>
          <w:sz w:val="16"/>
          <w:szCs w:val="16"/>
        </w:rPr>
        <w:t xml:space="preserve">.- </w:t>
      </w:r>
      <w:r w:rsidRPr="004043BA">
        <w:rPr>
          <w:rFonts w:cs="Arial"/>
          <w:sz w:val="16"/>
          <w:szCs w:val="16"/>
        </w:rPr>
        <w:t xml:space="preserve">Las partes convienen de manera expresa que cada uno de los firmantes, quedará obligada en forma </w:t>
      </w:r>
      <w:r w:rsidRPr="00F643A7">
        <w:rPr>
          <w:rFonts w:cs="Arial"/>
          <w:b/>
          <w:sz w:val="16"/>
          <w:szCs w:val="16"/>
          <w:u w:val="single"/>
        </w:rPr>
        <w:t>conjunta y solidaria</w:t>
      </w:r>
      <w:r w:rsidR="004D78D6">
        <w:rPr>
          <w:rFonts w:cs="Arial"/>
          <w:b/>
          <w:sz w:val="16"/>
          <w:szCs w:val="16"/>
          <w:u w:val="single"/>
        </w:rPr>
        <w:t>/mancomunada</w:t>
      </w:r>
      <w:r w:rsidRPr="004043BA">
        <w:rPr>
          <w:rFonts w:cs="Arial"/>
          <w:sz w:val="16"/>
          <w:szCs w:val="16"/>
        </w:rPr>
        <w:t xml:space="preserve"> para comprometerse por cualquier responsabilidad derivada del </w:t>
      </w:r>
      <w:r w:rsidRPr="004043BA">
        <w:rPr>
          <w:rFonts w:cs="Arial"/>
          <w:color w:val="000000"/>
          <w:sz w:val="16"/>
          <w:szCs w:val="16"/>
        </w:rPr>
        <w:t>contrato q</w:t>
      </w:r>
      <w:r w:rsidRPr="004043BA">
        <w:rPr>
          <w:rFonts w:cs="Arial"/>
          <w:sz w:val="16"/>
          <w:szCs w:val="16"/>
        </w:rPr>
        <w:t>ue se firme</w:t>
      </w:r>
      <w:r w:rsidRPr="004043BA">
        <w:rPr>
          <w:rFonts w:cs="Arial"/>
          <w:b/>
          <w:bCs/>
          <w:sz w:val="16"/>
          <w:szCs w:val="16"/>
        </w:rPr>
        <w:t xml:space="preserve">. </w:t>
      </w:r>
    </w:p>
    <w:p w14:paraId="04A5943C" w14:textId="77777777" w:rsidR="00BC492C" w:rsidRPr="004043BA" w:rsidRDefault="00BC492C" w:rsidP="00BC492C">
      <w:pPr>
        <w:pStyle w:val="Sangra3detindependiente"/>
        <w:ind w:left="0" w:hanging="5"/>
        <w:rPr>
          <w:rFonts w:cs="Arial"/>
          <w:b/>
          <w:bCs/>
          <w:sz w:val="16"/>
          <w:szCs w:val="16"/>
        </w:rPr>
      </w:pPr>
    </w:p>
    <w:p w14:paraId="5F34780B" w14:textId="77777777" w:rsidR="00BC492C" w:rsidRPr="004043BA" w:rsidRDefault="00BC492C" w:rsidP="00BC492C">
      <w:pPr>
        <w:pStyle w:val="Lista"/>
        <w:ind w:left="0" w:firstLine="0"/>
        <w:jc w:val="both"/>
        <w:rPr>
          <w:rFonts w:ascii="Arial" w:hAnsi="Arial" w:cs="Arial"/>
          <w:sz w:val="16"/>
          <w:szCs w:val="16"/>
        </w:rPr>
      </w:pPr>
      <w:r w:rsidRPr="004043BA">
        <w:rPr>
          <w:rFonts w:ascii="Arial" w:hAnsi="Arial" w:cs="Arial"/>
          <w:b/>
          <w:bCs/>
          <w:sz w:val="16"/>
          <w:szCs w:val="16"/>
        </w:rPr>
        <w:t xml:space="preserve">CUARTA.- REPRESENTANTE COMÚN: </w:t>
      </w:r>
      <w:r w:rsidRPr="004043BA">
        <w:rPr>
          <w:rFonts w:ascii="Arial" w:hAnsi="Arial" w:cs="Arial"/>
          <w:sz w:val="16"/>
          <w:szCs w:val="16"/>
        </w:rPr>
        <w:t>Las partes están de acuerdo en designar como representante común al señor _________________ cuyas facultades están debidamente acreditadas en el Antecedente ____ del presente instrumento.</w:t>
      </w:r>
    </w:p>
    <w:p w14:paraId="7AEE2B50" w14:textId="77777777" w:rsidR="00BC492C" w:rsidRPr="004043BA" w:rsidRDefault="00BC492C" w:rsidP="00BC492C">
      <w:pPr>
        <w:pStyle w:val="Lista"/>
        <w:ind w:left="0" w:firstLine="0"/>
        <w:jc w:val="both"/>
        <w:rPr>
          <w:rFonts w:ascii="Arial" w:hAnsi="Arial" w:cs="Arial"/>
          <w:b/>
          <w:bCs/>
          <w:sz w:val="16"/>
          <w:szCs w:val="16"/>
          <w:lang w:eastAsia="x-none"/>
        </w:rPr>
      </w:pPr>
    </w:p>
    <w:p w14:paraId="1E009CCB" w14:textId="77777777" w:rsidR="00BC492C" w:rsidRPr="004043BA" w:rsidRDefault="00BC492C" w:rsidP="00BC492C">
      <w:pPr>
        <w:pStyle w:val="Lista"/>
        <w:ind w:left="0" w:firstLine="0"/>
        <w:jc w:val="both"/>
        <w:rPr>
          <w:rFonts w:ascii="Arial" w:hAnsi="Arial" w:cs="Arial"/>
          <w:bCs/>
          <w:sz w:val="16"/>
          <w:szCs w:val="16"/>
          <w:lang w:val="x-none" w:eastAsia="x-none"/>
        </w:rPr>
      </w:pPr>
      <w:r w:rsidRPr="004043BA">
        <w:rPr>
          <w:rFonts w:ascii="Arial" w:hAnsi="Arial" w:cs="Arial"/>
          <w:b/>
          <w:bCs/>
          <w:sz w:val="16"/>
          <w:szCs w:val="16"/>
          <w:lang w:val="x-none" w:eastAsia="x-none"/>
        </w:rPr>
        <w:t xml:space="preserve">QUINTA.- DOMICILIO COMÚN DE LAS PARTES: </w:t>
      </w:r>
      <w:r w:rsidRPr="004043BA">
        <w:rPr>
          <w:rFonts w:ascii="Arial" w:hAnsi="Arial" w:cs="Arial"/>
          <w:bCs/>
          <w:sz w:val="16"/>
          <w:szCs w:val="16"/>
          <w:lang w:val="x-none" w:eastAsia="x-none"/>
        </w:rPr>
        <w:t>Para los fines y efectos legales de este contrato, las partes señalan como su domicilio común para oír y recibir todo tipo de notificaciones el siguiente:_____________________________________.</w:t>
      </w:r>
    </w:p>
    <w:p w14:paraId="188BCD9F" w14:textId="77777777" w:rsidR="00BC492C" w:rsidRPr="004043BA" w:rsidRDefault="00BC492C" w:rsidP="00BC492C">
      <w:pPr>
        <w:pStyle w:val="Sangra3detindependiente"/>
        <w:ind w:left="0" w:firstLine="0"/>
        <w:rPr>
          <w:rFonts w:cs="Arial"/>
          <w:sz w:val="16"/>
          <w:szCs w:val="16"/>
        </w:rPr>
      </w:pPr>
    </w:p>
    <w:p w14:paraId="465C173E" w14:textId="77777777" w:rsidR="00BC492C" w:rsidRPr="00D24EF1" w:rsidRDefault="00BC492C" w:rsidP="00BC492C">
      <w:pPr>
        <w:pStyle w:val="Sangra3detindependiente"/>
        <w:ind w:left="0" w:firstLine="0"/>
        <w:rPr>
          <w:rFonts w:cs="Arial"/>
          <w:sz w:val="16"/>
          <w:szCs w:val="16"/>
        </w:rPr>
      </w:pPr>
      <w:r w:rsidRPr="004043BA">
        <w:rPr>
          <w:rFonts w:cs="Arial"/>
          <w:b/>
          <w:bCs/>
          <w:sz w:val="16"/>
          <w:szCs w:val="16"/>
        </w:rPr>
        <w:t>SEXTA</w:t>
      </w:r>
      <w:r w:rsidRPr="004043BA">
        <w:rPr>
          <w:rFonts w:cs="Arial"/>
          <w:sz w:val="16"/>
          <w:szCs w:val="16"/>
        </w:rPr>
        <w:t>.-</w:t>
      </w:r>
      <w:r w:rsidRPr="004043BA">
        <w:rPr>
          <w:rFonts w:cs="Arial"/>
          <w:b/>
          <w:bCs/>
          <w:sz w:val="16"/>
          <w:szCs w:val="16"/>
        </w:rPr>
        <w:t>LEGISLACIÓN</w:t>
      </w:r>
      <w:r w:rsidRPr="004043BA">
        <w:rPr>
          <w:rFonts w:cs="Arial"/>
          <w:sz w:val="16"/>
          <w:szCs w:val="16"/>
        </w:rPr>
        <w:t xml:space="preserve">: Para interpretación y cumplimiento de este convenio, las partes aceptan lo dispuesto en el Reglamento </w:t>
      </w:r>
      <w:r w:rsidRPr="00D24EF1">
        <w:rPr>
          <w:rFonts w:cs="Arial"/>
          <w:sz w:val="16"/>
          <w:szCs w:val="16"/>
        </w:rPr>
        <w:t>del Instituto Federal Electoral en materia de Adquisiciones, Arrendamientos</w:t>
      </w:r>
      <w:r>
        <w:rPr>
          <w:rFonts w:cs="Arial"/>
          <w:sz w:val="16"/>
          <w:szCs w:val="16"/>
        </w:rPr>
        <w:t xml:space="preserve"> de Bienes Muebles</w:t>
      </w:r>
      <w:r w:rsidRPr="00D24EF1">
        <w:rPr>
          <w:rFonts w:cs="Arial"/>
          <w:sz w:val="16"/>
          <w:szCs w:val="16"/>
        </w:rPr>
        <w:t xml:space="preserve"> y Servicios, en lo que corresponda, y supletoriamente lo señalado en el Código Civil Federal, la Ley Federal de Procedimiento Administrativo, el  Código Federal de Procedimientos Civiles y la Ley de Adquisiciones, Arrendamientos y Servicios del Sector Público.</w:t>
      </w:r>
    </w:p>
    <w:p w14:paraId="55F46E21" w14:textId="77777777" w:rsidR="00BC492C" w:rsidRPr="00D24EF1" w:rsidRDefault="00BC492C" w:rsidP="00BC492C">
      <w:pPr>
        <w:pStyle w:val="Sangra3detindependiente"/>
        <w:ind w:left="0" w:firstLine="0"/>
        <w:rPr>
          <w:rFonts w:cs="Arial"/>
          <w:sz w:val="16"/>
          <w:szCs w:val="16"/>
        </w:rPr>
      </w:pPr>
    </w:p>
    <w:p w14:paraId="1D31C234" w14:textId="77777777" w:rsidR="00BC492C" w:rsidRPr="00D24EF1" w:rsidRDefault="00BC492C" w:rsidP="00BC492C">
      <w:pPr>
        <w:pStyle w:val="Sangra3detindependiente"/>
        <w:ind w:left="0" w:firstLine="0"/>
        <w:rPr>
          <w:rFonts w:cs="Arial"/>
          <w:sz w:val="16"/>
          <w:szCs w:val="16"/>
        </w:rPr>
      </w:pPr>
      <w:r w:rsidRPr="00D24EF1">
        <w:rPr>
          <w:rFonts w:cs="Arial"/>
          <w:b/>
          <w:bCs/>
          <w:sz w:val="16"/>
          <w:szCs w:val="16"/>
        </w:rPr>
        <w:t>SÉPTIMA</w:t>
      </w:r>
      <w:r w:rsidRPr="00D24EF1">
        <w:rPr>
          <w:rFonts w:cs="Arial"/>
          <w:sz w:val="16"/>
          <w:szCs w:val="16"/>
        </w:rPr>
        <w:t xml:space="preserve">.- </w:t>
      </w:r>
      <w:r w:rsidRPr="00D24EF1">
        <w:rPr>
          <w:rFonts w:cs="Arial"/>
          <w:b/>
          <w:bCs/>
          <w:sz w:val="16"/>
          <w:szCs w:val="16"/>
        </w:rPr>
        <w:t xml:space="preserve">COMPETENCIA: </w:t>
      </w:r>
      <w:r w:rsidRPr="00D24EF1">
        <w:rPr>
          <w:rFonts w:cs="Arial"/>
          <w:sz w:val="16"/>
          <w:szCs w:val="16"/>
        </w:rPr>
        <w:t xml:space="preserve">Toda controversia que surja en relación con la interpretación y cumplimiento de este convenio, deberá ser resuelta por los Tribunales competentes en </w:t>
      </w:r>
      <w:r>
        <w:rPr>
          <w:rFonts w:cs="Arial"/>
          <w:sz w:val="16"/>
          <w:szCs w:val="16"/>
        </w:rPr>
        <w:t>la Ciudad de México</w:t>
      </w:r>
      <w:r w:rsidRPr="00D24EF1">
        <w:rPr>
          <w:rFonts w:cs="Arial"/>
          <w:sz w:val="16"/>
          <w:szCs w:val="16"/>
        </w:rPr>
        <w:t>, con renuncia expresa a cualquier otra jurisdicción que por su domicilio o causa diversa, presente o futura, les pudiera corresponder.</w:t>
      </w:r>
    </w:p>
    <w:p w14:paraId="18F4130B" w14:textId="77777777" w:rsidR="00BC492C" w:rsidRPr="00D24EF1" w:rsidRDefault="00BC492C" w:rsidP="00BC492C">
      <w:pPr>
        <w:pStyle w:val="Sangra3detindependiente"/>
        <w:ind w:left="0" w:firstLine="0"/>
        <w:rPr>
          <w:rFonts w:cs="Arial"/>
          <w:sz w:val="16"/>
          <w:szCs w:val="16"/>
        </w:rPr>
      </w:pPr>
    </w:p>
    <w:p w14:paraId="668B51C7" w14:textId="77777777" w:rsidR="00BC492C" w:rsidRPr="00D24EF1" w:rsidRDefault="00BC492C" w:rsidP="00BC492C">
      <w:pPr>
        <w:pStyle w:val="Sangra3detindependiente"/>
        <w:ind w:left="0" w:firstLine="0"/>
        <w:rPr>
          <w:rFonts w:cs="Arial"/>
          <w:sz w:val="16"/>
          <w:szCs w:val="16"/>
        </w:rPr>
      </w:pPr>
      <w:r w:rsidRPr="00D24EF1">
        <w:rPr>
          <w:rFonts w:cs="Arial"/>
          <w:sz w:val="16"/>
          <w:szCs w:val="16"/>
        </w:rPr>
        <w:t>Las partes quedan debidamente enteradas del alcance de todos y cada uno de los antecedentes, declaraciones y cláusulas del presente convenio y manifiestan desde ahora, que en ellos no existe vicio que pudiera invalidarlo y para constancia, lo firman el día __ del mes de ________ del año.</w:t>
      </w:r>
    </w:p>
    <w:p w14:paraId="09CD35C2" w14:textId="77777777" w:rsidR="00BC492C" w:rsidRPr="00D24EF1" w:rsidRDefault="00BC492C" w:rsidP="00BC492C">
      <w:pPr>
        <w:pStyle w:val="Sangra3detindependiente"/>
        <w:ind w:left="0" w:firstLine="0"/>
        <w:rPr>
          <w:rFonts w:cs="Arial"/>
          <w:sz w:val="16"/>
          <w:szCs w:val="16"/>
        </w:rPr>
      </w:pPr>
    </w:p>
    <w:tbl>
      <w:tblPr>
        <w:tblW w:w="5000" w:type="pct"/>
        <w:tblLook w:val="04A0" w:firstRow="1" w:lastRow="0" w:firstColumn="1" w:lastColumn="0" w:noHBand="0" w:noVBand="1"/>
      </w:tblPr>
      <w:tblGrid>
        <w:gridCol w:w="3194"/>
        <w:gridCol w:w="2851"/>
        <w:gridCol w:w="3192"/>
      </w:tblGrid>
      <w:tr w:rsidR="00BC492C" w:rsidRPr="00D24EF1" w14:paraId="6EFE7BF8" w14:textId="77777777" w:rsidTr="00C13FF1">
        <w:tc>
          <w:tcPr>
            <w:tcW w:w="1729" w:type="pct"/>
            <w:tcBorders>
              <w:bottom w:val="single" w:sz="4" w:space="0" w:color="auto"/>
            </w:tcBorders>
            <w:shd w:val="clear" w:color="auto" w:fill="auto"/>
          </w:tcPr>
          <w:p w14:paraId="20940DA0" w14:textId="77777777" w:rsidR="00BC492C" w:rsidRPr="00743984" w:rsidRDefault="00BC492C" w:rsidP="00C13FF1">
            <w:pPr>
              <w:pStyle w:val="Sangra3detindependiente"/>
              <w:tabs>
                <w:tab w:val="left" w:pos="6521"/>
              </w:tabs>
              <w:ind w:left="0" w:firstLine="0"/>
              <w:jc w:val="center"/>
              <w:rPr>
                <w:rFonts w:cs="Arial"/>
                <w:b/>
                <w:bCs/>
                <w:sz w:val="16"/>
                <w:szCs w:val="16"/>
              </w:rPr>
            </w:pPr>
            <w:r w:rsidRPr="00743984">
              <w:rPr>
                <w:rFonts w:cs="Arial"/>
                <w:b/>
                <w:bCs/>
                <w:sz w:val="16"/>
                <w:szCs w:val="16"/>
              </w:rPr>
              <w:t>EMPRESA 1</w:t>
            </w:r>
          </w:p>
          <w:p w14:paraId="6ADB64CD" w14:textId="77777777" w:rsidR="00BC492C" w:rsidRDefault="00BC492C" w:rsidP="00C13FF1">
            <w:pPr>
              <w:pStyle w:val="Sangra3detindependiente"/>
              <w:tabs>
                <w:tab w:val="left" w:pos="6521"/>
              </w:tabs>
              <w:ind w:left="0" w:firstLine="0"/>
              <w:jc w:val="center"/>
              <w:rPr>
                <w:rFonts w:cs="Arial"/>
                <w:b/>
                <w:bCs/>
                <w:sz w:val="16"/>
                <w:szCs w:val="16"/>
              </w:rPr>
            </w:pPr>
          </w:p>
          <w:p w14:paraId="7DB6F6B8" w14:textId="77777777" w:rsidR="00BC492C" w:rsidRPr="00743984" w:rsidRDefault="00BC492C" w:rsidP="00C13FF1">
            <w:pPr>
              <w:pStyle w:val="Sangra3detindependiente"/>
              <w:tabs>
                <w:tab w:val="left" w:pos="6521"/>
              </w:tabs>
              <w:ind w:left="0" w:firstLine="0"/>
              <w:jc w:val="center"/>
              <w:rPr>
                <w:rFonts w:cs="Arial"/>
                <w:b/>
                <w:bCs/>
                <w:sz w:val="16"/>
                <w:szCs w:val="16"/>
              </w:rPr>
            </w:pPr>
          </w:p>
          <w:p w14:paraId="6F23E08F" w14:textId="77777777" w:rsidR="00BC492C" w:rsidRPr="00743984" w:rsidRDefault="00BC492C" w:rsidP="00C13FF1">
            <w:pPr>
              <w:pStyle w:val="Sangra3detindependiente"/>
              <w:tabs>
                <w:tab w:val="left" w:pos="6521"/>
              </w:tabs>
              <w:ind w:left="0" w:firstLine="0"/>
              <w:jc w:val="center"/>
              <w:rPr>
                <w:rFonts w:cs="Arial"/>
                <w:b/>
                <w:bCs/>
                <w:sz w:val="16"/>
                <w:szCs w:val="16"/>
              </w:rPr>
            </w:pPr>
            <w:r w:rsidRPr="00743984">
              <w:rPr>
                <w:rFonts w:cs="Arial"/>
                <w:b/>
                <w:bCs/>
                <w:sz w:val="16"/>
                <w:szCs w:val="16"/>
              </w:rPr>
              <w:t xml:space="preserve">RAZÓN SOCIAL O DENOMINACIÓN </w:t>
            </w:r>
          </w:p>
          <w:p w14:paraId="4E6AC78F" w14:textId="77777777" w:rsidR="00BC492C" w:rsidRPr="00743984" w:rsidRDefault="00BC492C" w:rsidP="00C13FF1">
            <w:pPr>
              <w:pStyle w:val="Sangra3detindependiente"/>
              <w:tabs>
                <w:tab w:val="left" w:pos="6521"/>
              </w:tabs>
              <w:ind w:left="0" w:firstLine="0"/>
              <w:jc w:val="center"/>
              <w:rPr>
                <w:rFonts w:cs="Arial"/>
                <w:b/>
                <w:bCs/>
                <w:sz w:val="16"/>
                <w:szCs w:val="16"/>
              </w:rPr>
            </w:pPr>
          </w:p>
          <w:p w14:paraId="71768B4B" w14:textId="77777777" w:rsidR="00BC492C" w:rsidRPr="00743984" w:rsidRDefault="00BC492C" w:rsidP="00C13FF1">
            <w:pPr>
              <w:pStyle w:val="Sangra3detindependiente"/>
              <w:tabs>
                <w:tab w:val="left" w:pos="6521"/>
              </w:tabs>
              <w:ind w:left="0" w:firstLine="0"/>
              <w:jc w:val="center"/>
              <w:rPr>
                <w:rFonts w:cs="Arial"/>
                <w:b/>
                <w:bCs/>
                <w:sz w:val="16"/>
                <w:szCs w:val="16"/>
              </w:rPr>
            </w:pPr>
          </w:p>
          <w:p w14:paraId="6BCAADFC" w14:textId="77777777" w:rsidR="00BC492C" w:rsidRDefault="00BC492C" w:rsidP="00C13FF1">
            <w:pPr>
              <w:pStyle w:val="Sangra3detindependiente"/>
              <w:tabs>
                <w:tab w:val="left" w:pos="6521"/>
              </w:tabs>
              <w:ind w:left="0" w:firstLine="0"/>
              <w:jc w:val="center"/>
              <w:rPr>
                <w:rFonts w:cs="Arial"/>
                <w:b/>
                <w:bCs/>
                <w:sz w:val="16"/>
                <w:szCs w:val="16"/>
              </w:rPr>
            </w:pPr>
          </w:p>
          <w:p w14:paraId="5981928F" w14:textId="77777777" w:rsidR="00BC492C" w:rsidRPr="00743984" w:rsidRDefault="00BC492C" w:rsidP="00C13FF1">
            <w:pPr>
              <w:pStyle w:val="Sangra3detindependiente"/>
              <w:tabs>
                <w:tab w:val="left" w:pos="6521"/>
              </w:tabs>
              <w:ind w:left="0" w:firstLine="0"/>
              <w:jc w:val="center"/>
              <w:rPr>
                <w:rFonts w:cs="Arial"/>
                <w:b/>
                <w:bCs/>
                <w:sz w:val="16"/>
                <w:szCs w:val="16"/>
              </w:rPr>
            </w:pPr>
          </w:p>
        </w:tc>
        <w:tc>
          <w:tcPr>
            <w:tcW w:w="1543" w:type="pct"/>
            <w:shd w:val="clear" w:color="auto" w:fill="auto"/>
          </w:tcPr>
          <w:p w14:paraId="5AE05515" w14:textId="77777777" w:rsidR="00BC492C" w:rsidRPr="00743984" w:rsidRDefault="00BC492C" w:rsidP="00C13FF1">
            <w:pPr>
              <w:pStyle w:val="Sangra3detindependiente"/>
              <w:tabs>
                <w:tab w:val="left" w:pos="6521"/>
              </w:tabs>
              <w:ind w:left="0" w:firstLine="0"/>
              <w:jc w:val="center"/>
              <w:rPr>
                <w:rFonts w:cs="Arial"/>
                <w:b/>
                <w:bCs/>
                <w:sz w:val="16"/>
                <w:szCs w:val="16"/>
              </w:rPr>
            </w:pPr>
          </w:p>
        </w:tc>
        <w:tc>
          <w:tcPr>
            <w:tcW w:w="1728" w:type="pct"/>
            <w:tcBorders>
              <w:bottom w:val="single" w:sz="4" w:space="0" w:color="auto"/>
            </w:tcBorders>
            <w:shd w:val="clear" w:color="auto" w:fill="auto"/>
          </w:tcPr>
          <w:p w14:paraId="6B2CFE5D" w14:textId="77777777" w:rsidR="00BC492C" w:rsidRPr="00743984" w:rsidRDefault="00BC492C" w:rsidP="00C13FF1">
            <w:pPr>
              <w:pStyle w:val="Sangra3detindependiente"/>
              <w:tabs>
                <w:tab w:val="left" w:pos="6521"/>
              </w:tabs>
              <w:ind w:left="0" w:firstLine="0"/>
              <w:jc w:val="center"/>
              <w:rPr>
                <w:rFonts w:cs="Arial"/>
                <w:b/>
                <w:bCs/>
                <w:sz w:val="16"/>
                <w:szCs w:val="16"/>
              </w:rPr>
            </w:pPr>
            <w:r w:rsidRPr="00743984">
              <w:rPr>
                <w:rFonts w:cs="Arial"/>
                <w:b/>
                <w:bCs/>
                <w:sz w:val="16"/>
                <w:szCs w:val="16"/>
              </w:rPr>
              <w:t>EMPRESA 2</w:t>
            </w:r>
          </w:p>
          <w:p w14:paraId="382719AA" w14:textId="77777777" w:rsidR="00BC492C" w:rsidRDefault="00BC492C" w:rsidP="00C13FF1">
            <w:pPr>
              <w:pStyle w:val="Sangra3detindependiente"/>
              <w:tabs>
                <w:tab w:val="left" w:pos="6521"/>
              </w:tabs>
              <w:ind w:left="0" w:firstLine="0"/>
              <w:jc w:val="center"/>
              <w:rPr>
                <w:rFonts w:cs="Arial"/>
                <w:b/>
                <w:bCs/>
                <w:sz w:val="16"/>
                <w:szCs w:val="16"/>
              </w:rPr>
            </w:pPr>
          </w:p>
          <w:p w14:paraId="4F106D8B" w14:textId="77777777" w:rsidR="00BC492C" w:rsidRPr="00743984" w:rsidRDefault="00BC492C" w:rsidP="00C13FF1">
            <w:pPr>
              <w:pStyle w:val="Sangra3detindependiente"/>
              <w:tabs>
                <w:tab w:val="left" w:pos="6521"/>
              </w:tabs>
              <w:ind w:left="0" w:firstLine="0"/>
              <w:jc w:val="center"/>
              <w:rPr>
                <w:rFonts w:cs="Arial"/>
                <w:b/>
                <w:bCs/>
                <w:sz w:val="16"/>
                <w:szCs w:val="16"/>
              </w:rPr>
            </w:pPr>
          </w:p>
          <w:p w14:paraId="44473EB8" w14:textId="77777777" w:rsidR="00BC492C" w:rsidRPr="00743984" w:rsidRDefault="00BC492C" w:rsidP="00C13FF1">
            <w:pPr>
              <w:pStyle w:val="Sangra3detindependiente"/>
              <w:tabs>
                <w:tab w:val="left" w:pos="6521"/>
              </w:tabs>
              <w:ind w:left="0" w:firstLine="0"/>
              <w:jc w:val="center"/>
              <w:rPr>
                <w:rFonts w:cs="Arial"/>
                <w:b/>
                <w:bCs/>
                <w:sz w:val="16"/>
                <w:szCs w:val="16"/>
              </w:rPr>
            </w:pPr>
            <w:r w:rsidRPr="00743984">
              <w:rPr>
                <w:rFonts w:cs="Arial"/>
                <w:b/>
                <w:bCs/>
                <w:sz w:val="16"/>
                <w:szCs w:val="16"/>
              </w:rPr>
              <w:t xml:space="preserve">RAZÓN SOCIAL O DENOMINACIÓN </w:t>
            </w:r>
          </w:p>
          <w:p w14:paraId="7C3DEEC8" w14:textId="77777777" w:rsidR="00BC492C" w:rsidRPr="00743984" w:rsidRDefault="00BC492C" w:rsidP="00C13FF1">
            <w:pPr>
              <w:pStyle w:val="Sangra3detindependiente"/>
              <w:tabs>
                <w:tab w:val="left" w:pos="6521"/>
              </w:tabs>
              <w:ind w:left="0" w:firstLine="0"/>
              <w:jc w:val="center"/>
              <w:rPr>
                <w:rFonts w:cs="Arial"/>
                <w:b/>
                <w:bCs/>
                <w:sz w:val="16"/>
                <w:szCs w:val="16"/>
              </w:rPr>
            </w:pPr>
          </w:p>
        </w:tc>
      </w:tr>
      <w:tr w:rsidR="00BC492C" w:rsidRPr="00D24EF1" w14:paraId="5FA753F1" w14:textId="77777777" w:rsidTr="00C13FF1">
        <w:tc>
          <w:tcPr>
            <w:tcW w:w="1729" w:type="pct"/>
            <w:tcBorders>
              <w:top w:val="single" w:sz="4" w:space="0" w:color="auto"/>
            </w:tcBorders>
            <w:shd w:val="clear" w:color="auto" w:fill="auto"/>
          </w:tcPr>
          <w:p w14:paraId="33E6C91D" w14:textId="77777777" w:rsidR="00BC492C" w:rsidRPr="00743984" w:rsidRDefault="00BC492C" w:rsidP="00C13FF1">
            <w:pPr>
              <w:pStyle w:val="Sangra3detindependiente"/>
              <w:tabs>
                <w:tab w:val="left" w:pos="6521"/>
              </w:tabs>
              <w:ind w:left="0" w:firstLine="0"/>
              <w:jc w:val="center"/>
              <w:rPr>
                <w:rFonts w:cs="Arial"/>
                <w:b/>
                <w:bCs/>
                <w:sz w:val="16"/>
                <w:szCs w:val="16"/>
              </w:rPr>
            </w:pPr>
          </w:p>
          <w:p w14:paraId="37BE264B" w14:textId="77777777" w:rsidR="00BC492C" w:rsidRPr="00743984" w:rsidRDefault="00BC492C" w:rsidP="00C13FF1">
            <w:pPr>
              <w:pStyle w:val="Sangra3detindependiente"/>
              <w:tabs>
                <w:tab w:val="left" w:pos="6521"/>
              </w:tabs>
              <w:ind w:left="0" w:firstLine="0"/>
              <w:jc w:val="center"/>
              <w:rPr>
                <w:rFonts w:cs="Arial"/>
                <w:b/>
                <w:bCs/>
                <w:sz w:val="16"/>
                <w:szCs w:val="16"/>
              </w:rPr>
            </w:pPr>
          </w:p>
          <w:p w14:paraId="14CFCD09" w14:textId="77777777" w:rsidR="00BC492C" w:rsidRPr="00743984" w:rsidRDefault="00BC492C" w:rsidP="00C13FF1">
            <w:pPr>
              <w:pStyle w:val="Sangra3detindependiente"/>
              <w:tabs>
                <w:tab w:val="left" w:pos="6521"/>
              </w:tabs>
              <w:ind w:left="0" w:firstLine="0"/>
              <w:jc w:val="center"/>
              <w:rPr>
                <w:rFonts w:cs="Arial"/>
                <w:b/>
                <w:bCs/>
                <w:sz w:val="16"/>
                <w:szCs w:val="16"/>
              </w:rPr>
            </w:pPr>
          </w:p>
        </w:tc>
        <w:tc>
          <w:tcPr>
            <w:tcW w:w="1543" w:type="pct"/>
            <w:shd w:val="clear" w:color="auto" w:fill="auto"/>
          </w:tcPr>
          <w:p w14:paraId="02F9982F" w14:textId="77777777" w:rsidR="00BC492C" w:rsidRPr="00743984" w:rsidRDefault="00BC492C" w:rsidP="00C13FF1">
            <w:pPr>
              <w:pStyle w:val="Sangra3detindependiente"/>
              <w:tabs>
                <w:tab w:val="left" w:pos="6521"/>
              </w:tabs>
              <w:ind w:left="0" w:firstLine="0"/>
              <w:jc w:val="center"/>
              <w:rPr>
                <w:rFonts w:cs="Arial"/>
                <w:b/>
                <w:bCs/>
                <w:sz w:val="16"/>
                <w:szCs w:val="16"/>
              </w:rPr>
            </w:pPr>
          </w:p>
        </w:tc>
        <w:tc>
          <w:tcPr>
            <w:tcW w:w="1728" w:type="pct"/>
            <w:tcBorders>
              <w:top w:val="single" w:sz="4" w:space="0" w:color="auto"/>
            </w:tcBorders>
            <w:shd w:val="clear" w:color="auto" w:fill="auto"/>
          </w:tcPr>
          <w:p w14:paraId="3C4FE23F" w14:textId="77777777" w:rsidR="00BC492C" w:rsidRPr="00743984" w:rsidRDefault="00BC492C" w:rsidP="00C13FF1">
            <w:pPr>
              <w:pStyle w:val="Sangra3detindependiente"/>
              <w:tabs>
                <w:tab w:val="left" w:pos="6521"/>
              </w:tabs>
              <w:ind w:left="0" w:firstLine="0"/>
              <w:jc w:val="center"/>
              <w:rPr>
                <w:rFonts w:cs="Arial"/>
                <w:b/>
                <w:bCs/>
                <w:sz w:val="16"/>
                <w:szCs w:val="16"/>
              </w:rPr>
            </w:pPr>
          </w:p>
        </w:tc>
      </w:tr>
      <w:tr w:rsidR="00BC492C" w:rsidRPr="00D24EF1" w14:paraId="107B5A15" w14:textId="77777777" w:rsidTr="00C13FF1">
        <w:tc>
          <w:tcPr>
            <w:tcW w:w="1729" w:type="pct"/>
            <w:tcBorders>
              <w:bottom w:val="single" w:sz="4" w:space="0" w:color="auto"/>
            </w:tcBorders>
            <w:shd w:val="clear" w:color="auto" w:fill="auto"/>
          </w:tcPr>
          <w:p w14:paraId="314C3937" w14:textId="77777777" w:rsidR="00BC492C" w:rsidRPr="00743984" w:rsidRDefault="00BC492C" w:rsidP="00C13FF1">
            <w:pPr>
              <w:pStyle w:val="Sangra3detindependiente"/>
              <w:tabs>
                <w:tab w:val="left" w:pos="6521"/>
              </w:tabs>
              <w:ind w:left="0" w:firstLine="0"/>
              <w:jc w:val="center"/>
              <w:rPr>
                <w:rFonts w:cs="Arial"/>
                <w:b/>
                <w:bCs/>
                <w:sz w:val="16"/>
                <w:szCs w:val="16"/>
              </w:rPr>
            </w:pPr>
            <w:r w:rsidRPr="00743984">
              <w:rPr>
                <w:rFonts w:cs="Arial"/>
                <w:b/>
                <w:bCs/>
                <w:sz w:val="16"/>
                <w:szCs w:val="16"/>
              </w:rPr>
              <w:t>TESTIGO</w:t>
            </w:r>
          </w:p>
          <w:p w14:paraId="543BC5B3" w14:textId="77777777" w:rsidR="00BC492C" w:rsidRDefault="00BC492C" w:rsidP="00C13FF1">
            <w:pPr>
              <w:pStyle w:val="Sangra3detindependiente"/>
              <w:tabs>
                <w:tab w:val="left" w:pos="6521"/>
              </w:tabs>
              <w:ind w:left="0" w:firstLine="0"/>
              <w:jc w:val="center"/>
              <w:rPr>
                <w:rFonts w:cs="Arial"/>
                <w:b/>
                <w:bCs/>
                <w:sz w:val="16"/>
                <w:szCs w:val="16"/>
              </w:rPr>
            </w:pPr>
          </w:p>
          <w:p w14:paraId="141C5240" w14:textId="77777777" w:rsidR="00BC492C" w:rsidRDefault="00BC492C" w:rsidP="00C13FF1">
            <w:pPr>
              <w:pStyle w:val="Sangra3detindependiente"/>
              <w:tabs>
                <w:tab w:val="left" w:pos="6521"/>
              </w:tabs>
              <w:ind w:left="0" w:firstLine="0"/>
              <w:jc w:val="center"/>
              <w:rPr>
                <w:rFonts w:cs="Arial"/>
                <w:b/>
                <w:bCs/>
                <w:sz w:val="16"/>
                <w:szCs w:val="16"/>
              </w:rPr>
            </w:pPr>
          </w:p>
          <w:p w14:paraId="1D8C1C25" w14:textId="77777777" w:rsidR="00BC492C" w:rsidRDefault="00BC492C" w:rsidP="00C13FF1">
            <w:pPr>
              <w:pStyle w:val="Sangra3detindependiente"/>
              <w:tabs>
                <w:tab w:val="left" w:pos="6521"/>
              </w:tabs>
              <w:ind w:left="0" w:firstLine="0"/>
              <w:jc w:val="center"/>
              <w:rPr>
                <w:rFonts w:cs="Arial"/>
                <w:b/>
                <w:bCs/>
                <w:sz w:val="16"/>
                <w:szCs w:val="16"/>
              </w:rPr>
            </w:pPr>
          </w:p>
          <w:p w14:paraId="23208871" w14:textId="77777777" w:rsidR="00BC492C" w:rsidRPr="00743984" w:rsidRDefault="00BC492C" w:rsidP="00C13FF1">
            <w:pPr>
              <w:pStyle w:val="Sangra3detindependiente"/>
              <w:tabs>
                <w:tab w:val="left" w:pos="6521"/>
              </w:tabs>
              <w:ind w:left="0" w:firstLine="0"/>
              <w:jc w:val="center"/>
              <w:rPr>
                <w:rFonts w:cs="Arial"/>
                <w:b/>
                <w:bCs/>
                <w:sz w:val="16"/>
                <w:szCs w:val="16"/>
              </w:rPr>
            </w:pPr>
          </w:p>
        </w:tc>
        <w:tc>
          <w:tcPr>
            <w:tcW w:w="1543" w:type="pct"/>
            <w:shd w:val="clear" w:color="auto" w:fill="auto"/>
          </w:tcPr>
          <w:p w14:paraId="321F1817" w14:textId="77777777" w:rsidR="00BC492C" w:rsidRPr="00743984" w:rsidRDefault="00BC492C" w:rsidP="00C13FF1">
            <w:pPr>
              <w:pStyle w:val="Sangra3detindependiente"/>
              <w:tabs>
                <w:tab w:val="left" w:pos="6521"/>
              </w:tabs>
              <w:ind w:left="0" w:firstLine="0"/>
              <w:jc w:val="center"/>
              <w:rPr>
                <w:rFonts w:cs="Arial"/>
                <w:b/>
                <w:bCs/>
                <w:sz w:val="16"/>
                <w:szCs w:val="16"/>
              </w:rPr>
            </w:pPr>
          </w:p>
        </w:tc>
        <w:tc>
          <w:tcPr>
            <w:tcW w:w="1728" w:type="pct"/>
            <w:tcBorders>
              <w:bottom w:val="single" w:sz="4" w:space="0" w:color="auto"/>
            </w:tcBorders>
            <w:shd w:val="clear" w:color="auto" w:fill="auto"/>
          </w:tcPr>
          <w:p w14:paraId="6DEBF74E" w14:textId="77777777" w:rsidR="00BC492C" w:rsidRPr="00743984" w:rsidRDefault="00BC492C" w:rsidP="00C13FF1">
            <w:pPr>
              <w:pStyle w:val="Sangra3detindependiente"/>
              <w:tabs>
                <w:tab w:val="left" w:pos="6521"/>
              </w:tabs>
              <w:ind w:left="0" w:firstLine="0"/>
              <w:jc w:val="center"/>
              <w:rPr>
                <w:rFonts w:cs="Arial"/>
                <w:b/>
                <w:bCs/>
                <w:sz w:val="16"/>
                <w:szCs w:val="16"/>
              </w:rPr>
            </w:pPr>
            <w:r w:rsidRPr="00743984">
              <w:rPr>
                <w:rFonts w:cs="Arial"/>
                <w:b/>
                <w:bCs/>
                <w:sz w:val="16"/>
                <w:szCs w:val="16"/>
              </w:rPr>
              <w:t>TESTIGO</w:t>
            </w:r>
          </w:p>
        </w:tc>
      </w:tr>
    </w:tbl>
    <w:p w14:paraId="673B9D16" w14:textId="77777777" w:rsidR="009D1956" w:rsidRPr="00D24EF1" w:rsidRDefault="009D1956" w:rsidP="009D1956">
      <w:pPr>
        <w:pStyle w:val="Sangra3detindependiente"/>
        <w:tabs>
          <w:tab w:val="left" w:pos="6521"/>
        </w:tabs>
        <w:ind w:left="1418" w:firstLine="0"/>
        <w:rPr>
          <w:rFonts w:cs="Arial"/>
          <w:b/>
          <w:bCs/>
          <w:sz w:val="18"/>
          <w:szCs w:val="22"/>
        </w:rPr>
      </w:pPr>
    </w:p>
    <w:p w14:paraId="75063D70" w14:textId="77777777" w:rsidR="009D1956" w:rsidRPr="00D24EF1" w:rsidRDefault="009D1956" w:rsidP="00F70FCA">
      <w:pPr>
        <w:jc w:val="center"/>
        <w:rPr>
          <w:rFonts w:ascii="Arial" w:hAnsi="Arial" w:cs="Arial"/>
          <w:b/>
          <w:sz w:val="22"/>
          <w:szCs w:val="22"/>
        </w:rPr>
      </w:pPr>
    </w:p>
    <w:p w14:paraId="0B6FF9D6" w14:textId="77777777" w:rsidR="003E500F" w:rsidRDefault="002C63DD" w:rsidP="00F70FCA">
      <w:pPr>
        <w:pStyle w:val="Ttulo1"/>
        <w:spacing w:before="240" w:after="60"/>
        <w:rPr>
          <w:rFonts w:cs="Arial"/>
          <w:color w:val="666699"/>
          <w:kern w:val="32"/>
          <w:sz w:val="32"/>
          <w:szCs w:val="32"/>
        </w:rPr>
      </w:pPr>
      <w:bookmarkStart w:id="993" w:name="_Toc314085358"/>
      <w:bookmarkStart w:id="994" w:name="_Toc314094179"/>
      <w:bookmarkEnd w:id="974"/>
      <w:bookmarkEnd w:id="975"/>
      <w:bookmarkEnd w:id="976"/>
      <w:bookmarkEnd w:id="977"/>
      <w:bookmarkEnd w:id="988"/>
      <w:bookmarkEnd w:id="989"/>
      <w:bookmarkEnd w:id="990"/>
      <w:bookmarkEnd w:id="991"/>
      <w:bookmarkEnd w:id="992"/>
      <w:r>
        <w:rPr>
          <w:rFonts w:cs="Arial"/>
          <w:color w:val="666699"/>
          <w:kern w:val="32"/>
          <w:sz w:val="32"/>
          <w:szCs w:val="32"/>
        </w:rPr>
        <w:br w:type="page"/>
      </w:r>
    </w:p>
    <w:p w14:paraId="61D03BDD" w14:textId="77777777" w:rsidR="00F70FCA" w:rsidRPr="0071788A" w:rsidRDefault="00F70FCA" w:rsidP="00F70FCA">
      <w:pPr>
        <w:pStyle w:val="Ttulo1"/>
        <w:spacing w:before="240" w:after="60"/>
        <w:rPr>
          <w:rFonts w:cs="Arial"/>
          <w:color w:val="CC0066"/>
          <w:kern w:val="32"/>
          <w:sz w:val="32"/>
          <w:szCs w:val="32"/>
        </w:rPr>
      </w:pPr>
      <w:bookmarkStart w:id="995" w:name="_Toc511922365"/>
      <w:r w:rsidRPr="0071788A">
        <w:rPr>
          <w:rFonts w:cs="Arial"/>
          <w:color w:val="CC0066"/>
          <w:kern w:val="32"/>
          <w:sz w:val="32"/>
          <w:szCs w:val="32"/>
        </w:rPr>
        <w:lastRenderedPageBreak/>
        <w:t xml:space="preserve">ANEXO </w:t>
      </w:r>
      <w:bookmarkEnd w:id="993"/>
      <w:bookmarkEnd w:id="994"/>
      <w:r w:rsidR="00B337B6" w:rsidRPr="0071788A">
        <w:rPr>
          <w:rFonts w:cs="Arial"/>
          <w:color w:val="CC0066"/>
          <w:kern w:val="32"/>
          <w:sz w:val="32"/>
          <w:szCs w:val="32"/>
        </w:rPr>
        <w:t>1</w:t>
      </w:r>
      <w:r w:rsidR="004D66DC">
        <w:rPr>
          <w:rFonts w:cs="Arial"/>
          <w:color w:val="CC0066"/>
          <w:kern w:val="32"/>
          <w:sz w:val="32"/>
          <w:szCs w:val="32"/>
        </w:rPr>
        <w:t>1</w:t>
      </w:r>
      <w:bookmarkEnd w:id="995"/>
    </w:p>
    <w:p w14:paraId="0C95852D" w14:textId="77777777" w:rsidR="00892B1B" w:rsidRPr="0071788A" w:rsidRDefault="00892B1B" w:rsidP="0071788A">
      <w:pPr>
        <w:pStyle w:val="Ttulo1"/>
        <w:shd w:val="clear" w:color="auto" w:fill="D9D9D9" w:themeFill="background1" w:themeFillShade="D9"/>
        <w:rPr>
          <w:rFonts w:cs="Arial"/>
          <w:kern w:val="32"/>
          <w:sz w:val="28"/>
          <w:szCs w:val="32"/>
        </w:rPr>
      </w:pPr>
      <w:bookmarkStart w:id="996" w:name="_Toc452121432"/>
      <w:bookmarkStart w:id="997" w:name="_Toc464498351"/>
      <w:bookmarkStart w:id="998" w:name="_Toc464498757"/>
      <w:bookmarkStart w:id="999" w:name="_Toc485137308"/>
      <w:bookmarkStart w:id="1000" w:name="_Toc490562499"/>
      <w:bookmarkStart w:id="1001" w:name="_Toc497216168"/>
      <w:bookmarkStart w:id="1002" w:name="_Toc499126244"/>
      <w:bookmarkStart w:id="1003" w:name="_Toc505757195"/>
      <w:bookmarkStart w:id="1004" w:name="_Toc505869792"/>
      <w:bookmarkStart w:id="1005" w:name="_Toc511922366"/>
      <w:r w:rsidRPr="0071788A">
        <w:rPr>
          <w:rFonts w:cs="Arial"/>
          <w:kern w:val="32"/>
          <w:sz w:val="28"/>
          <w:szCs w:val="32"/>
        </w:rPr>
        <w:t>Registro de participación</w:t>
      </w:r>
      <w:bookmarkEnd w:id="996"/>
      <w:bookmarkEnd w:id="997"/>
      <w:bookmarkEnd w:id="998"/>
      <w:bookmarkEnd w:id="999"/>
      <w:bookmarkEnd w:id="1000"/>
      <w:bookmarkEnd w:id="1001"/>
      <w:bookmarkEnd w:id="1002"/>
      <w:bookmarkEnd w:id="1003"/>
      <w:bookmarkEnd w:id="1004"/>
      <w:bookmarkEnd w:id="1005"/>
    </w:p>
    <w:p w14:paraId="5F22B470" w14:textId="77777777" w:rsidR="00892B1B" w:rsidRPr="00D84140" w:rsidRDefault="00705869" w:rsidP="00892B1B">
      <w:pPr>
        <w:pStyle w:val="E4"/>
        <w:ind w:left="0"/>
        <w:jc w:val="center"/>
        <w:rPr>
          <w:rFonts w:cs="Arial"/>
          <w:b/>
          <w:bCs/>
          <w:sz w:val="16"/>
          <w:szCs w:val="16"/>
          <w:lang w:val="es-MX"/>
        </w:rPr>
      </w:pPr>
      <w:r>
        <w:rPr>
          <w:noProof/>
          <w:sz w:val="16"/>
          <w:szCs w:val="16"/>
          <w:lang w:val="es-MX" w:eastAsia="es-MX"/>
        </w:rPr>
        <mc:AlternateContent>
          <mc:Choice Requires="wps">
            <w:drawing>
              <wp:anchor distT="0" distB="0" distL="114300" distR="114300" simplePos="0" relativeHeight="251655680" behindDoc="0" locked="0" layoutInCell="1" allowOverlap="1" wp14:anchorId="3510C5C5" wp14:editId="5F7FDAD3">
                <wp:simplePos x="0" y="0"/>
                <wp:positionH relativeFrom="column">
                  <wp:posOffset>-325120</wp:posOffset>
                </wp:positionH>
                <wp:positionV relativeFrom="paragraph">
                  <wp:posOffset>155575</wp:posOffset>
                </wp:positionV>
                <wp:extent cx="6496685" cy="7277100"/>
                <wp:effectExtent l="0" t="0" r="18415" b="19050"/>
                <wp:wrapNone/>
                <wp:docPr id="1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685" cy="7277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8029DF" id="Rectangle 68" o:spid="_x0000_s1026" style="position:absolute;margin-left:-25.6pt;margin-top:12.25pt;width:511.55pt;height:57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" filled="f"/>
            </w:pict>
          </mc:Fallback>
        </mc:AlternateContent>
      </w:r>
    </w:p>
    <w:p w14:paraId="51710327" w14:textId="77777777" w:rsidR="00892B1B" w:rsidRPr="006938F6" w:rsidRDefault="00892B1B" w:rsidP="00892B1B">
      <w:pPr>
        <w:rPr>
          <w:sz w:val="10"/>
          <w:szCs w:val="10"/>
        </w:rPr>
      </w:pPr>
    </w:p>
    <w:p w14:paraId="7792E088" w14:textId="77777777" w:rsidR="00892B1B" w:rsidRDefault="00002F83" w:rsidP="00892B1B">
      <w:pPr>
        <w:ind w:right="-283" w:hanging="426"/>
        <w:jc w:val="center"/>
      </w:pPr>
      <w:r>
        <w:rPr>
          <w:noProof/>
          <w:lang w:eastAsia="es-MX"/>
        </w:rPr>
        <w:drawing>
          <wp:inline distT="0" distB="0" distL="0" distR="0" wp14:anchorId="46FABCB3" wp14:editId="1C25F606">
            <wp:extent cx="6406515" cy="387927"/>
            <wp:effectExtent l="0" t="0" r="0" b="0"/>
            <wp:docPr id="1" name="Imagen 1" descr="DR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RMS.jpg"/>
                    <pic:cNvPicPr>
                      <a:picLocks noChangeAspect="1" noChangeArrowheads="1"/>
                    </pic:cNvPicPr>
                  </pic:nvPicPr>
                  <pic:blipFill rotWithShape="1">
                    <a:blip r:embed="rId36">
                      <a:extLst>
                        <a:ext uri="{28A0092B-C50C-407E-A947-70E740481C1C}">
                          <a14:useLocalDpi xmlns:a14="http://schemas.microsoft.com/office/drawing/2010/main" val="0"/>
                        </a:ext>
                      </a:extLst>
                    </a:blip>
                    <a:srcRect b="44362"/>
                    <a:stretch/>
                  </pic:blipFill>
                  <pic:spPr bwMode="auto">
                    <a:xfrm>
                      <a:off x="0" y="0"/>
                      <a:ext cx="6406515" cy="387927"/>
                    </a:xfrm>
                    <a:prstGeom prst="rect">
                      <a:avLst/>
                    </a:prstGeom>
                    <a:noFill/>
                    <a:ln>
                      <a:noFill/>
                    </a:ln>
                    <a:extLst>
                      <a:ext uri="{53640926-AAD7-44D8-BBD7-CCE9431645EC}">
                        <a14:shadowObscured xmlns:a14="http://schemas.microsoft.com/office/drawing/2010/main"/>
                      </a:ext>
                    </a:extLst>
                  </pic:spPr>
                </pic:pic>
              </a:graphicData>
            </a:graphic>
          </wp:inline>
        </w:drawing>
      </w:r>
    </w:p>
    <w:p w14:paraId="58BCBACA" w14:textId="77777777" w:rsidR="00892B1B" w:rsidRPr="00EA1042" w:rsidRDefault="00892B1B" w:rsidP="00892B1B">
      <w:pPr>
        <w:rPr>
          <w:sz w:val="10"/>
        </w:rPr>
      </w:pPr>
    </w:p>
    <w:p w14:paraId="5B56BB1C" w14:textId="77777777" w:rsidR="00892B1B" w:rsidRPr="00B80FE8" w:rsidRDefault="00892B1B" w:rsidP="00892B1B">
      <w:pPr>
        <w:rPr>
          <w:sz w:val="6"/>
        </w:rPr>
      </w:pPr>
    </w:p>
    <w:p w14:paraId="2955184F" w14:textId="77777777" w:rsidR="00892B1B" w:rsidRPr="0026136D" w:rsidRDefault="00002F83" w:rsidP="00892B1B">
      <w:pPr>
        <w:jc w:val="center"/>
      </w:pPr>
      <w:r>
        <w:rPr>
          <w:noProof/>
          <w:lang w:eastAsia="es-MX"/>
        </w:rPr>
        <w:drawing>
          <wp:inline distT="0" distB="0" distL="0" distR="0" wp14:anchorId="775BF33B" wp14:editId="1D8F2156">
            <wp:extent cx="2098675" cy="638810"/>
            <wp:effectExtent l="0" t="0" r="9525" b="0"/>
            <wp:docPr id="2" name="Imagen 2" descr="IN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E 20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8675" cy="638810"/>
                    </a:xfrm>
                    <a:prstGeom prst="rect">
                      <a:avLst/>
                    </a:prstGeom>
                    <a:noFill/>
                    <a:ln>
                      <a:noFill/>
                    </a:ln>
                  </pic:spPr>
                </pic:pic>
              </a:graphicData>
            </a:graphic>
          </wp:inline>
        </w:drawing>
      </w:r>
    </w:p>
    <w:p w14:paraId="40926132" w14:textId="77777777" w:rsidR="00892B1B" w:rsidRPr="0026136D" w:rsidRDefault="00705869" w:rsidP="00892B1B">
      <w:r>
        <w:rPr>
          <w:rFonts w:ascii="Arial" w:hAnsi="Arial" w:cs="Arial"/>
          <w:b/>
          <w:noProof/>
          <w:lang w:eastAsia="es-MX"/>
        </w:rPr>
        <mc:AlternateContent>
          <mc:Choice Requires="wpg">
            <w:drawing>
              <wp:anchor distT="0" distB="0" distL="114300" distR="114300" simplePos="0" relativeHeight="251656704" behindDoc="0" locked="0" layoutInCell="1" allowOverlap="1" wp14:anchorId="16FEA04F" wp14:editId="4158B5CA">
                <wp:simplePos x="0" y="0"/>
                <wp:positionH relativeFrom="column">
                  <wp:posOffset>4449445</wp:posOffset>
                </wp:positionH>
                <wp:positionV relativeFrom="paragraph">
                  <wp:posOffset>22225</wp:posOffset>
                </wp:positionV>
                <wp:extent cx="1591310" cy="638175"/>
                <wp:effectExtent l="0" t="0" r="8890" b="9525"/>
                <wp:wrapNone/>
                <wp:docPr id="14"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91310" cy="638175"/>
                          <a:chOff x="1439" y="4185"/>
                          <a:chExt cx="2506" cy="1005"/>
                        </a:xfrm>
                      </wpg:grpSpPr>
                      <wps:wsp>
                        <wps:cNvPr id="15" name="Text Box 70"/>
                        <wps:cNvSpPr txBox="1">
                          <a:spLocks noChangeArrowheads="1"/>
                        </wps:cNvSpPr>
                        <wps:spPr bwMode="auto">
                          <a:xfrm>
                            <a:off x="1439" y="4185"/>
                            <a:ext cx="2506"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DED7E3" w14:textId="77777777" w:rsidR="0036552E" w:rsidRPr="00BF18F5" w:rsidRDefault="0036552E" w:rsidP="00892B1B">
                              <w:pPr>
                                <w:rPr>
                                  <w:rFonts w:ascii="Arial" w:hAnsi="Arial" w:cs="Arial"/>
                                  <w:b/>
                                  <w:sz w:val="8"/>
                                  <w:szCs w:val="8"/>
                                </w:rPr>
                              </w:pPr>
                            </w:p>
                            <w:p w14:paraId="520D0FB5" w14:textId="77777777" w:rsidR="0036552E" w:rsidRPr="00325BBC" w:rsidRDefault="0036552E" w:rsidP="00892B1B">
                              <w:pPr>
                                <w:ind w:left="142"/>
                                <w:rPr>
                                  <w:rFonts w:ascii="Arial" w:hAnsi="Arial" w:cs="Arial"/>
                                  <w:b/>
                                  <w:sz w:val="18"/>
                                  <w:szCs w:val="24"/>
                                </w:rPr>
                              </w:pPr>
                              <w:r w:rsidRPr="00325BBC">
                                <w:rPr>
                                  <w:rFonts w:ascii="Arial" w:hAnsi="Arial" w:cs="Arial"/>
                                  <w:b/>
                                  <w:sz w:val="18"/>
                                  <w:szCs w:val="24"/>
                                </w:rPr>
                                <w:t>NACIONAL</w:t>
                              </w:r>
                            </w:p>
                            <w:p w14:paraId="5A20707D" w14:textId="77777777" w:rsidR="0036552E" w:rsidRPr="00BF18F5" w:rsidRDefault="0036552E" w:rsidP="00892B1B">
                              <w:pPr>
                                <w:ind w:left="142"/>
                                <w:rPr>
                                  <w:rFonts w:ascii="Arial" w:hAnsi="Arial" w:cs="Arial"/>
                                  <w:b/>
                                  <w:sz w:val="16"/>
                                  <w:szCs w:val="16"/>
                                </w:rPr>
                              </w:pPr>
                            </w:p>
                            <w:p w14:paraId="29884E2B" w14:textId="77777777" w:rsidR="0036552E" w:rsidRPr="00325BBC" w:rsidRDefault="0036552E" w:rsidP="00892B1B">
                              <w:pPr>
                                <w:ind w:left="142"/>
                                <w:rPr>
                                  <w:b/>
                                  <w:sz w:val="18"/>
                                  <w:szCs w:val="24"/>
                                </w:rPr>
                              </w:pPr>
                              <w:r w:rsidRPr="00325BBC">
                                <w:rPr>
                                  <w:rFonts w:ascii="Arial" w:hAnsi="Arial" w:cs="Arial"/>
                                  <w:b/>
                                  <w:sz w:val="18"/>
                                  <w:szCs w:val="24"/>
                                </w:rPr>
                                <w:t>INTERNACIONAL</w:t>
                              </w:r>
                            </w:p>
                          </w:txbxContent>
                        </wps:txbx>
                        <wps:bodyPr rot="0" vert="horz" wrap="square" lIns="91440" tIns="45720" rIns="91440" bIns="45720" anchor="t" anchorCtr="0" upright="1">
                          <a:noAutofit/>
                        </wps:bodyPr>
                      </wps:wsp>
                      <wps:wsp>
                        <wps:cNvPr id="16" name="Text Box 71"/>
                        <wps:cNvSpPr txBox="1">
                          <a:spLocks noChangeArrowheads="1"/>
                        </wps:cNvSpPr>
                        <wps:spPr bwMode="auto">
                          <a:xfrm>
                            <a:off x="3315" y="4695"/>
                            <a:ext cx="420" cy="390"/>
                          </a:xfrm>
                          <a:prstGeom prst="rect">
                            <a:avLst/>
                          </a:prstGeom>
                          <a:solidFill>
                            <a:srgbClr val="FFFFFF"/>
                          </a:solidFill>
                          <a:ln w="9525">
                            <a:solidFill>
                              <a:srgbClr val="000000"/>
                            </a:solidFill>
                            <a:miter lim="800000"/>
                            <a:headEnd/>
                            <a:tailEnd/>
                          </a:ln>
                        </wps:spPr>
                        <wps:txbx>
                          <w:txbxContent>
                            <w:p w14:paraId="3A6E651D" w14:textId="77777777" w:rsidR="0036552E" w:rsidRPr="00C81213" w:rsidRDefault="0036552E" w:rsidP="00892B1B">
                              <w:pPr>
                                <w:rPr>
                                  <w:rFonts w:ascii="Arial" w:hAnsi="Arial" w:cs="Arial"/>
                                  <w:b/>
                                  <w:sz w:val="22"/>
                                </w:rPr>
                              </w:pPr>
                            </w:p>
                          </w:txbxContent>
                        </wps:txbx>
                        <wps:bodyPr rot="0" vert="horz" wrap="square" lIns="91440" tIns="45720" rIns="91440" bIns="45720" anchor="t" anchorCtr="0" upright="1">
                          <a:noAutofit/>
                        </wps:bodyPr>
                      </wps:wsp>
                      <wps:wsp>
                        <wps:cNvPr id="17" name="Text Box 72"/>
                        <wps:cNvSpPr txBox="1">
                          <a:spLocks noChangeArrowheads="1"/>
                        </wps:cNvSpPr>
                        <wps:spPr bwMode="auto">
                          <a:xfrm>
                            <a:off x="3300" y="4185"/>
                            <a:ext cx="420" cy="390"/>
                          </a:xfrm>
                          <a:prstGeom prst="rect">
                            <a:avLst/>
                          </a:prstGeom>
                          <a:solidFill>
                            <a:srgbClr val="FFFFFF"/>
                          </a:solidFill>
                          <a:ln w="9525">
                            <a:solidFill>
                              <a:srgbClr val="000000"/>
                            </a:solidFill>
                            <a:miter lim="800000"/>
                            <a:headEnd/>
                            <a:tailEnd/>
                          </a:ln>
                        </wps:spPr>
                        <wps:txbx>
                          <w:txbxContent>
                            <w:p w14:paraId="3935B4DC" w14:textId="77777777" w:rsidR="0036552E" w:rsidRPr="008522B7" w:rsidRDefault="0036552E" w:rsidP="00892B1B">
                              <w:pPr>
                                <w:rPr>
                                  <w:rFonts w:ascii="Arial" w:hAnsi="Arial" w:cs="Arial"/>
                                  <w:b/>
                                  <w:sz w:val="24"/>
                                  <w:szCs w:val="24"/>
                                </w:rPr>
                              </w:pPr>
                              <w:r>
                                <w:rPr>
                                  <w:rFonts w:ascii="Arial" w:hAnsi="Arial" w:cs="Arial"/>
                                  <w:b/>
                                  <w:sz w:val="24"/>
                                  <w:szCs w:val="24"/>
                                </w:rPr>
                                <w:t>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FEA04F" id="Group 69" o:spid="_x0000_s1026" style="position:absolute;margin-left:350.35pt;margin-top:1.75pt;width:125.3pt;height:50.25pt;z-index:251656704" coordorigin="1439,4185" coordsize="2506,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">
                <v:shapetype id="_x0000_t202" coordsize="21600,21600" o:spt="202" path="m,l,21600r21600,l21600,xe">
                  <v:stroke joinstyle="miter"/>
                  <v:path gradientshapeok="t" o:connecttype="rect"/>
                </v:shapetype>
                <v:shape id="Text Box 70" o:spid="_x0000_s1027" type="#_x0000_t202" style="position:absolute;left:1439;top:4185;width:2506;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7ADED7E3" w14:textId="77777777" w:rsidR="0036552E" w:rsidRPr="00BF18F5" w:rsidRDefault="0036552E" w:rsidP="00892B1B">
                        <w:pPr>
                          <w:rPr>
                            <w:rFonts w:ascii="Arial" w:hAnsi="Arial" w:cs="Arial"/>
                            <w:b/>
                            <w:sz w:val="8"/>
                            <w:szCs w:val="8"/>
                          </w:rPr>
                        </w:pPr>
                      </w:p>
                      <w:p w14:paraId="520D0FB5" w14:textId="77777777" w:rsidR="0036552E" w:rsidRPr="00325BBC" w:rsidRDefault="0036552E" w:rsidP="00892B1B">
                        <w:pPr>
                          <w:ind w:left="142"/>
                          <w:rPr>
                            <w:rFonts w:ascii="Arial" w:hAnsi="Arial" w:cs="Arial"/>
                            <w:b/>
                            <w:sz w:val="18"/>
                            <w:szCs w:val="24"/>
                          </w:rPr>
                        </w:pPr>
                        <w:r w:rsidRPr="00325BBC">
                          <w:rPr>
                            <w:rFonts w:ascii="Arial" w:hAnsi="Arial" w:cs="Arial"/>
                            <w:b/>
                            <w:sz w:val="18"/>
                            <w:szCs w:val="24"/>
                          </w:rPr>
                          <w:t>NACIONAL</w:t>
                        </w:r>
                      </w:p>
                      <w:p w14:paraId="5A20707D" w14:textId="77777777" w:rsidR="0036552E" w:rsidRPr="00BF18F5" w:rsidRDefault="0036552E" w:rsidP="00892B1B">
                        <w:pPr>
                          <w:ind w:left="142"/>
                          <w:rPr>
                            <w:rFonts w:ascii="Arial" w:hAnsi="Arial" w:cs="Arial"/>
                            <w:b/>
                            <w:sz w:val="16"/>
                            <w:szCs w:val="16"/>
                          </w:rPr>
                        </w:pPr>
                      </w:p>
                      <w:p w14:paraId="29884E2B" w14:textId="77777777" w:rsidR="0036552E" w:rsidRPr="00325BBC" w:rsidRDefault="0036552E" w:rsidP="00892B1B">
                        <w:pPr>
                          <w:ind w:left="142"/>
                          <w:rPr>
                            <w:b/>
                            <w:sz w:val="18"/>
                            <w:szCs w:val="24"/>
                          </w:rPr>
                        </w:pPr>
                        <w:r w:rsidRPr="00325BBC">
                          <w:rPr>
                            <w:rFonts w:ascii="Arial" w:hAnsi="Arial" w:cs="Arial"/>
                            <w:b/>
                            <w:sz w:val="18"/>
                            <w:szCs w:val="24"/>
                          </w:rPr>
                          <w:t>INTERNACIONAL</w:t>
                        </w:r>
                      </w:p>
                    </w:txbxContent>
                  </v:textbox>
                </v:shape>
                <v:shape id="Text Box 71" o:spid="_x0000_s1028" type="#_x0000_t202" style="position:absolute;left:3315;top:4695;width:42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14:paraId="3A6E651D" w14:textId="77777777" w:rsidR="0036552E" w:rsidRPr="00C81213" w:rsidRDefault="0036552E" w:rsidP="00892B1B">
                        <w:pPr>
                          <w:rPr>
                            <w:rFonts w:ascii="Arial" w:hAnsi="Arial" w:cs="Arial"/>
                            <w:b/>
                            <w:sz w:val="22"/>
                          </w:rPr>
                        </w:pPr>
                      </w:p>
                    </w:txbxContent>
                  </v:textbox>
                </v:shape>
                <v:shape id="Text Box 72" o:spid="_x0000_s1029" type="#_x0000_t202" style="position:absolute;left:3300;top:4185;width:42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3935B4DC" w14:textId="77777777" w:rsidR="0036552E" w:rsidRPr="008522B7" w:rsidRDefault="0036552E" w:rsidP="00892B1B">
                        <w:pPr>
                          <w:rPr>
                            <w:rFonts w:ascii="Arial" w:hAnsi="Arial" w:cs="Arial"/>
                            <w:b/>
                            <w:sz w:val="24"/>
                            <w:szCs w:val="24"/>
                          </w:rPr>
                        </w:pPr>
                        <w:r>
                          <w:rPr>
                            <w:rFonts w:ascii="Arial" w:hAnsi="Arial" w:cs="Arial"/>
                            <w:b/>
                            <w:sz w:val="24"/>
                            <w:szCs w:val="24"/>
                          </w:rPr>
                          <w:t>X</w:t>
                        </w:r>
                      </w:p>
                    </w:txbxContent>
                  </v:textbox>
                </v:shape>
              </v:group>
            </w:pict>
          </mc:Fallback>
        </mc:AlternateContent>
      </w:r>
      <w:r>
        <w:rPr>
          <w:rFonts w:cs="Arial"/>
          <w:noProof/>
          <w:color w:val="666699"/>
          <w:kern w:val="32"/>
          <w:lang w:eastAsia="es-MX"/>
        </w:rPr>
        <mc:AlternateContent>
          <mc:Choice Requires="wps">
            <w:drawing>
              <wp:anchor distT="0" distB="0" distL="114300" distR="114300" simplePos="0" relativeHeight="251654656" behindDoc="0" locked="0" layoutInCell="1" allowOverlap="1" wp14:anchorId="0342DDFA" wp14:editId="374A8042">
                <wp:simplePos x="0" y="0"/>
                <wp:positionH relativeFrom="column">
                  <wp:posOffset>-166370</wp:posOffset>
                </wp:positionH>
                <wp:positionV relativeFrom="paragraph">
                  <wp:posOffset>16510</wp:posOffset>
                </wp:positionV>
                <wp:extent cx="6195695" cy="1105535"/>
                <wp:effectExtent l="0" t="0" r="0" b="0"/>
                <wp:wrapNone/>
                <wp:docPr id="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5695" cy="1105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4B1DE1" w14:textId="77777777" w:rsidR="0036552E" w:rsidRPr="0034406B" w:rsidRDefault="0036552E" w:rsidP="00892B1B">
                            <w:pPr>
                              <w:jc w:val="center"/>
                              <w:rPr>
                                <w:b/>
                                <w:szCs w:val="24"/>
                              </w:rPr>
                            </w:pPr>
                          </w:p>
                          <w:p w14:paraId="13C5FD82" w14:textId="77777777" w:rsidR="0036552E" w:rsidRPr="0034406B" w:rsidRDefault="0036552E" w:rsidP="00892B1B">
                            <w:pPr>
                              <w:rPr>
                                <w:rFonts w:ascii="Arial" w:hAnsi="Arial" w:cs="Arial"/>
                                <w:b/>
                                <w:sz w:val="18"/>
                                <w:szCs w:val="24"/>
                              </w:rPr>
                            </w:pPr>
                            <w:r w:rsidRPr="0034406B">
                              <w:rPr>
                                <w:rFonts w:ascii="Arial" w:hAnsi="Arial" w:cs="Arial"/>
                                <w:b/>
                                <w:sz w:val="18"/>
                                <w:szCs w:val="24"/>
                              </w:rPr>
                              <w:t>COMPROBANTE DE REGISTRO DE PARTICIPACIÓN A LA LICITACIÓN PÚBLICA</w:t>
                            </w:r>
                            <w:r>
                              <w:rPr>
                                <w:rFonts w:ascii="Arial" w:hAnsi="Arial" w:cs="Arial"/>
                                <w:b/>
                                <w:sz w:val="18"/>
                                <w:szCs w:val="24"/>
                              </w:rPr>
                              <w:t xml:space="preserve"> </w:t>
                            </w:r>
                          </w:p>
                          <w:p w14:paraId="2D9B239E" w14:textId="77777777" w:rsidR="0036552E" w:rsidRPr="0034406B" w:rsidRDefault="0036552E" w:rsidP="00892B1B">
                            <w:pPr>
                              <w:jc w:val="center"/>
                              <w:rPr>
                                <w:rFonts w:ascii="Arial" w:hAnsi="Arial" w:cs="Arial"/>
                                <w:b/>
                                <w:sz w:val="18"/>
                                <w:szCs w:val="24"/>
                              </w:rPr>
                            </w:pPr>
                            <w:r w:rsidRPr="0034406B">
                              <w:rPr>
                                <w:rFonts w:ascii="Arial" w:hAnsi="Arial" w:cs="Arial"/>
                                <w:b/>
                                <w:sz w:val="18"/>
                                <w:szCs w:val="24"/>
                              </w:rPr>
                              <w:t xml:space="preserve"> </w:t>
                            </w:r>
                          </w:p>
                          <w:p w14:paraId="33B23180" w14:textId="28FBE728" w:rsidR="0036552E" w:rsidRPr="007E4294" w:rsidRDefault="0036552E" w:rsidP="00892B1B">
                            <w:pPr>
                              <w:jc w:val="center"/>
                              <w:rPr>
                                <w:rFonts w:ascii="Arial" w:hAnsi="Arial" w:cs="Arial"/>
                                <w:b/>
                                <w:szCs w:val="24"/>
                              </w:rPr>
                            </w:pPr>
                            <w:r>
                              <w:rPr>
                                <w:rFonts w:ascii="Arial" w:hAnsi="Arial" w:cs="Arial"/>
                                <w:b/>
                                <w:szCs w:val="24"/>
                              </w:rPr>
                              <w:t>No. LP-INE</w:t>
                            </w:r>
                            <w:r w:rsidRPr="00304FA3">
                              <w:rPr>
                                <w:rFonts w:ascii="Arial" w:hAnsi="Arial" w:cs="Arial"/>
                                <w:b/>
                                <w:szCs w:val="24"/>
                              </w:rPr>
                              <w:t>-</w:t>
                            </w:r>
                            <w:r w:rsidR="00210F5F">
                              <w:rPr>
                                <w:rFonts w:ascii="Arial" w:hAnsi="Arial" w:cs="Arial"/>
                                <w:b/>
                                <w:szCs w:val="24"/>
                              </w:rPr>
                              <w:t>024</w:t>
                            </w:r>
                            <w:r w:rsidRPr="00304FA3">
                              <w:rPr>
                                <w:rFonts w:ascii="Arial" w:hAnsi="Arial" w:cs="Arial"/>
                                <w:b/>
                              </w:rPr>
                              <w:t>/2018</w:t>
                            </w:r>
                          </w:p>
                          <w:p w14:paraId="5621D1D1" w14:textId="77777777" w:rsidR="0036552E" w:rsidRPr="0034406B" w:rsidRDefault="0036552E" w:rsidP="00892B1B">
                            <w:pPr>
                              <w:jc w:val="center"/>
                              <w:rPr>
                                <w:rFonts w:ascii="Arial" w:hAnsi="Arial" w:cs="Arial"/>
                                <w:b/>
                                <w:sz w:val="18"/>
                                <w:szCs w:val="24"/>
                              </w:rPr>
                            </w:pPr>
                          </w:p>
                          <w:p w14:paraId="6A7B225A" w14:textId="77777777" w:rsidR="0036552E" w:rsidRPr="006D69A0" w:rsidRDefault="0036552E" w:rsidP="00622C8B">
                            <w:pPr>
                              <w:jc w:val="center"/>
                              <w:rPr>
                                <w:rFonts w:ascii="Arial" w:hAnsi="Arial" w:cs="Arial"/>
                                <w:b/>
                                <w:sz w:val="18"/>
                                <w:szCs w:val="24"/>
                              </w:rPr>
                            </w:pPr>
                            <w:r w:rsidRPr="006D69A0">
                              <w:rPr>
                                <w:rFonts w:ascii="Arial" w:hAnsi="Arial" w:cs="Arial"/>
                                <w:b/>
                                <w:sz w:val="18"/>
                                <w:szCs w:val="24"/>
                              </w:rPr>
                              <w:t>El presente formulario se expide como Registro de Participación para dar cumplimiento al artículo 207 de las POBALINES</w:t>
                            </w:r>
                          </w:p>
                          <w:p w14:paraId="10E1D853" w14:textId="77777777" w:rsidR="0036552E" w:rsidRDefault="0036552E" w:rsidP="00622C8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42DDFA" id="_x0000_t202" coordsize="21600,21600" o:spt="202" path="m,l,21600r21600,l21600,xe">
                <v:stroke joinstyle="miter"/>
                <v:path gradientshapeok="t" o:connecttype="rect"/>
              </v:shapetype>
              <v:shape id="Text Box 67" o:spid="_x0000_s1030" type="#_x0000_t202" style="position:absolute;margin-left:-13.1pt;margin-top:1.3pt;width:487.85pt;height:87.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" stroked="f">
                <v:textbox>
                  <w:txbxContent>
                    <w:p w14:paraId="234B1DE1" w14:textId="77777777" w:rsidR="0036552E" w:rsidRPr="0034406B" w:rsidRDefault="0036552E" w:rsidP="00892B1B">
                      <w:pPr>
                        <w:jc w:val="center"/>
                        <w:rPr>
                          <w:b/>
                          <w:szCs w:val="24"/>
                        </w:rPr>
                      </w:pPr>
                    </w:p>
                    <w:p w14:paraId="13C5FD82" w14:textId="77777777" w:rsidR="0036552E" w:rsidRPr="0034406B" w:rsidRDefault="0036552E" w:rsidP="00892B1B">
                      <w:pPr>
                        <w:rPr>
                          <w:rFonts w:ascii="Arial" w:hAnsi="Arial" w:cs="Arial"/>
                          <w:b/>
                          <w:sz w:val="18"/>
                          <w:szCs w:val="24"/>
                        </w:rPr>
                      </w:pPr>
                      <w:r w:rsidRPr="0034406B">
                        <w:rPr>
                          <w:rFonts w:ascii="Arial" w:hAnsi="Arial" w:cs="Arial"/>
                          <w:b/>
                          <w:sz w:val="18"/>
                          <w:szCs w:val="24"/>
                        </w:rPr>
                        <w:t>COMPROBANTE DE REGISTRO DE PARTICIPACIÓN A LA LICITACIÓN PÚBLICA</w:t>
                      </w:r>
                      <w:r>
                        <w:rPr>
                          <w:rFonts w:ascii="Arial" w:hAnsi="Arial" w:cs="Arial"/>
                          <w:b/>
                          <w:sz w:val="18"/>
                          <w:szCs w:val="24"/>
                        </w:rPr>
                        <w:t xml:space="preserve"> </w:t>
                      </w:r>
                    </w:p>
                    <w:p w14:paraId="2D9B239E" w14:textId="77777777" w:rsidR="0036552E" w:rsidRPr="0034406B" w:rsidRDefault="0036552E" w:rsidP="00892B1B">
                      <w:pPr>
                        <w:jc w:val="center"/>
                        <w:rPr>
                          <w:rFonts w:ascii="Arial" w:hAnsi="Arial" w:cs="Arial"/>
                          <w:b/>
                          <w:sz w:val="18"/>
                          <w:szCs w:val="24"/>
                        </w:rPr>
                      </w:pPr>
                      <w:r w:rsidRPr="0034406B">
                        <w:rPr>
                          <w:rFonts w:ascii="Arial" w:hAnsi="Arial" w:cs="Arial"/>
                          <w:b/>
                          <w:sz w:val="18"/>
                          <w:szCs w:val="24"/>
                        </w:rPr>
                        <w:t xml:space="preserve"> </w:t>
                      </w:r>
                    </w:p>
                    <w:p w14:paraId="33B23180" w14:textId="28FBE728" w:rsidR="0036552E" w:rsidRPr="007E4294" w:rsidRDefault="0036552E" w:rsidP="00892B1B">
                      <w:pPr>
                        <w:jc w:val="center"/>
                        <w:rPr>
                          <w:rFonts w:ascii="Arial" w:hAnsi="Arial" w:cs="Arial"/>
                          <w:b/>
                          <w:szCs w:val="24"/>
                        </w:rPr>
                      </w:pPr>
                      <w:r>
                        <w:rPr>
                          <w:rFonts w:ascii="Arial" w:hAnsi="Arial" w:cs="Arial"/>
                          <w:b/>
                          <w:szCs w:val="24"/>
                        </w:rPr>
                        <w:t>No. LP-INE</w:t>
                      </w:r>
                      <w:r w:rsidRPr="00304FA3">
                        <w:rPr>
                          <w:rFonts w:ascii="Arial" w:hAnsi="Arial" w:cs="Arial"/>
                          <w:b/>
                          <w:szCs w:val="24"/>
                        </w:rPr>
                        <w:t>-</w:t>
                      </w:r>
                      <w:r w:rsidR="00210F5F">
                        <w:rPr>
                          <w:rFonts w:ascii="Arial" w:hAnsi="Arial" w:cs="Arial"/>
                          <w:b/>
                          <w:szCs w:val="24"/>
                        </w:rPr>
                        <w:t>024</w:t>
                      </w:r>
                      <w:r w:rsidRPr="00304FA3">
                        <w:rPr>
                          <w:rFonts w:ascii="Arial" w:hAnsi="Arial" w:cs="Arial"/>
                          <w:b/>
                        </w:rPr>
                        <w:t>/2018</w:t>
                      </w:r>
                    </w:p>
                    <w:p w14:paraId="5621D1D1" w14:textId="77777777" w:rsidR="0036552E" w:rsidRPr="0034406B" w:rsidRDefault="0036552E" w:rsidP="00892B1B">
                      <w:pPr>
                        <w:jc w:val="center"/>
                        <w:rPr>
                          <w:rFonts w:ascii="Arial" w:hAnsi="Arial" w:cs="Arial"/>
                          <w:b/>
                          <w:sz w:val="18"/>
                          <w:szCs w:val="24"/>
                        </w:rPr>
                      </w:pPr>
                    </w:p>
                    <w:p w14:paraId="6A7B225A" w14:textId="77777777" w:rsidR="0036552E" w:rsidRPr="006D69A0" w:rsidRDefault="0036552E" w:rsidP="00622C8B">
                      <w:pPr>
                        <w:jc w:val="center"/>
                        <w:rPr>
                          <w:rFonts w:ascii="Arial" w:hAnsi="Arial" w:cs="Arial"/>
                          <w:b/>
                          <w:sz w:val="18"/>
                          <w:szCs w:val="24"/>
                        </w:rPr>
                      </w:pPr>
                      <w:r w:rsidRPr="006D69A0">
                        <w:rPr>
                          <w:rFonts w:ascii="Arial" w:hAnsi="Arial" w:cs="Arial"/>
                          <w:b/>
                          <w:sz w:val="18"/>
                          <w:szCs w:val="24"/>
                        </w:rPr>
                        <w:t>El presente formulario se expide como Registro de Participación para dar cumplimiento al artículo 207 de las POBALINES</w:t>
                      </w:r>
                    </w:p>
                    <w:p w14:paraId="10E1D853" w14:textId="77777777" w:rsidR="0036552E" w:rsidRDefault="0036552E" w:rsidP="00622C8B">
                      <w:pPr>
                        <w:jc w:val="center"/>
                      </w:pPr>
                    </w:p>
                  </w:txbxContent>
                </v:textbox>
              </v:shape>
            </w:pict>
          </mc:Fallback>
        </mc:AlternateContent>
      </w:r>
    </w:p>
    <w:p w14:paraId="4AA7947A" w14:textId="77777777" w:rsidR="00892B1B" w:rsidRDefault="00892B1B" w:rsidP="00892B1B">
      <w:pPr>
        <w:pStyle w:val="Ttulo1"/>
        <w:spacing w:before="240" w:after="60"/>
        <w:ind w:left="432"/>
        <w:jc w:val="left"/>
        <w:rPr>
          <w:rFonts w:cs="Arial"/>
          <w:color w:val="666699"/>
          <w:kern w:val="32"/>
          <w:sz w:val="20"/>
        </w:rPr>
      </w:pPr>
      <w:bookmarkStart w:id="1006" w:name="_Toc306816242"/>
      <w:bookmarkStart w:id="1007" w:name="_Toc306816243"/>
      <w:bookmarkEnd w:id="1006"/>
      <w:bookmarkEnd w:id="1007"/>
    </w:p>
    <w:p w14:paraId="19F7F9F1" w14:textId="77777777" w:rsidR="00892B1B" w:rsidRDefault="00892B1B" w:rsidP="00892B1B"/>
    <w:p w14:paraId="593C626C" w14:textId="77777777" w:rsidR="00892B1B" w:rsidRDefault="00892B1B" w:rsidP="00892B1B"/>
    <w:p w14:paraId="7C98BB32" w14:textId="77777777" w:rsidR="00892B1B" w:rsidRDefault="00892B1B" w:rsidP="00892B1B"/>
    <w:p w14:paraId="0A5277EF" w14:textId="77777777" w:rsidR="00892B1B" w:rsidRDefault="00892B1B" w:rsidP="00892B1B"/>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4640"/>
        <w:gridCol w:w="2639"/>
        <w:gridCol w:w="405"/>
        <w:gridCol w:w="353"/>
        <w:gridCol w:w="483"/>
        <w:gridCol w:w="353"/>
        <w:gridCol w:w="354"/>
      </w:tblGrid>
      <w:tr w:rsidR="00892B1B" w14:paraId="4CBCFB07" w14:textId="77777777" w:rsidTr="00421D8B">
        <w:trPr>
          <w:trHeight w:val="497"/>
          <w:jc w:val="center"/>
        </w:trPr>
        <w:tc>
          <w:tcPr>
            <w:tcW w:w="4644" w:type="dxa"/>
            <w:shd w:val="clear" w:color="auto" w:fill="BFBFBF"/>
            <w:vAlign w:val="center"/>
          </w:tcPr>
          <w:p w14:paraId="18CFCE97" w14:textId="77777777" w:rsidR="00892B1B" w:rsidRPr="00EE7DB8" w:rsidRDefault="00892B1B" w:rsidP="00421D8B">
            <w:pPr>
              <w:jc w:val="center"/>
              <w:rPr>
                <w:rFonts w:ascii="Arial" w:hAnsi="Arial" w:cs="Arial"/>
                <w:b/>
              </w:rPr>
            </w:pPr>
            <w:r w:rsidRPr="00EE7DB8">
              <w:rPr>
                <w:rFonts w:ascii="Arial" w:hAnsi="Arial" w:cs="Arial"/>
                <w:b/>
              </w:rPr>
              <w:t>CONVOCANTE</w:t>
            </w:r>
          </w:p>
        </w:tc>
        <w:tc>
          <w:tcPr>
            <w:tcW w:w="4589" w:type="dxa"/>
            <w:gridSpan w:val="6"/>
            <w:shd w:val="clear" w:color="auto" w:fill="BFBFBF"/>
            <w:vAlign w:val="center"/>
          </w:tcPr>
          <w:p w14:paraId="77352442" w14:textId="77777777" w:rsidR="00892B1B" w:rsidRPr="00EE7DB8" w:rsidRDefault="00892B1B" w:rsidP="00421D8B">
            <w:pPr>
              <w:jc w:val="center"/>
              <w:rPr>
                <w:rFonts w:ascii="Arial" w:hAnsi="Arial" w:cs="Arial"/>
                <w:b/>
              </w:rPr>
            </w:pPr>
            <w:r w:rsidRPr="00EE7DB8">
              <w:rPr>
                <w:rFonts w:ascii="Arial" w:hAnsi="Arial" w:cs="Arial"/>
                <w:b/>
              </w:rPr>
              <w:t>LICITANTE</w:t>
            </w:r>
          </w:p>
        </w:tc>
      </w:tr>
      <w:tr w:rsidR="00892B1B" w14:paraId="51A24567" w14:textId="77777777" w:rsidTr="00421D8B">
        <w:trPr>
          <w:jc w:val="center"/>
        </w:trPr>
        <w:tc>
          <w:tcPr>
            <w:tcW w:w="4644" w:type="dxa"/>
            <w:vAlign w:val="center"/>
          </w:tcPr>
          <w:p w14:paraId="08F7098C" w14:textId="77777777" w:rsidR="00892B1B" w:rsidRPr="00EE7DB8" w:rsidRDefault="00892B1B" w:rsidP="006D72FC">
            <w:pPr>
              <w:jc w:val="center"/>
              <w:rPr>
                <w:rFonts w:ascii="Arial" w:hAnsi="Arial" w:cs="Arial"/>
                <w:b/>
              </w:rPr>
            </w:pPr>
            <w:r w:rsidRPr="00EE7DB8">
              <w:rPr>
                <w:rFonts w:ascii="Arial" w:hAnsi="Arial" w:cs="Arial"/>
                <w:b/>
              </w:rPr>
              <w:t>INS</w:t>
            </w:r>
            <w:r w:rsidR="00CA4084">
              <w:rPr>
                <w:rFonts w:ascii="Arial" w:hAnsi="Arial" w:cs="Arial"/>
                <w:b/>
              </w:rPr>
              <w:t>T</w:t>
            </w:r>
            <w:r w:rsidRPr="00EE7DB8">
              <w:rPr>
                <w:rFonts w:ascii="Arial" w:hAnsi="Arial" w:cs="Arial"/>
                <w:b/>
              </w:rPr>
              <w:t xml:space="preserve">ITUTO </w:t>
            </w:r>
            <w:r w:rsidR="006D72FC">
              <w:rPr>
                <w:rFonts w:ascii="Arial" w:hAnsi="Arial" w:cs="Arial"/>
                <w:b/>
              </w:rPr>
              <w:t>NACIONAL</w:t>
            </w:r>
            <w:r w:rsidRPr="00EE7DB8">
              <w:rPr>
                <w:rFonts w:ascii="Arial" w:hAnsi="Arial" w:cs="Arial"/>
                <w:b/>
              </w:rPr>
              <w:t xml:space="preserve"> ELECTORAL</w:t>
            </w:r>
          </w:p>
        </w:tc>
        <w:tc>
          <w:tcPr>
            <w:tcW w:w="4589" w:type="dxa"/>
            <w:gridSpan w:val="6"/>
          </w:tcPr>
          <w:p w14:paraId="0835F6B6" w14:textId="77777777" w:rsidR="00892B1B" w:rsidRDefault="00892B1B" w:rsidP="00421D8B">
            <w:pPr>
              <w:rPr>
                <w:rFonts w:ascii="Arial" w:hAnsi="Arial" w:cs="Arial"/>
                <w:b/>
              </w:rPr>
            </w:pPr>
            <w:r w:rsidRPr="00EE7DB8">
              <w:rPr>
                <w:rFonts w:ascii="Arial" w:hAnsi="Arial" w:cs="Arial"/>
                <w:b/>
              </w:rPr>
              <w:t>Nombre o Razón Social:</w:t>
            </w:r>
          </w:p>
          <w:p w14:paraId="19465619" w14:textId="77777777" w:rsidR="00892B1B" w:rsidRDefault="00892B1B" w:rsidP="00421D8B">
            <w:pPr>
              <w:rPr>
                <w:rFonts w:ascii="Arial" w:hAnsi="Arial" w:cs="Arial"/>
                <w:b/>
              </w:rPr>
            </w:pPr>
          </w:p>
          <w:p w14:paraId="3A61B67A" w14:textId="77777777" w:rsidR="00892B1B" w:rsidRPr="00EE7DB8" w:rsidRDefault="00892B1B" w:rsidP="00421D8B">
            <w:pPr>
              <w:rPr>
                <w:rFonts w:ascii="Arial" w:hAnsi="Arial" w:cs="Arial"/>
                <w:b/>
              </w:rPr>
            </w:pPr>
          </w:p>
        </w:tc>
      </w:tr>
      <w:tr w:rsidR="00892B1B" w14:paraId="65217298" w14:textId="77777777" w:rsidTr="00421D8B">
        <w:trPr>
          <w:jc w:val="center"/>
        </w:trPr>
        <w:tc>
          <w:tcPr>
            <w:tcW w:w="4644" w:type="dxa"/>
          </w:tcPr>
          <w:p w14:paraId="594D6D83" w14:textId="004FC77E" w:rsidR="00892B1B" w:rsidRPr="00EE7DB8" w:rsidRDefault="00892B1B" w:rsidP="00A1698D">
            <w:pPr>
              <w:jc w:val="both"/>
              <w:rPr>
                <w:rFonts w:ascii="Arial" w:hAnsi="Arial" w:cs="Arial"/>
                <w:b/>
              </w:rPr>
            </w:pPr>
            <w:r w:rsidRPr="00EE7DB8">
              <w:rPr>
                <w:rFonts w:ascii="Arial" w:hAnsi="Arial" w:cs="Arial"/>
                <w:b/>
              </w:rPr>
              <w:t>Domicilio: Periférico Sur No. 4124,</w:t>
            </w:r>
            <w:r w:rsidR="00613CE0">
              <w:rPr>
                <w:rFonts w:ascii="Arial" w:hAnsi="Arial" w:cs="Arial"/>
                <w:b/>
              </w:rPr>
              <w:t xml:space="preserve"> Edificio Zafiro II,</w:t>
            </w:r>
            <w:r w:rsidRPr="00EE7DB8">
              <w:rPr>
                <w:rFonts w:ascii="Arial" w:hAnsi="Arial" w:cs="Arial"/>
                <w:b/>
              </w:rPr>
              <w:t xml:space="preserve"> </w:t>
            </w:r>
            <w:r w:rsidR="00D36CED">
              <w:rPr>
                <w:rFonts w:ascii="Arial" w:hAnsi="Arial" w:cs="Arial"/>
                <w:b/>
              </w:rPr>
              <w:t>Sexto piso</w:t>
            </w:r>
            <w:r w:rsidRPr="00EE7DB8">
              <w:rPr>
                <w:rFonts w:ascii="Arial" w:hAnsi="Arial" w:cs="Arial"/>
                <w:b/>
              </w:rPr>
              <w:t xml:space="preserve"> Colonia </w:t>
            </w:r>
            <w:r w:rsidR="001F05FC">
              <w:rPr>
                <w:rFonts w:ascii="Arial" w:hAnsi="Arial" w:cs="Arial"/>
                <w:b/>
              </w:rPr>
              <w:t>Jardines del Pedregal</w:t>
            </w:r>
            <w:r w:rsidRPr="00EE7DB8">
              <w:rPr>
                <w:rFonts w:ascii="Arial" w:hAnsi="Arial" w:cs="Arial"/>
                <w:b/>
              </w:rPr>
              <w:t>,</w:t>
            </w:r>
            <w:r>
              <w:rPr>
                <w:rFonts w:ascii="Arial" w:hAnsi="Arial" w:cs="Arial"/>
                <w:b/>
              </w:rPr>
              <w:t xml:space="preserve"> </w:t>
            </w:r>
            <w:r w:rsidR="00A1698D">
              <w:rPr>
                <w:rFonts w:ascii="Arial" w:hAnsi="Arial" w:cs="Arial"/>
                <w:b/>
              </w:rPr>
              <w:t>en</w:t>
            </w:r>
            <w:r w:rsidRPr="00EE7DB8">
              <w:rPr>
                <w:rFonts w:ascii="Arial" w:hAnsi="Arial" w:cs="Arial"/>
                <w:b/>
              </w:rPr>
              <w:t xml:space="preserve"> Álvaro Obregón, </w:t>
            </w:r>
            <w:r>
              <w:rPr>
                <w:rFonts w:ascii="Arial" w:hAnsi="Arial" w:cs="Arial"/>
                <w:b/>
              </w:rPr>
              <w:t>Código Postal</w:t>
            </w:r>
            <w:r w:rsidRPr="00EE7DB8">
              <w:rPr>
                <w:rFonts w:ascii="Arial" w:hAnsi="Arial" w:cs="Arial"/>
                <w:b/>
              </w:rPr>
              <w:t xml:space="preserve"> </w:t>
            </w:r>
            <w:r w:rsidR="00854365">
              <w:rPr>
                <w:rFonts w:ascii="Arial" w:hAnsi="Arial" w:cs="Arial"/>
                <w:b/>
              </w:rPr>
              <w:t>01900</w:t>
            </w:r>
            <w:r w:rsidRPr="00EE7DB8">
              <w:rPr>
                <w:rFonts w:ascii="Arial" w:hAnsi="Arial" w:cs="Arial"/>
                <w:b/>
              </w:rPr>
              <w:t xml:space="preserve">, </w:t>
            </w:r>
            <w:r w:rsidR="00366EA9">
              <w:rPr>
                <w:rFonts w:ascii="Arial" w:hAnsi="Arial" w:cs="Arial"/>
                <w:b/>
              </w:rPr>
              <w:t>Ciudad de México</w:t>
            </w:r>
          </w:p>
        </w:tc>
        <w:tc>
          <w:tcPr>
            <w:tcW w:w="4589" w:type="dxa"/>
            <w:gridSpan w:val="6"/>
            <w:tcBorders>
              <w:bottom w:val="dashSmallGap" w:sz="4" w:space="0" w:color="auto"/>
            </w:tcBorders>
          </w:tcPr>
          <w:p w14:paraId="0A6F266A" w14:textId="77777777" w:rsidR="00892B1B" w:rsidRPr="00EE7DB8" w:rsidRDefault="00892B1B" w:rsidP="00421D8B">
            <w:pPr>
              <w:rPr>
                <w:rFonts w:ascii="Arial" w:hAnsi="Arial" w:cs="Arial"/>
                <w:b/>
              </w:rPr>
            </w:pPr>
            <w:r w:rsidRPr="00EE7DB8">
              <w:rPr>
                <w:rFonts w:ascii="Arial" w:hAnsi="Arial" w:cs="Arial"/>
                <w:b/>
              </w:rPr>
              <w:t>Domicilio:</w:t>
            </w:r>
          </w:p>
        </w:tc>
      </w:tr>
      <w:tr w:rsidR="00892B1B" w14:paraId="19DF8C0F" w14:textId="77777777" w:rsidTr="00421D8B">
        <w:trPr>
          <w:jc w:val="center"/>
        </w:trPr>
        <w:tc>
          <w:tcPr>
            <w:tcW w:w="4644" w:type="dxa"/>
            <w:vMerge w:val="restart"/>
          </w:tcPr>
          <w:p w14:paraId="4F361300" w14:textId="77777777" w:rsidR="00892B1B" w:rsidRDefault="00892B1B" w:rsidP="00421D8B">
            <w:pPr>
              <w:rPr>
                <w:rFonts w:ascii="Arial" w:hAnsi="Arial" w:cs="Arial"/>
                <w:b/>
              </w:rPr>
            </w:pPr>
            <w:r w:rsidRPr="00EE7DB8">
              <w:rPr>
                <w:rFonts w:ascii="Arial" w:hAnsi="Arial" w:cs="Arial"/>
                <w:b/>
              </w:rPr>
              <w:t>Objeto de la contratación:</w:t>
            </w:r>
          </w:p>
          <w:p w14:paraId="6883C269" w14:textId="188A43C5" w:rsidR="0055437B" w:rsidRPr="00440A3E" w:rsidRDefault="00210F5F" w:rsidP="00695251">
            <w:pPr>
              <w:jc w:val="both"/>
              <w:rPr>
                <w:rFonts w:ascii="Arial" w:hAnsi="Arial" w:cs="Arial"/>
              </w:rPr>
            </w:pPr>
            <w:r w:rsidRPr="00F951C8">
              <w:rPr>
                <w:rFonts w:ascii="Arial" w:hAnsi="Arial" w:cs="Arial"/>
                <w:b/>
                <w:sz w:val="22"/>
                <w:lang w:val="es-ES_tradnl"/>
              </w:rPr>
              <w:t>Servicio de comedor extraordinario con sistema de autoservicio durante la Jornada Electoral Federal 2017-2018</w:t>
            </w:r>
          </w:p>
        </w:tc>
        <w:tc>
          <w:tcPr>
            <w:tcW w:w="4589" w:type="dxa"/>
            <w:gridSpan w:val="6"/>
            <w:tcBorders>
              <w:bottom w:val="dashSmallGap" w:sz="4" w:space="0" w:color="auto"/>
            </w:tcBorders>
          </w:tcPr>
          <w:p w14:paraId="21C62710" w14:textId="77777777" w:rsidR="00892B1B" w:rsidRPr="00EE7DB8" w:rsidRDefault="00892B1B" w:rsidP="00421D8B">
            <w:pPr>
              <w:rPr>
                <w:rFonts w:ascii="Arial" w:hAnsi="Arial" w:cs="Arial"/>
                <w:b/>
              </w:rPr>
            </w:pPr>
            <w:r w:rsidRPr="00EE7DB8">
              <w:rPr>
                <w:rFonts w:ascii="Arial" w:hAnsi="Arial" w:cs="Arial"/>
                <w:b/>
              </w:rPr>
              <w:t>RFC:</w:t>
            </w:r>
          </w:p>
          <w:p w14:paraId="49D56063" w14:textId="77777777" w:rsidR="00892B1B" w:rsidRPr="00EE7DB8" w:rsidRDefault="00892B1B" w:rsidP="00421D8B">
            <w:pPr>
              <w:rPr>
                <w:rFonts w:ascii="Arial" w:hAnsi="Arial" w:cs="Arial"/>
                <w:b/>
              </w:rPr>
            </w:pPr>
          </w:p>
        </w:tc>
      </w:tr>
      <w:tr w:rsidR="00892B1B" w14:paraId="09C6507D" w14:textId="77777777" w:rsidTr="00421D8B">
        <w:trPr>
          <w:trHeight w:val="231"/>
          <w:jc w:val="center"/>
        </w:trPr>
        <w:tc>
          <w:tcPr>
            <w:tcW w:w="4644" w:type="dxa"/>
            <w:vMerge/>
            <w:tcBorders>
              <w:right w:val="dashSmallGap" w:sz="4" w:space="0" w:color="auto"/>
            </w:tcBorders>
          </w:tcPr>
          <w:p w14:paraId="300CE9FA" w14:textId="77777777" w:rsidR="00892B1B" w:rsidRPr="00EE7DB8" w:rsidRDefault="00892B1B" w:rsidP="00421D8B">
            <w:pPr>
              <w:rPr>
                <w:rFonts w:ascii="Arial" w:hAnsi="Arial" w:cs="Arial"/>
                <w:b/>
              </w:rPr>
            </w:pPr>
          </w:p>
        </w:tc>
        <w:tc>
          <w:tcPr>
            <w:tcW w:w="4589" w:type="dxa"/>
            <w:gridSpan w:val="6"/>
            <w:tcBorders>
              <w:top w:val="dashSmallGap" w:sz="4" w:space="0" w:color="auto"/>
              <w:left w:val="dashSmallGap" w:sz="4" w:space="0" w:color="auto"/>
              <w:bottom w:val="nil"/>
              <w:right w:val="dashSmallGap" w:sz="4" w:space="0" w:color="auto"/>
            </w:tcBorders>
          </w:tcPr>
          <w:p w14:paraId="7A78DD14" w14:textId="77777777" w:rsidR="00892B1B" w:rsidRPr="00EE7DB8" w:rsidRDefault="00892B1B" w:rsidP="00421D8B">
            <w:pPr>
              <w:rPr>
                <w:rFonts w:ascii="Arial" w:hAnsi="Arial" w:cs="Arial"/>
                <w:b/>
              </w:rPr>
            </w:pPr>
            <w:r w:rsidRPr="00EE7DB8">
              <w:rPr>
                <w:rFonts w:ascii="Arial" w:hAnsi="Arial" w:cs="Arial"/>
                <w:b/>
              </w:rPr>
              <w:t>Teléfonos para contacto:</w:t>
            </w:r>
          </w:p>
        </w:tc>
      </w:tr>
      <w:tr w:rsidR="00892B1B" w14:paraId="3930658E" w14:textId="77777777" w:rsidTr="00421D8B">
        <w:trPr>
          <w:trHeight w:val="228"/>
          <w:jc w:val="center"/>
        </w:trPr>
        <w:tc>
          <w:tcPr>
            <w:tcW w:w="4644" w:type="dxa"/>
            <w:vMerge/>
            <w:tcBorders>
              <w:right w:val="dashSmallGap" w:sz="4" w:space="0" w:color="auto"/>
            </w:tcBorders>
          </w:tcPr>
          <w:p w14:paraId="180A8795" w14:textId="77777777" w:rsidR="00892B1B" w:rsidRPr="00EE7DB8" w:rsidRDefault="00892B1B" w:rsidP="00421D8B">
            <w:pPr>
              <w:rPr>
                <w:rFonts w:ascii="Arial" w:hAnsi="Arial" w:cs="Arial"/>
                <w:b/>
              </w:rPr>
            </w:pPr>
          </w:p>
        </w:tc>
        <w:tc>
          <w:tcPr>
            <w:tcW w:w="4589" w:type="dxa"/>
            <w:gridSpan w:val="6"/>
            <w:tcBorders>
              <w:top w:val="nil"/>
              <w:left w:val="dashSmallGap" w:sz="4" w:space="0" w:color="auto"/>
              <w:bottom w:val="nil"/>
              <w:right w:val="dashSmallGap" w:sz="4" w:space="0" w:color="auto"/>
            </w:tcBorders>
          </w:tcPr>
          <w:p w14:paraId="67000D22" w14:textId="77777777" w:rsidR="00892B1B" w:rsidRDefault="00892B1B" w:rsidP="00421D8B">
            <w:pPr>
              <w:rPr>
                <w:rFonts w:ascii="Arial" w:hAnsi="Arial" w:cs="Arial"/>
                <w:b/>
              </w:rPr>
            </w:pPr>
            <w:r w:rsidRPr="00EE7DB8">
              <w:rPr>
                <w:rFonts w:ascii="Arial" w:hAnsi="Arial" w:cs="Arial"/>
                <w:b/>
              </w:rPr>
              <w:t>(       )  _______________</w:t>
            </w:r>
          </w:p>
          <w:p w14:paraId="0804BF6D" w14:textId="77777777" w:rsidR="00892B1B" w:rsidRPr="00BF18F5" w:rsidRDefault="00892B1B" w:rsidP="00421D8B">
            <w:pPr>
              <w:rPr>
                <w:rFonts w:ascii="Arial" w:hAnsi="Arial" w:cs="Arial"/>
                <w:b/>
                <w:sz w:val="6"/>
                <w:szCs w:val="6"/>
              </w:rPr>
            </w:pPr>
          </w:p>
        </w:tc>
      </w:tr>
      <w:tr w:rsidR="00892B1B" w14:paraId="2147EE55" w14:textId="77777777" w:rsidTr="00421D8B">
        <w:trPr>
          <w:trHeight w:val="228"/>
          <w:jc w:val="center"/>
        </w:trPr>
        <w:tc>
          <w:tcPr>
            <w:tcW w:w="4644" w:type="dxa"/>
            <w:vMerge/>
            <w:tcBorders>
              <w:right w:val="dashSmallGap" w:sz="4" w:space="0" w:color="auto"/>
            </w:tcBorders>
          </w:tcPr>
          <w:p w14:paraId="10B4D1D4" w14:textId="77777777" w:rsidR="00892B1B" w:rsidRPr="00EE7DB8" w:rsidRDefault="00892B1B" w:rsidP="00421D8B">
            <w:pPr>
              <w:rPr>
                <w:rFonts w:ascii="Arial" w:hAnsi="Arial" w:cs="Arial"/>
                <w:b/>
              </w:rPr>
            </w:pPr>
          </w:p>
        </w:tc>
        <w:tc>
          <w:tcPr>
            <w:tcW w:w="4589" w:type="dxa"/>
            <w:gridSpan w:val="6"/>
            <w:tcBorders>
              <w:top w:val="nil"/>
              <w:left w:val="dashSmallGap" w:sz="4" w:space="0" w:color="auto"/>
              <w:bottom w:val="nil"/>
              <w:right w:val="dashSmallGap" w:sz="4" w:space="0" w:color="auto"/>
            </w:tcBorders>
          </w:tcPr>
          <w:p w14:paraId="03E2724F" w14:textId="77777777" w:rsidR="00892B1B" w:rsidRPr="00EE7DB8" w:rsidRDefault="00892B1B" w:rsidP="00421D8B">
            <w:pPr>
              <w:rPr>
                <w:rFonts w:ascii="Arial" w:hAnsi="Arial" w:cs="Arial"/>
                <w:b/>
              </w:rPr>
            </w:pPr>
            <w:r w:rsidRPr="00EE7DB8">
              <w:rPr>
                <w:rFonts w:ascii="Arial" w:hAnsi="Arial" w:cs="Arial"/>
                <w:b/>
              </w:rPr>
              <w:t xml:space="preserve"> Lada          Número</w:t>
            </w:r>
          </w:p>
        </w:tc>
      </w:tr>
      <w:tr w:rsidR="00892B1B" w14:paraId="0E6F23A8" w14:textId="77777777" w:rsidTr="00421D8B">
        <w:trPr>
          <w:trHeight w:val="228"/>
          <w:jc w:val="center"/>
        </w:trPr>
        <w:tc>
          <w:tcPr>
            <w:tcW w:w="4644" w:type="dxa"/>
            <w:vMerge/>
            <w:tcBorders>
              <w:right w:val="dashSmallGap" w:sz="4" w:space="0" w:color="auto"/>
            </w:tcBorders>
          </w:tcPr>
          <w:p w14:paraId="5F8EFE1B" w14:textId="77777777" w:rsidR="00892B1B" w:rsidRPr="00EE7DB8" w:rsidRDefault="00892B1B" w:rsidP="00421D8B">
            <w:pPr>
              <w:rPr>
                <w:rFonts w:ascii="Arial" w:hAnsi="Arial" w:cs="Arial"/>
                <w:b/>
              </w:rPr>
            </w:pPr>
          </w:p>
        </w:tc>
        <w:tc>
          <w:tcPr>
            <w:tcW w:w="4589" w:type="dxa"/>
            <w:gridSpan w:val="6"/>
            <w:tcBorders>
              <w:top w:val="nil"/>
              <w:left w:val="dashSmallGap" w:sz="4" w:space="0" w:color="auto"/>
              <w:bottom w:val="dashSmallGap" w:sz="4" w:space="0" w:color="auto"/>
              <w:right w:val="dashSmallGap" w:sz="4" w:space="0" w:color="auto"/>
            </w:tcBorders>
          </w:tcPr>
          <w:p w14:paraId="0BB739BD" w14:textId="77777777" w:rsidR="00892B1B" w:rsidRDefault="00892B1B" w:rsidP="00421D8B">
            <w:pPr>
              <w:rPr>
                <w:rFonts w:ascii="Arial" w:hAnsi="Arial" w:cs="Arial"/>
                <w:b/>
              </w:rPr>
            </w:pPr>
            <w:r w:rsidRPr="00EE7DB8">
              <w:rPr>
                <w:rFonts w:ascii="Arial" w:hAnsi="Arial" w:cs="Arial"/>
                <w:b/>
              </w:rPr>
              <w:t>(       )  _______________</w:t>
            </w:r>
          </w:p>
          <w:p w14:paraId="0F2EB8AB" w14:textId="77777777" w:rsidR="00892B1B" w:rsidRPr="00BF18F5" w:rsidRDefault="00892B1B" w:rsidP="00421D8B">
            <w:pPr>
              <w:rPr>
                <w:rFonts w:ascii="Arial" w:hAnsi="Arial" w:cs="Arial"/>
                <w:b/>
                <w:sz w:val="6"/>
                <w:szCs w:val="6"/>
              </w:rPr>
            </w:pPr>
          </w:p>
        </w:tc>
      </w:tr>
      <w:tr w:rsidR="00892B1B" w14:paraId="040009D2" w14:textId="77777777" w:rsidTr="00421D8B">
        <w:trPr>
          <w:jc w:val="center"/>
        </w:trPr>
        <w:tc>
          <w:tcPr>
            <w:tcW w:w="4644" w:type="dxa"/>
          </w:tcPr>
          <w:p w14:paraId="58B7ABF6" w14:textId="77777777" w:rsidR="00892B1B" w:rsidRPr="00EE7DB8" w:rsidRDefault="00892B1B" w:rsidP="00421D8B">
            <w:pPr>
              <w:rPr>
                <w:rFonts w:ascii="Arial" w:hAnsi="Arial" w:cs="Arial"/>
                <w:b/>
              </w:rPr>
            </w:pPr>
            <w:r w:rsidRPr="00EE7DB8">
              <w:rPr>
                <w:rFonts w:ascii="Arial" w:hAnsi="Arial" w:cs="Arial"/>
                <w:b/>
              </w:rPr>
              <w:t>Correo electrónico:</w:t>
            </w:r>
          </w:p>
          <w:p w14:paraId="194CE498" w14:textId="77777777" w:rsidR="00892B1B" w:rsidRPr="0034341B" w:rsidRDefault="0032396B" w:rsidP="00421D8B">
            <w:pPr>
              <w:rPr>
                <w:rFonts w:ascii="Arial" w:hAnsi="Arial" w:cs="Arial"/>
              </w:rPr>
            </w:pPr>
            <w:hyperlink r:id="rId37" w:history="1">
              <w:r w:rsidR="00892B1B" w:rsidRPr="0034341B">
                <w:rPr>
                  <w:rStyle w:val="Hipervnculo"/>
                  <w:rFonts w:ascii="Arial" w:hAnsi="Arial" w:cs="Arial"/>
                </w:rPr>
                <w:t>atencion.proveedores@</w:t>
              </w:r>
              <w:r w:rsidR="00723792">
                <w:rPr>
                  <w:rStyle w:val="Hipervnculo"/>
                  <w:rFonts w:ascii="Arial" w:hAnsi="Arial" w:cs="Arial"/>
                </w:rPr>
                <w:t>ine.mx</w:t>
              </w:r>
            </w:hyperlink>
          </w:p>
          <w:p w14:paraId="35EA6819" w14:textId="77777777" w:rsidR="00892B1B" w:rsidRDefault="0032396B" w:rsidP="00421D8B">
            <w:pPr>
              <w:rPr>
                <w:rFonts w:ascii="Arial" w:hAnsi="Arial" w:cs="Arial"/>
                <w:b/>
              </w:rPr>
            </w:pPr>
            <w:hyperlink r:id="rId38" w:history="1">
              <w:r w:rsidR="00892B1B" w:rsidRPr="0034341B">
                <w:rPr>
                  <w:rStyle w:val="Hipervnculo"/>
                  <w:rFonts w:ascii="Arial" w:hAnsi="Arial" w:cs="Arial"/>
                </w:rPr>
                <w:t>roberto.medina@</w:t>
              </w:r>
              <w:r w:rsidR="00723792">
                <w:rPr>
                  <w:rStyle w:val="Hipervnculo"/>
                  <w:rFonts w:ascii="Arial" w:hAnsi="Arial" w:cs="Arial"/>
                </w:rPr>
                <w:t>ine.mx</w:t>
              </w:r>
            </w:hyperlink>
            <w:r w:rsidR="00892B1B" w:rsidRPr="00EE7DB8">
              <w:rPr>
                <w:rFonts w:ascii="Arial" w:hAnsi="Arial" w:cs="Arial"/>
                <w:b/>
              </w:rPr>
              <w:t xml:space="preserve"> </w:t>
            </w:r>
          </w:p>
          <w:p w14:paraId="7CA8487E" w14:textId="77777777" w:rsidR="00892B1B" w:rsidRPr="00BF18F5" w:rsidRDefault="00892B1B" w:rsidP="00421D8B">
            <w:pPr>
              <w:rPr>
                <w:rFonts w:ascii="Arial" w:hAnsi="Arial" w:cs="Arial"/>
                <w:b/>
                <w:sz w:val="6"/>
                <w:szCs w:val="6"/>
              </w:rPr>
            </w:pPr>
          </w:p>
        </w:tc>
        <w:tc>
          <w:tcPr>
            <w:tcW w:w="4589" w:type="dxa"/>
            <w:gridSpan w:val="6"/>
            <w:tcBorders>
              <w:top w:val="dashSmallGap" w:sz="4" w:space="0" w:color="auto"/>
            </w:tcBorders>
          </w:tcPr>
          <w:p w14:paraId="5EF1F991" w14:textId="77777777" w:rsidR="00892B1B" w:rsidRPr="00EE7DB8" w:rsidRDefault="00892B1B" w:rsidP="00421D8B">
            <w:pPr>
              <w:rPr>
                <w:rFonts w:ascii="Arial" w:hAnsi="Arial" w:cs="Arial"/>
                <w:b/>
              </w:rPr>
            </w:pPr>
            <w:r w:rsidRPr="00EE7DB8">
              <w:rPr>
                <w:rFonts w:ascii="Arial" w:hAnsi="Arial" w:cs="Arial"/>
                <w:b/>
              </w:rPr>
              <w:t>Correo electrónico:</w:t>
            </w:r>
          </w:p>
        </w:tc>
      </w:tr>
      <w:tr w:rsidR="00892B1B" w14:paraId="58EBCD15" w14:textId="77777777" w:rsidTr="00421D8B">
        <w:trPr>
          <w:jc w:val="center"/>
        </w:trPr>
        <w:tc>
          <w:tcPr>
            <w:tcW w:w="4644" w:type="dxa"/>
            <w:tcBorders>
              <w:bottom w:val="dashSmallGap" w:sz="4" w:space="0" w:color="auto"/>
            </w:tcBorders>
          </w:tcPr>
          <w:p w14:paraId="10855E1C" w14:textId="77777777" w:rsidR="00892B1B" w:rsidRPr="00EE7DB8" w:rsidRDefault="00892B1B" w:rsidP="00421D8B">
            <w:pPr>
              <w:rPr>
                <w:rFonts w:ascii="Arial" w:hAnsi="Arial" w:cs="Arial"/>
                <w:b/>
              </w:rPr>
            </w:pPr>
            <w:r w:rsidRPr="00EE7DB8">
              <w:rPr>
                <w:rFonts w:ascii="Arial" w:hAnsi="Arial" w:cs="Arial"/>
                <w:b/>
              </w:rPr>
              <w:t>Sello de recepción:</w:t>
            </w:r>
          </w:p>
          <w:p w14:paraId="67782113" w14:textId="77777777" w:rsidR="00892B1B" w:rsidRPr="00EE7DB8" w:rsidRDefault="00892B1B" w:rsidP="00421D8B">
            <w:pPr>
              <w:jc w:val="center"/>
              <w:rPr>
                <w:rFonts w:ascii="Arial" w:hAnsi="Arial" w:cs="Arial"/>
                <w:b/>
              </w:rPr>
            </w:pPr>
          </w:p>
          <w:p w14:paraId="0699CBFE" w14:textId="77777777" w:rsidR="00892B1B" w:rsidRPr="00EE7DB8" w:rsidRDefault="00892B1B" w:rsidP="00421D8B">
            <w:pPr>
              <w:jc w:val="center"/>
              <w:rPr>
                <w:rFonts w:ascii="Arial" w:hAnsi="Arial" w:cs="Arial"/>
                <w:b/>
              </w:rPr>
            </w:pPr>
          </w:p>
          <w:p w14:paraId="55338CF0" w14:textId="77777777" w:rsidR="00892B1B" w:rsidRPr="00EE7DB8" w:rsidRDefault="00892B1B" w:rsidP="00421D8B">
            <w:pPr>
              <w:jc w:val="center"/>
              <w:rPr>
                <w:rFonts w:ascii="Arial" w:hAnsi="Arial" w:cs="Arial"/>
                <w:b/>
              </w:rPr>
            </w:pPr>
          </w:p>
          <w:p w14:paraId="35B2BFD6" w14:textId="77777777" w:rsidR="00892B1B" w:rsidRPr="00EE7DB8" w:rsidRDefault="00892B1B" w:rsidP="00421D8B">
            <w:pPr>
              <w:jc w:val="center"/>
              <w:rPr>
                <w:rFonts w:ascii="Arial" w:hAnsi="Arial" w:cs="Arial"/>
                <w:b/>
              </w:rPr>
            </w:pPr>
          </w:p>
          <w:p w14:paraId="257636C2" w14:textId="77777777" w:rsidR="00892B1B" w:rsidRPr="00EE7DB8" w:rsidRDefault="00892B1B" w:rsidP="00421D8B">
            <w:pPr>
              <w:jc w:val="center"/>
              <w:rPr>
                <w:rFonts w:ascii="Arial" w:hAnsi="Arial" w:cs="Arial"/>
                <w:b/>
              </w:rPr>
            </w:pPr>
          </w:p>
        </w:tc>
        <w:tc>
          <w:tcPr>
            <w:tcW w:w="4589" w:type="dxa"/>
            <w:gridSpan w:val="6"/>
          </w:tcPr>
          <w:p w14:paraId="431F64ED" w14:textId="77777777" w:rsidR="00892B1B" w:rsidRPr="00EE7DB8" w:rsidRDefault="0055437B" w:rsidP="00421D8B">
            <w:pPr>
              <w:rPr>
                <w:rFonts w:ascii="Arial" w:hAnsi="Arial" w:cs="Arial"/>
                <w:b/>
              </w:rPr>
            </w:pPr>
            <w:r>
              <w:rPr>
                <w:rFonts w:ascii="Arial" w:hAnsi="Arial" w:cs="Arial"/>
                <w:b/>
              </w:rPr>
              <w:t xml:space="preserve">Nombre, Cargo y </w:t>
            </w:r>
            <w:r w:rsidR="00892B1B" w:rsidRPr="00EE7DB8">
              <w:rPr>
                <w:rFonts w:ascii="Arial" w:hAnsi="Arial" w:cs="Arial"/>
                <w:b/>
              </w:rPr>
              <w:t>Firma:</w:t>
            </w:r>
          </w:p>
          <w:p w14:paraId="266FB7A2" w14:textId="77777777" w:rsidR="00892B1B" w:rsidRPr="00EE7DB8" w:rsidRDefault="00892B1B" w:rsidP="00421D8B">
            <w:pPr>
              <w:rPr>
                <w:rFonts w:ascii="Arial" w:hAnsi="Arial" w:cs="Arial"/>
                <w:b/>
              </w:rPr>
            </w:pPr>
          </w:p>
          <w:p w14:paraId="26E48C08" w14:textId="77777777" w:rsidR="00892B1B" w:rsidRPr="00EE7DB8" w:rsidRDefault="00892B1B" w:rsidP="00421D8B">
            <w:pPr>
              <w:rPr>
                <w:rFonts w:ascii="Arial" w:hAnsi="Arial" w:cs="Arial"/>
                <w:b/>
              </w:rPr>
            </w:pPr>
          </w:p>
          <w:p w14:paraId="28DCE201" w14:textId="77777777" w:rsidR="00892B1B" w:rsidRPr="00EE7DB8" w:rsidRDefault="00892B1B" w:rsidP="00421D8B">
            <w:pPr>
              <w:rPr>
                <w:rFonts w:ascii="Arial" w:hAnsi="Arial" w:cs="Arial"/>
                <w:b/>
              </w:rPr>
            </w:pPr>
          </w:p>
          <w:p w14:paraId="3CD704B3" w14:textId="77777777" w:rsidR="00892B1B" w:rsidRPr="00EE7DB8" w:rsidRDefault="00892B1B" w:rsidP="00421D8B">
            <w:pPr>
              <w:rPr>
                <w:rFonts w:ascii="Arial" w:hAnsi="Arial" w:cs="Arial"/>
                <w:b/>
              </w:rPr>
            </w:pPr>
          </w:p>
          <w:p w14:paraId="1FDC13AE" w14:textId="77777777" w:rsidR="00892B1B" w:rsidRPr="00EE7DB8" w:rsidRDefault="00892B1B" w:rsidP="00421D8B">
            <w:pPr>
              <w:rPr>
                <w:rFonts w:ascii="Arial" w:hAnsi="Arial" w:cs="Arial"/>
                <w:b/>
              </w:rPr>
            </w:pPr>
          </w:p>
        </w:tc>
      </w:tr>
      <w:tr w:rsidR="00892B1B" w14:paraId="72DF6AFE" w14:textId="77777777" w:rsidTr="00421D8B">
        <w:trPr>
          <w:trHeight w:val="308"/>
          <w:jc w:val="center"/>
        </w:trPr>
        <w:tc>
          <w:tcPr>
            <w:tcW w:w="4644" w:type="dxa"/>
            <w:vMerge w:val="restart"/>
            <w:vAlign w:val="bottom"/>
          </w:tcPr>
          <w:p w14:paraId="6927746B" w14:textId="77777777" w:rsidR="00892B1B" w:rsidRPr="00EE7DB8" w:rsidRDefault="00892B1B" w:rsidP="00421D8B">
            <w:pPr>
              <w:jc w:val="center"/>
              <w:rPr>
                <w:rFonts w:ascii="Arial" w:hAnsi="Arial" w:cs="Arial"/>
                <w:b/>
              </w:rPr>
            </w:pPr>
            <w:r w:rsidRPr="00EE7DB8">
              <w:rPr>
                <w:rFonts w:ascii="Arial" w:hAnsi="Arial" w:cs="Arial"/>
                <w:b/>
              </w:rPr>
              <w:t>Nombre de quien recibe</w:t>
            </w:r>
            <w:r>
              <w:rPr>
                <w:rFonts w:ascii="Arial" w:hAnsi="Arial" w:cs="Arial"/>
                <w:b/>
              </w:rPr>
              <w:t xml:space="preserve"> y f</w:t>
            </w:r>
            <w:r w:rsidRPr="00EE7DB8">
              <w:rPr>
                <w:rFonts w:ascii="Arial" w:hAnsi="Arial" w:cs="Arial"/>
                <w:b/>
              </w:rPr>
              <w:t>echa de recepción</w:t>
            </w:r>
          </w:p>
        </w:tc>
        <w:tc>
          <w:tcPr>
            <w:tcW w:w="2641" w:type="dxa"/>
            <w:vMerge w:val="restart"/>
            <w:vAlign w:val="center"/>
          </w:tcPr>
          <w:p w14:paraId="29AA2C40" w14:textId="77777777" w:rsidR="00892B1B" w:rsidRPr="00EE7DB8" w:rsidRDefault="00892B1B" w:rsidP="00421D8B">
            <w:pPr>
              <w:jc w:val="center"/>
              <w:rPr>
                <w:rFonts w:ascii="Arial" w:hAnsi="Arial" w:cs="Arial"/>
                <w:b/>
              </w:rPr>
            </w:pPr>
            <w:r w:rsidRPr="00EE7DB8">
              <w:rPr>
                <w:rFonts w:ascii="Arial" w:hAnsi="Arial" w:cs="Arial"/>
                <w:b/>
                <w:sz w:val="18"/>
              </w:rPr>
              <w:t>Desea recibir la convocatoria en formato Word vía correo electrónico</w:t>
            </w:r>
          </w:p>
        </w:tc>
        <w:tc>
          <w:tcPr>
            <w:tcW w:w="1948" w:type="dxa"/>
            <w:gridSpan w:val="5"/>
            <w:tcBorders>
              <w:bottom w:val="nil"/>
            </w:tcBorders>
          </w:tcPr>
          <w:p w14:paraId="00706500" w14:textId="77777777" w:rsidR="00892B1B" w:rsidRPr="00EE7DB8" w:rsidRDefault="00705869" w:rsidP="00421D8B">
            <w:pPr>
              <w:rPr>
                <w:rFonts w:ascii="Arial" w:hAnsi="Arial" w:cs="Arial"/>
                <w:b/>
              </w:rPr>
            </w:pPr>
            <w:r>
              <w:rPr>
                <w:rFonts w:ascii="Arial" w:hAnsi="Arial" w:cs="Arial"/>
                <w:b/>
                <w:noProof/>
                <w:lang w:eastAsia="es-MX"/>
              </w:rPr>
              <mc:AlternateContent>
                <mc:Choice Requires="wps">
                  <w:drawing>
                    <wp:anchor distT="0" distB="0" distL="114300" distR="114300" simplePos="0" relativeHeight="251658752" behindDoc="0" locked="0" layoutInCell="1" allowOverlap="1" wp14:anchorId="402745E9" wp14:editId="3DB1D5A2">
                      <wp:simplePos x="0" y="0"/>
                      <wp:positionH relativeFrom="column">
                        <wp:posOffset>657860</wp:posOffset>
                      </wp:positionH>
                      <wp:positionV relativeFrom="paragraph">
                        <wp:posOffset>182245</wp:posOffset>
                      </wp:positionV>
                      <wp:extent cx="253365" cy="145415"/>
                      <wp:effectExtent l="0" t="0" r="13335" b="2603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145415"/>
                              </a:xfrm>
                              <a:prstGeom prst="rect">
                                <a:avLst/>
                              </a:prstGeom>
                              <a:solidFill>
                                <a:srgbClr val="FFFFFF"/>
                              </a:solidFill>
                              <a:ln w="9525">
                                <a:solidFill>
                                  <a:srgbClr val="000000"/>
                                </a:solidFill>
                                <a:miter lim="800000"/>
                                <a:headEnd/>
                                <a:tailEnd/>
                              </a:ln>
                            </wps:spPr>
                            <wps:txbx>
                              <w:txbxContent>
                                <w:p w14:paraId="55A1F162" w14:textId="77777777" w:rsidR="0036552E" w:rsidRDefault="0036552E" w:rsidP="00892B1B">
                                  <w:r>
                                    <w:t>scriba una cita del documento o del resumen de un punto interesante. Puede situar el  cuadro de texto en cualquier lugar del documento. Utilice la ficha Herramientas de cuadro de texto para cambiar el formato del cuadro de texto de la cita.]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2745E9" id="Text Box 74" o:spid="_x0000_s1031" type="#_x0000_t202" style="position:absolute;margin-left:51.8pt;margin-top:14.35pt;width:19.95pt;height:11.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">
                      <v:textbox>
                        <w:txbxContent>
                          <w:p w14:paraId="55A1F162" w14:textId="77777777" w:rsidR="0036552E" w:rsidRDefault="0036552E" w:rsidP="00892B1B">
                            <w:proofErr w:type="spellStart"/>
                            <w:r>
                              <w:t>scriba</w:t>
                            </w:r>
                            <w:proofErr w:type="spellEnd"/>
                            <w:r>
                              <w:t xml:space="preserve"> una cita del documento o del resumen de un punto interesante. Puede situar </w:t>
                            </w:r>
                            <w:proofErr w:type="gramStart"/>
                            <w:r>
                              <w:t>el  cuadro</w:t>
                            </w:r>
                            <w:proofErr w:type="gramEnd"/>
                            <w:r>
                              <w:t xml:space="preserve"> de texto en cualquier lugar del documento. Utilice la ficha Herramientas de cuadro de texto para cambiar el formato del cuadro de texto de la cita.]</w:t>
                            </w:r>
                          </w:p>
                        </w:txbxContent>
                      </v:textbox>
                    </v:shape>
                  </w:pict>
                </mc:Fallback>
              </mc:AlternateContent>
            </w:r>
            <w:r>
              <w:rPr>
                <w:rFonts w:ascii="Arial" w:hAnsi="Arial" w:cs="Arial"/>
                <w:b/>
                <w:noProof/>
                <w:lang w:eastAsia="es-MX"/>
              </w:rPr>
              <mc:AlternateContent>
                <mc:Choice Requires="wps">
                  <w:drawing>
                    <wp:anchor distT="0" distB="0" distL="114300" distR="114300" simplePos="0" relativeHeight="251657728" behindDoc="0" locked="0" layoutInCell="1" allowOverlap="1" wp14:anchorId="6A5D8775" wp14:editId="21228B04">
                      <wp:simplePos x="0" y="0"/>
                      <wp:positionH relativeFrom="column">
                        <wp:posOffset>177800</wp:posOffset>
                      </wp:positionH>
                      <wp:positionV relativeFrom="paragraph">
                        <wp:posOffset>184785</wp:posOffset>
                      </wp:positionV>
                      <wp:extent cx="253365" cy="145415"/>
                      <wp:effectExtent l="0" t="0" r="13335" b="26035"/>
                      <wp:wrapNone/>
                      <wp:docPr id="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145415"/>
                              </a:xfrm>
                              <a:prstGeom prst="rect">
                                <a:avLst/>
                              </a:prstGeom>
                              <a:solidFill>
                                <a:srgbClr val="FFFFFF"/>
                              </a:solidFill>
                              <a:ln w="9525">
                                <a:solidFill>
                                  <a:srgbClr val="000000"/>
                                </a:solidFill>
                                <a:miter lim="800000"/>
                                <a:headEnd/>
                                <a:tailEnd/>
                              </a:ln>
                            </wps:spPr>
                            <wps:txbx>
                              <w:txbxContent>
                                <w:p w14:paraId="23DB467C" w14:textId="77777777" w:rsidR="0036552E" w:rsidRPr="002724AC" w:rsidRDefault="0036552E" w:rsidP="002724A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5D8775" id="Text Box 73" o:spid="_x0000_s1032" type="#_x0000_t202" style="position:absolute;margin-left:14pt;margin-top:14.55pt;width:19.95pt;height:1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">
                      <v:textbox>
                        <w:txbxContent>
                          <w:p w14:paraId="23DB467C" w14:textId="77777777" w:rsidR="0036552E" w:rsidRPr="002724AC" w:rsidRDefault="0036552E" w:rsidP="002724AC"/>
                        </w:txbxContent>
                      </v:textbox>
                    </v:shape>
                  </w:pict>
                </mc:Fallback>
              </mc:AlternateContent>
            </w:r>
          </w:p>
        </w:tc>
      </w:tr>
      <w:tr w:rsidR="00892B1B" w14:paraId="613572A9" w14:textId="77777777" w:rsidTr="00421D8B">
        <w:trPr>
          <w:trHeight w:val="269"/>
          <w:jc w:val="center"/>
        </w:trPr>
        <w:tc>
          <w:tcPr>
            <w:tcW w:w="4644" w:type="dxa"/>
            <w:vMerge/>
          </w:tcPr>
          <w:p w14:paraId="001882BF" w14:textId="77777777" w:rsidR="00892B1B" w:rsidRPr="00EE7DB8" w:rsidRDefault="00892B1B" w:rsidP="00421D8B">
            <w:pPr>
              <w:rPr>
                <w:rFonts w:ascii="Arial" w:hAnsi="Arial" w:cs="Arial"/>
              </w:rPr>
            </w:pPr>
          </w:p>
        </w:tc>
        <w:tc>
          <w:tcPr>
            <w:tcW w:w="2641" w:type="dxa"/>
            <w:vMerge/>
          </w:tcPr>
          <w:p w14:paraId="475C8AC4" w14:textId="77777777" w:rsidR="00892B1B" w:rsidRPr="00EE7DB8" w:rsidRDefault="00892B1B" w:rsidP="00421D8B">
            <w:pPr>
              <w:rPr>
                <w:rFonts w:ascii="Arial" w:hAnsi="Arial" w:cs="Arial"/>
                <w:b/>
              </w:rPr>
            </w:pPr>
          </w:p>
        </w:tc>
        <w:tc>
          <w:tcPr>
            <w:tcW w:w="405" w:type="dxa"/>
            <w:tcBorders>
              <w:top w:val="nil"/>
              <w:bottom w:val="nil"/>
              <w:right w:val="nil"/>
            </w:tcBorders>
          </w:tcPr>
          <w:p w14:paraId="44444F94" w14:textId="77777777" w:rsidR="00892B1B" w:rsidRPr="00EE7DB8" w:rsidRDefault="00892B1B" w:rsidP="00421D8B">
            <w:pPr>
              <w:rPr>
                <w:rFonts w:ascii="Arial" w:hAnsi="Arial" w:cs="Arial"/>
                <w:b/>
              </w:rPr>
            </w:pPr>
            <w:r w:rsidRPr="00EE7DB8">
              <w:rPr>
                <w:rFonts w:ascii="Arial" w:hAnsi="Arial" w:cs="Arial"/>
                <w:b/>
              </w:rPr>
              <w:t>Si</w:t>
            </w:r>
          </w:p>
        </w:tc>
        <w:tc>
          <w:tcPr>
            <w:tcW w:w="353" w:type="dxa"/>
            <w:tcBorders>
              <w:top w:val="nil"/>
              <w:left w:val="nil"/>
              <w:bottom w:val="nil"/>
              <w:right w:val="nil"/>
            </w:tcBorders>
          </w:tcPr>
          <w:p w14:paraId="0BADC818" w14:textId="77777777" w:rsidR="00892B1B" w:rsidRPr="00EE7DB8" w:rsidRDefault="00892B1B" w:rsidP="00421D8B">
            <w:pPr>
              <w:rPr>
                <w:rFonts w:ascii="Arial" w:hAnsi="Arial" w:cs="Arial"/>
                <w:b/>
              </w:rPr>
            </w:pPr>
          </w:p>
        </w:tc>
        <w:tc>
          <w:tcPr>
            <w:tcW w:w="483" w:type="dxa"/>
            <w:tcBorders>
              <w:top w:val="nil"/>
              <w:left w:val="nil"/>
              <w:bottom w:val="nil"/>
              <w:right w:val="nil"/>
            </w:tcBorders>
          </w:tcPr>
          <w:p w14:paraId="24E206B4" w14:textId="77777777" w:rsidR="00892B1B" w:rsidRPr="00EE7DB8" w:rsidRDefault="00892B1B" w:rsidP="00421D8B">
            <w:pPr>
              <w:rPr>
                <w:rFonts w:ascii="Arial" w:hAnsi="Arial" w:cs="Arial"/>
                <w:b/>
              </w:rPr>
            </w:pPr>
            <w:r w:rsidRPr="00EE7DB8">
              <w:rPr>
                <w:rFonts w:ascii="Arial" w:hAnsi="Arial" w:cs="Arial"/>
                <w:b/>
              </w:rPr>
              <w:t>No</w:t>
            </w:r>
          </w:p>
        </w:tc>
        <w:tc>
          <w:tcPr>
            <w:tcW w:w="353" w:type="dxa"/>
            <w:tcBorders>
              <w:top w:val="nil"/>
              <w:left w:val="nil"/>
              <w:bottom w:val="nil"/>
              <w:right w:val="nil"/>
            </w:tcBorders>
          </w:tcPr>
          <w:p w14:paraId="0E27F3E5" w14:textId="77777777" w:rsidR="00892B1B" w:rsidRPr="00EE7DB8" w:rsidRDefault="00892B1B" w:rsidP="00421D8B">
            <w:pPr>
              <w:rPr>
                <w:rFonts w:ascii="Arial" w:hAnsi="Arial" w:cs="Arial"/>
                <w:b/>
              </w:rPr>
            </w:pPr>
          </w:p>
        </w:tc>
        <w:tc>
          <w:tcPr>
            <w:tcW w:w="354" w:type="dxa"/>
            <w:tcBorders>
              <w:top w:val="nil"/>
              <w:left w:val="nil"/>
              <w:bottom w:val="nil"/>
            </w:tcBorders>
          </w:tcPr>
          <w:p w14:paraId="2DC45D20" w14:textId="77777777" w:rsidR="00892B1B" w:rsidRPr="00EE7DB8" w:rsidRDefault="00892B1B" w:rsidP="00421D8B">
            <w:pPr>
              <w:rPr>
                <w:rFonts w:ascii="Arial" w:hAnsi="Arial" w:cs="Arial"/>
                <w:b/>
              </w:rPr>
            </w:pPr>
          </w:p>
        </w:tc>
      </w:tr>
      <w:tr w:rsidR="00892B1B" w14:paraId="4A8AE9F1" w14:textId="77777777" w:rsidTr="00421D8B">
        <w:trPr>
          <w:trHeight w:val="274"/>
          <w:jc w:val="center"/>
        </w:trPr>
        <w:tc>
          <w:tcPr>
            <w:tcW w:w="4644" w:type="dxa"/>
            <w:vMerge/>
          </w:tcPr>
          <w:p w14:paraId="5A7C95A9" w14:textId="77777777" w:rsidR="00892B1B" w:rsidRPr="00EE7DB8" w:rsidRDefault="00892B1B" w:rsidP="00421D8B">
            <w:pPr>
              <w:jc w:val="center"/>
              <w:rPr>
                <w:rFonts w:ascii="Arial" w:hAnsi="Arial" w:cs="Arial"/>
                <w:b/>
              </w:rPr>
            </w:pPr>
          </w:p>
        </w:tc>
        <w:tc>
          <w:tcPr>
            <w:tcW w:w="2641" w:type="dxa"/>
            <w:vMerge/>
          </w:tcPr>
          <w:p w14:paraId="78864D2E" w14:textId="77777777" w:rsidR="00892B1B" w:rsidRPr="00EE7DB8" w:rsidRDefault="00892B1B" w:rsidP="00421D8B">
            <w:pPr>
              <w:rPr>
                <w:rFonts w:ascii="Arial" w:hAnsi="Arial" w:cs="Arial"/>
                <w:b/>
              </w:rPr>
            </w:pPr>
          </w:p>
        </w:tc>
        <w:tc>
          <w:tcPr>
            <w:tcW w:w="405" w:type="dxa"/>
            <w:tcBorders>
              <w:top w:val="nil"/>
              <w:right w:val="nil"/>
            </w:tcBorders>
          </w:tcPr>
          <w:p w14:paraId="534BE747" w14:textId="77777777" w:rsidR="00892B1B" w:rsidRPr="00EE7DB8" w:rsidRDefault="00892B1B" w:rsidP="00421D8B">
            <w:pPr>
              <w:rPr>
                <w:rFonts w:ascii="Arial" w:hAnsi="Arial" w:cs="Arial"/>
                <w:b/>
              </w:rPr>
            </w:pPr>
          </w:p>
        </w:tc>
        <w:tc>
          <w:tcPr>
            <w:tcW w:w="353" w:type="dxa"/>
            <w:tcBorders>
              <w:top w:val="nil"/>
              <w:left w:val="nil"/>
              <w:right w:val="nil"/>
            </w:tcBorders>
          </w:tcPr>
          <w:p w14:paraId="21F47B84" w14:textId="77777777" w:rsidR="00892B1B" w:rsidRPr="00EE7DB8" w:rsidRDefault="00892B1B" w:rsidP="00421D8B">
            <w:pPr>
              <w:rPr>
                <w:rFonts w:ascii="Arial" w:hAnsi="Arial" w:cs="Arial"/>
                <w:b/>
              </w:rPr>
            </w:pPr>
          </w:p>
        </w:tc>
        <w:tc>
          <w:tcPr>
            <w:tcW w:w="483" w:type="dxa"/>
            <w:tcBorders>
              <w:top w:val="nil"/>
              <w:left w:val="nil"/>
              <w:right w:val="nil"/>
            </w:tcBorders>
          </w:tcPr>
          <w:p w14:paraId="3B333FEF" w14:textId="77777777" w:rsidR="00892B1B" w:rsidRPr="00EE7DB8" w:rsidRDefault="00892B1B" w:rsidP="00421D8B">
            <w:pPr>
              <w:rPr>
                <w:rFonts w:ascii="Arial" w:hAnsi="Arial" w:cs="Arial"/>
                <w:b/>
              </w:rPr>
            </w:pPr>
          </w:p>
        </w:tc>
        <w:tc>
          <w:tcPr>
            <w:tcW w:w="353" w:type="dxa"/>
            <w:tcBorders>
              <w:top w:val="nil"/>
              <w:left w:val="nil"/>
              <w:right w:val="nil"/>
            </w:tcBorders>
          </w:tcPr>
          <w:p w14:paraId="38288A84" w14:textId="77777777" w:rsidR="00892B1B" w:rsidRPr="00EE7DB8" w:rsidRDefault="00892B1B" w:rsidP="00421D8B">
            <w:pPr>
              <w:rPr>
                <w:rFonts w:ascii="Arial" w:hAnsi="Arial" w:cs="Arial"/>
                <w:b/>
              </w:rPr>
            </w:pPr>
          </w:p>
        </w:tc>
        <w:tc>
          <w:tcPr>
            <w:tcW w:w="354" w:type="dxa"/>
            <w:tcBorders>
              <w:top w:val="nil"/>
              <w:left w:val="nil"/>
            </w:tcBorders>
          </w:tcPr>
          <w:p w14:paraId="0656C9DD" w14:textId="77777777" w:rsidR="00892B1B" w:rsidRPr="00EE7DB8" w:rsidRDefault="00892B1B" w:rsidP="00421D8B">
            <w:pPr>
              <w:rPr>
                <w:rFonts w:ascii="Arial" w:hAnsi="Arial" w:cs="Arial"/>
                <w:b/>
              </w:rPr>
            </w:pPr>
          </w:p>
        </w:tc>
      </w:tr>
    </w:tbl>
    <w:p w14:paraId="4E3DA767" w14:textId="77777777" w:rsidR="002E07A4" w:rsidRDefault="002E07A4" w:rsidP="00892B1B">
      <w:pPr>
        <w:jc w:val="center"/>
        <w:rPr>
          <w:rFonts w:ascii="Century Gothic" w:hAnsi="Century Gothic" w:cs="Arial"/>
          <w:b/>
          <w:i/>
          <w:sz w:val="18"/>
          <w:szCs w:val="18"/>
        </w:rPr>
      </w:pPr>
    </w:p>
    <w:p w14:paraId="2E4C06FE" w14:textId="77777777" w:rsidR="00892B1B" w:rsidRPr="002E07A4" w:rsidRDefault="0096237C" w:rsidP="00892B1B">
      <w:pPr>
        <w:jc w:val="center"/>
        <w:rPr>
          <w:rFonts w:ascii="Century Gothic" w:hAnsi="Century Gothic" w:cs="Arial"/>
          <w:b/>
          <w:i/>
          <w:sz w:val="18"/>
          <w:szCs w:val="18"/>
        </w:rPr>
      </w:pPr>
      <w:r>
        <w:rPr>
          <w:rFonts w:ascii="Century Gothic" w:hAnsi="Century Gothic" w:cs="Arial"/>
          <w:b/>
          <w:i/>
          <w:sz w:val="18"/>
          <w:szCs w:val="18"/>
        </w:rPr>
        <w:t>Porque mi país me importa</w:t>
      </w:r>
    </w:p>
    <w:p w14:paraId="35B4F951" w14:textId="77777777" w:rsidR="00892B1B" w:rsidRPr="0071788A" w:rsidRDefault="00892B1B" w:rsidP="00892B1B">
      <w:pPr>
        <w:pStyle w:val="Ttulo1"/>
        <w:spacing w:before="240" w:after="60"/>
        <w:rPr>
          <w:rFonts w:cs="Arial"/>
          <w:color w:val="CC0066"/>
          <w:kern w:val="32"/>
          <w:sz w:val="32"/>
          <w:szCs w:val="32"/>
        </w:rPr>
      </w:pPr>
      <w:bookmarkStart w:id="1008" w:name="_Toc511922367"/>
      <w:r w:rsidRPr="0071788A">
        <w:rPr>
          <w:rFonts w:cs="Arial"/>
          <w:color w:val="CC0066"/>
          <w:kern w:val="32"/>
          <w:sz w:val="32"/>
          <w:szCs w:val="32"/>
        </w:rPr>
        <w:lastRenderedPageBreak/>
        <w:t>ANEXO 1</w:t>
      </w:r>
      <w:r w:rsidR="004D66DC">
        <w:rPr>
          <w:rFonts w:cs="Arial"/>
          <w:color w:val="CC0066"/>
          <w:kern w:val="32"/>
          <w:sz w:val="32"/>
          <w:szCs w:val="32"/>
        </w:rPr>
        <w:t>2</w:t>
      </w:r>
      <w:bookmarkEnd w:id="1008"/>
    </w:p>
    <w:p w14:paraId="7ACD775B" w14:textId="77777777" w:rsidR="00F70FCA" w:rsidRPr="0071788A" w:rsidRDefault="00F70FCA" w:rsidP="0071788A">
      <w:pPr>
        <w:pStyle w:val="Ttulo1"/>
        <w:shd w:val="clear" w:color="auto" w:fill="D9D9D9" w:themeFill="background1" w:themeFillShade="D9"/>
        <w:rPr>
          <w:rFonts w:cs="Arial"/>
          <w:kern w:val="32"/>
          <w:sz w:val="28"/>
          <w:szCs w:val="32"/>
        </w:rPr>
      </w:pPr>
      <w:bookmarkStart w:id="1009" w:name="_Toc452121434"/>
      <w:bookmarkStart w:id="1010" w:name="_Toc464498353"/>
      <w:bookmarkStart w:id="1011" w:name="_Toc464498759"/>
      <w:bookmarkStart w:id="1012" w:name="_Toc485137310"/>
      <w:bookmarkStart w:id="1013" w:name="_Toc490562501"/>
      <w:bookmarkStart w:id="1014" w:name="_Toc497216170"/>
      <w:bookmarkStart w:id="1015" w:name="_Toc499126246"/>
      <w:bookmarkStart w:id="1016" w:name="_Toc505757197"/>
      <w:bookmarkStart w:id="1017" w:name="_Toc505869794"/>
      <w:bookmarkStart w:id="1018" w:name="_Toc511922368"/>
      <w:r w:rsidRPr="0071788A">
        <w:rPr>
          <w:rFonts w:cs="Arial"/>
          <w:kern w:val="32"/>
          <w:sz w:val="28"/>
          <w:szCs w:val="32"/>
        </w:rPr>
        <w:t>Constancia de recepción de documentos</w:t>
      </w:r>
      <w:bookmarkEnd w:id="1009"/>
      <w:bookmarkEnd w:id="1010"/>
      <w:bookmarkEnd w:id="1011"/>
      <w:bookmarkEnd w:id="1012"/>
      <w:bookmarkEnd w:id="1013"/>
      <w:bookmarkEnd w:id="1014"/>
      <w:bookmarkEnd w:id="1015"/>
      <w:bookmarkEnd w:id="1016"/>
      <w:bookmarkEnd w:id="1017"/>
      <w:bookmarkEnd w:id="1018"/>
    </w:p>
    <w:p w14:paraId="3768E395" w14:textId="77777777" w:rsidR="00F70FCA" w:rsidRDefault="00F70FCA" w:rsidP="00F70FCA">
      <w:pPr>
        <w:ind w:left="567" w:hanging="567"/>
        <w:jc w:val="center"/>
        <w:rPr>
          <w:rFonts w:ascii="Arial" w:hAnsi="Arial" w:cs="Arial"/>
          <w:b/>
          <w:bCs/>
          <w:sz w:val="18"/>
          <w:szCs w:val="22"/>
          <w:u w:val="single"/>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7"/>
        <w:gridCol w:w="1276"/>
        <w:gridCol w:w="1134"/>
      </w:tblGrid>
      <w:tr w:rsidR="00B61742" w:rsidRPr="00461E02" w14:paraId="1D731414" w14:textId="77777777" w:rsidTr="00CB77FB">
        <w:trPr>
          <w:trHeight w:val="411"/>
          <w:tblHeader/>
        </w:trPr>
        <w:tc>
          <w:tcPr>
            <w:tcW w:w="7797" w:type="dxa"/>
            <w:tcBorders>
              <w:top w:val="single" w:sz="4" w:space="0" w:color="auto"/>
              <w:left w:val="single" w:sz="4" w:space="0" w:color="auto"/>
              <w:bottom w:val="single" w:sz="4" w:space="0" w:color="auto"/>
              <w:right w:val="single" w:sz="4" w:space="0" w:color="auto"/>
            </w:tcBorders>
            <w:shd w:val="clear" w:color="auto" w:fill="BFBFBF"/>
            <w:vAlign w:val="center"/>
          </w:tcPr>
          <w:p w14:paraId="4DEF98FB" w14:textId="77777777" w:rsidR="00B61742" w:rsidRPr="00461E02" w:rsidRDefault="00B61742" w:rsidP="00CB77FB">
            <w:pPr>
              <w:spacing w:line="276" w:lineRule="auto"/>
              <w:jc w:val="center"/>
              <w:rPr>
                <w:rFonts w:ascii="Arial" w:hAnsi="Arial" w:cs="Arial"/>
                <w:b/>
                <w:bCs/>
              </w:rPr>
            </w:pPr>
            <w:r w:rsidRPr="00461E02">
              <w:rPr>
                <w:rFonts w:ascii="Arial" w:hAnsi="Arial" w:cs="Arial"/>
                <w:b/>
                <w:bCs/>
              </w:rPr>
              <w:t>Documentación</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tcPr>
          <w:p w14:paraId="7BCCA474" w14:textId="77777777" w:rsidR="00B61742" w:rsidRPr="00461E02" w:rsidRDefault="00B61742" w:rsidP="00CB77FB">
            <w:pPr>
              <w:spacing w:line="276" w:lineRule="auto"/>
              <w:jc w:val="center"/>
              <w:rPr>
                <w:rFonts w:ascii="Arial" w:hAnsi="Arial" w:cs="Arial"/>
                <w:b/>
                <w:bCs/>
              </w:rPr>
            </w:pPr>
            <w:r w:rsidRPr="00461E02">
              <w:rPr>
                <w:rFonts w:ascii="Arial" w:hAnsi="Arial" w:cs="Arial"/>
                <w:b/>
                <w:bCs/>
              </w:rPr>
              <w:t>Presenta</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tcPr>
          <w:p w14:paraId="74CDFD15" w14:textId="77777777" w:rsidR="00B61742" w:rsidRPr="00461E02" w:rsidRDefault="00B61742" w:rsidP="00CB77FB">
            <w:pPr>
              <w:spacing w:line="276" w:lineRule="auto"/>
              <w:jc w:val="center"/>
              <w:rPr>
                <w:rFonts w:ascii="Arial" w:hAnsi="Arial" w:cs="Arial"/>
                <w:b/>
                <w:bCs/>
              </w:rPr>
            </w:pPr>
            <w:r w:rsidRPr="00461E02">
              <w:rPr>
                <w:rFonts w:ascii="Arial" w:hAnsi="Arial" w:cs="Arial"/>
                <w:b/>
                <w:bCs/>
              </w:rPr>
              <w:t>Recibe</w:t>
            </w:r>
          </w:p>
        </w:tc>
      </w:tr>
      <w:tr w:rsidR="00B61742" w:rsidRPr="00461E02" w14:paraId="484D4754" w14:textId="77777777" w:rsidTr="00CB77FB">
        <w:trPr>
          <w:trHeight w:val="170"/>
          <w:tblHeader/>
        </w:trPr>
        <w:tc>
          <w:tcPr>
            <w:tcW w:w="1020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2D60A12" w14:textId="77777777" w:rsidR="00B61742" w:rsidRPr="00461E02" w:rsidRDefault="00B61742" w:rsidP="00CB77FB">
            <w:pPr>
              <w:tabs>
                <w:tab w:val="left" w:pos="459"/>
              </w:tabs>
              <w:spacing w:before="120" w:after="120" w:line="276" w:lineRule="auto"/>
              <w:ind w:left="459" w:hanging="425"/>
              <w:rPr>
                <w:rFonts w:ascii="Arial" w:hAnsi="Arial" w:cs="Arial"/>
                <w:b/>
              </w:rPr>
            </w:pPr>
            <w:r w:rsidRPr="00461E02">
              <w:rPr>
                <w:rFonts w:ascii="Arial" w:hAnsi="Arial" w:cs="Arial"/>
                <w:b/>
              </w:rPr>
              <w:t>6.2.4  Del Acto de Presentación y Apertura de proposiciones</w:t>
            </w:r>
          </w:p>
        </w:tc>
      </w:tr>
      <w:tr w:rsidR="00B61742" w:rsidRPr="00461E02" w14:paraId="68D858C3" w14:textId="77777777" w:rsidTr="00CB77FB">
        <w:trPr>
          <w:trHeight w:val="170"/>
          <w:tblHeader/>
        </w:trPr>
        <w:tc>
          <w:tcPr>
            <w:tcW w:w="7797" w:type="dxa"/>
            <w:tcBorders>
              <w:top w:val="single" w:sz="4" w:space="0" w:color="auto"/>
              <w:left w:val="single" w:sz="4" w:space="0" w:color="auto"/>
              <w:bottom w:val="single" w:sz="4" w:space="0" w:color="auto"/>
              <w:right w:val="single" w:sz="4" w:space="0" w:color="auto"/>
            </w:tcBorders>
            <w:vAlign w:val="center"/>
          </w:tcPr>
          <w:p w14:paraId="57B645D8" w14:textId="77777777" w:rsidR="00B61742" w:rsidRPr="00743984" w:rsidRDefault="00B61742" w:rsidP="004E12CE">
            <w:pPr>
              <w:pStyle w:val="Texto0"/>
              <w:numPr>
                <w:ilvl w:val="0"/>
                <w:numId w:val="19"/>
              </w:numPr>
              <w:tabs>
                <w:tab w:val="left" w:pos="176"/>
              </w:tabs>
              <w:spacing w:before="60" w:after="60" w:line="240" w:lineRule="auto"/>
              <w:ind w:left="176" w:hanging="227"/>
              <w:rPr>
                <w:rFonts w:cs="Arial"/>
                <w:sz w:val="20"/>
                <w:lang w:val="es-MX"/>
              </w:rPr>
            </w:pPr>
            <w:r w:rsidRPr="00743984">
              <w:rPr>
                <w:rFonts w:cs="Arial"/>
                <w:sz w:val="20"/>
                <w:lang w:val="es-MX"/>
              </w:rPr>
              <w:t xml:space="preserve">Escrito en donde su firmante manifieste, bajo protesta de decir verdad que cuenta con facultades suficientes para comprometerse por sí o por su representada para intervenir en el Acto de Presentación y Apertura de Proposiciones, sin que resulte necesario acreditar su personalidad jurídica, debiendo entregarlo a la convocante en el momento en que realice su registro. </w:t>
            </w:r>
          </w:p>
        </w:tc>
        <w:tc>
          <w:tcPr>
            <w:tcW w:w="1276" w:type="dxa"/>
            <w:tcBorders>
              <w:top w:val="single" w:sz="4" w:space="0" w:color="auto"/>
              <w:left w:val="single" w:sz="4" w:space="0" w:color="auto"/>
              <w:bottom w:val="single" w:sz="4" w:space="0" w:color="auto"/>
              <w:right w:val="single" w:sz="4" w:space="0" w:color="auto"/>
            </w:tcBorders>
            <w:vAlign w:val="center"/>
          </w:tcPr>
          <w:p w14:paraId="06A251A1" w14:textId="77777777" w:rsidR="00B61742" w:rsidRPr="00743984" w:rsidRDefault="00B61742" w:rsidP="00CB77FB">
            <w:pPr>
              <w:pStyle w:val="Texto0"/>
              <w:tabs>
                <w:tab w:val="left" w:pos="459"/>
              </w:tabs>
              <w:spacing w:before="120" w:after="120" w:line="240" w:lineRule="auto"/>
              <w:ind w:left="459" w:firstLine="0"/>
              <w:rPr>
                <w:rFonts w:cs="Arial"/>
                <w:sz w:val="20"/>
                <w:lang w:val="es-MX"/>
              </w:rPr>
            </w:pPr>
          </w:p>
        </w:tc>
        <w:tc>
          <w:tcPr>
            <w:tcW w:w="1134" w:type="dxa"/>
            <w:tcBorders>
              <w:top w:val="single" w:sz="4" w:space="0" w:color="auto"/>
              <w:left w:val="single" w:sz="4" w:space="0" w:color="auto"/>
              <w:bottom w:val="single" w:sz="4" w:space="0" w:color="auto"/>
              <w:right w:val="single" w:sz="4" w:space="0" w:color="auto"/>
            </w:tcBorders>
            <w:vAlign w:val="center"/>
          </w:tcPr>
          <w:p w14:paraId="1C223F05" w14:textId="77777777" w:rsidR="00B61742" w:rsidRPr="00743984" w:rsidRDefault="00B61742" w:rsidP="00CB77FB">
            <w:pPr>
              <w:pStyle w:val="Texto0"/>
              <w:tabs>
                <w:tab w:val="left" w:pos="459"/>
              </w:tabs>
              <w:spacing w:before="120" w:after="120" w:line="240" w:lineRule="auto"/>
              <w:ind w:left="459" w:firstLine="0"/>
              <w:rPr>
                <w:rFonts w:cs="Arial"/>
                <w:sz w:val="20"/>
                <w:lang w:val="es-MX"/>
              </w:rPr>
            </w:pPr>
          </w:p>
        </w:tc>
      </w:tr>
      <w:tr w:rsidR="00B61742" w:rsidRPr="00484E08" w14:paraId="6F6E5326" w14:textId="77777777" w:rsidTr="00CB77FB">
        <w:trPr>
          <w:trHeight w:val="468"/>
          <w:tblHeader/>
        </w:trPr>
        <w:tc>
          <w:tcPr>
            <w:tcW w:w="1020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ED228A6" w14:textId="77777777" w:rsidR="00B61742" w:rsidRPr="00484E08" w:rsidRDefault="00B61742" w:rsidP="00CB77FB">
            <w:pPr>
              <w:pStyle w:val="Texto0"/>
              <w:tabs>
                <w:tab w:val="left" w:pos="176"/>
              </w:tabs>
              <w:spacing w:before="60" w:after="60" w:line="240" w:lineRule="auto"/>
              <w:ind w:left="34" w:firstLine="0"/>
              <w:jc w:val="left"/>
              <w:rPr>
                <w:rFonts w:cs="Arial"/>
                <w:b/>
                <w:sz w:val="20"/>
                <w:u w:val="single"/>
                <w:lang w:val="es-MX"/>
              </w:rPr>
            </w:pPr>
            <w:r w:rsidRPr="00484E08">
              <w:rPr>
                <w:rFonts w:cs="Arial"/>
                <w:b/>
                <w:sz w:val="20"/>
                <w:u w:val="single"/>
                <w:lang w:val="es-MX"/>
              </w:rPr>
              <w:t>4.1 Documentación distinta a la oferta técnica y la oferta económica</w:t>
            </w:r>
          </w:p>
        </w:tc>
      </w:tr>
      <w:tr w:rsidR="00B61742" w:rsidRPr="00461E02" w14:paraId="13FD746E" w14:textId="77777777" w:rsidTr="00CB77FB">
        <w:trPr>
          <w:trHeight w:val="1921"/>
          <w:tblHeader/>
        </w:trPr>
        <w:tc>
          <w:tcPr>
            <w:tcW w:w="7797" w:type="dxa"/>
            <w:tcBorders>
              <w:bottom w:val="single" w:sz="4" w:space="0" w:color="auto"/>
            </w:tcBorders>
            <w:shd w:val="clear" w:color="auto" w:fill="auto"/>
            <w:vAlign w:val="center"/>
          </w:tcPr>
          <w:p w14:paraId="7678D9C1" w14:textId="77777777" w:rsidR="00B61742" w:rsidRPr="004D78D6" w:rsidRDefault="00B61742" w:rsidP="004D78D6">
            <w:pPr>
              <w:pStyle w:val="Texto0"/>
              <w:numPr>
                <w:ilvl w:val="0"/>
                <w:numId w:val="30"/>
              </w:numPr>
              <w:tabs>
                <w:tab w:val="left" w:pos="176"/>
              </w:tabs>
              <w:spacing w:before="60" w:after="60" w:line="240" w:lineRule="auto"/>
              <w:ind w:left="176" w:hanging="176"/>
              <w:rPr>
                <w:rFonts w:cs="Arial"/>
                <w:sz w:val="20"/>
                <w:u w:val="single"/>
                <w:lang w:val="es-MX"/>
              </w:rPr>
            </w:pPr>
            <w:r w:rsidRPr="00743984">
              <w:rPr>
                <w:rFonts w:cs="Arial"/>
                <w:sz w:val="20"/>
                <w:lang w:val="es-MX"/>
              </w:rPr>
              <w:t xml:space="preserve">Manifestación por escrito del representante legal del LICITANTE, bajo protesta de decir verdad, donde señale la existencia legal y personalidad jurídica del LICITANTE y que cuenta con facultades suficientes para comprometerse por sí o por su representada para suscribir la propuesta que presenta para la presente licitación, en el campo correspondiente, se indicará el objeto social o actividad preponderante mediante el cual conste que desempeña las actividades relacionadas con la contratación materia del presente procedimiento </w:t>
            </w:r>
            <w:r w:rsidRPr="00743984">
              <w:rPr>
                <w:rFonts w:cs="Arial"/>
                <w:b/>
                <w:sz w:val="20"/>
                <w:lang w:val="es-MX"/>
              </w:rPr>
              <w:t>Anexo 2</w:t>
            </w:r>
            <w:r w:rsidRPr="00743984">
              <w:rPr>
                <w:rFonts w:cs="Arial"/>
                <w:sz w:val="20"/>
                <w:lang w:val="es-MX"/>
              </w:rPr>
              <w:t xml:space="preserve"> (en original). </w:t>
            </w:r>
          </w:p>
        </w:tc>
        <w:tc>
          <w:tcPr>
            <w:tcW w:w="1276" w:type="dxa"/>
            <w:tcBorders>
              <w:bottom w:val="single" w:sz="4" w:space="0" w:color="auto"/>
            </w:tcBorders>
            <w:shd w:val="clear" w:color="auto" w:fill="auto"/>
            <w:vAlign w:val="center"/>
          </w:tcPr>
          <w:p w14:paraId="1546B22F" w14:textId="77777777" w:rsidR="00B61742" w:rsidRPr="00743984" w:rsidRDefault="00B61742" w:rsidP="00CB77FB">
            <w:pPr>
              <w:pStyle w:val="Texto0"/>
              <w:tabs>
                <w:tab w:val="left" w:pos="459"/>
              </w:tabs>
              <w:spacing w:before="120" w:after="120" w:line="240" w:lineRule="auto"/>
              <w:ind w:left="459" w:firstLine="0"/>
              <w:rPr>
                <w:rFonts w:cs="Arial"/>
                <w:sz w:val="20"/>
                <w:lang w:val="es-MX"/>
              </w:rPr>
            </w:pPr>
          </w:p>
        </w:tc>
        <w:tc>
          <w:tcPr>
            <w:tcW w:w="1134" w:type="dxa"/>
            <w:tcBorders>
              <w:bottom w:val="single" w:sz="4" w:space="0" w:color="auto"/>
            </w:tcBorders>
            <w:shd w:val="clear" w:color="auto" w:fill="auto"/>
            <w:vAlign w:val="center"/>
          </w:tcPr>
          <w:p w14:paraId="542E6C4C" w14:textId="77777777" w:rsidR="00B61742" w:rsidRPr="00743984" w:rsidRDefault="00B61742" w:rsidP="00CB77FB">
            <w:pPr>
              <w:pStyle w:val="Texto0"/>
              <w:tabs>
                <w:tab w:val="left" w:pos="459"/>
              </w:tabs>
              <w:spacing w:before="120" w:after="120" w:line="240" w:lineRule="auto"/>
              <w:ind w:left="459" w:firstLine="0"/>
              <w:rPr>
                <w:rFonts w:cs="Arial"/>
                <w:sz w:val="20"/>
                <w:lang w:val="es-MX"/>
              </w:rPr>
            </w:pPr>
          </w:p>
        </w:tc>
      </w:tr>
      <w:tr w:rsidR="004D78D6" w:rsidRPr="00461E02" w14:paraId="61EF1C9A" w14:textId="77777777" w:rsidTr="00CB77FB">
        <w:trPr>
          <w:trHeight w:val="170"/>
          <w:tblHeader/>
        </w:trPr>
        <w:tc>
          <w:tcPr>
            <w:tcW w:w="7797" w:type="dxa"/>
            <w:tcBorders>
              <w:bottom w:val="single" w:sz="4" w:space="0" w:color="auto"/>
            </w:tcBorders>
            <w:shd w:val="clear" w:color="auto" w:fill="auto"/>
            <w:vAlign w:val="center"/>
          </w:tcPr>
          <w:p w14:paraId="7D686B1C" w14:textId="77777777" w:rsidR="004D78D6" w:rsidRPr="00D06B27" w:rsidRDefault="004D78D6" w:rsidP="004D78D6">
            <w:pPr>
              <w:pStyle w:val="Texto0"/>
              <w:numPr>
                <w:ilvl w:val="0"/>
                <w:numId w:val="19"/>
              </w:numPr>
              <w:tabs>
                <w:tab w:val="left" w:pos="176"/>
              </w:tabs>
              <w:spacing w:before="60" w:after="60"/>
              <w:ind w:left="176" w:hanging="218"/>
              <w:rPr>
                <w:rFonts w:cs="Arial"/>
                <w:sz w:val="20"/>
              </w:rPr>
            </w:pPr>
            <w:r w:rsidRPr="00D06B27">
              <w:rPr>
                <w:rFonts w:cs="Arial"/>
                <w:sz w:val="20"/>
              </w:rPr>
              <w:t xml:space="preserve">Manifestación, bajo protesta de decir verdad, de no encontrarse en supuesto alguno de los establecidos en los artículos 59 y 79 del REGLAMENTO, </w:t>
            </w:r>
            <w:r w:rsidRPr="00D06B27">
              <w:rPr>
                <w:rFonts w:cs="Arial"/>
                <w:b/>
                <w:sz w:val="20"/>
              </w:rPr>
              <w:t>Anexo 3 “A”</w:t>
            </w:r>
            <w:r w:rsidRPr="00D06B27">
              <w:rPr>
                <w:rFonts w:cs="Arial"/>
                <w:sz w:val="20"/>
              </w:rPr>
              <w:t xml:space="preserve"> (en original).</w:t>
            </w:r>
          </w:p>
        </w:tc>
        <w:tc>
          <w:tcPr>
            <w:tcW w:w="1276" w:type="dxa"/>
            <w:tcBorders>
              <w:bottom w:val="single" w:sz="4" w:space="0" w:color="auto"/>
            </w:tcBorders>
            <w:shd w:val="clear" w:color="auto" w:fill="auto"/>
            <w:vAlign w:val="center"/>
          </w:tcPr>
          <w:p w14:paraId="29E2187E" w14:textId="77777777" w:rsidR="004D78D6" w:rsidRPr="00461E02" w:rsidRDefault="004D78D6" w:rsidP="004D78D6">
            <w:pPr>
              <w:jc w:val="center"/>
              <w:rPr>
                <w:rFonts w:ascii="Arial" w:hAnsi="Arial" w:cs="Arial"/>
                <w:bCs/>
              </w:rPr>
            </w:pPr>
          </w:p>
        </w:tc>
        <w:tc>
          <w:tcPr>
            <w:tcW w:w="1134" w:type="dxa"/>
            <w:tcBorders>
              <w:bottom w:val="single" w:sz="4" w:space="0" w:color="auto"/>
            </w:tcBorders>
            <w:shd w:val="clear" w:color="auto" w:fill="auto"/>
            <w:vAlign w:val="center"/>
          </w:tcPr>
          <w:p w14:paraId="61D27569" w14:textId="77777777" w:rsidR="004D78D6" w:rsidRPr="00461E02" w:rsidRDefault="004D78D6" w:rsidP="004D78D6">
            <w:pPr>
              <w:jc w:val="center"/>
              <w:rPr>
                <w:rFonts w:ascii="Arial" w:hAnsi="Arial" w:cs="Arial"/>
                <w:bCs/>
              </w:rPr>
            </w:pPr>
          </w:p>
        </w:tc>
      </w:tr>
      <w:tr w:rsidR="004D78D6" w:rsidRPr="00461E02" w14:paraId="35648F1C" w14:textId="77777777" w:rsidTr="00CB77FB">
        <w:trPr>
          <w:trHeight w:val="170"/>
          <w:tblHeader/>
        </w:trPr>
        <w:tc>
          <w:tcPr>
            <w:tcW w:w="7797" w:type="dxa"/>
            <w:tcBorders>
              <w:bottom w:val="single" w:sz="4" w:space="0" w:color="auto"/>
            </w:tcBorders>
            <w:shd w:val="clear" w:color="auto" w:fill="auto"/>
            <w:vAlign w:val="center"/>
          </w:tcPr>
          <w:p w14:paraId="2D292985" w14:textId="77777777" w:rsidR="004D78D6" w:rsidRPr="00D06B27" w:rsidRDefault="004D78D6" w:rsidP="004D78D6">
            <w:pPr>
              <w:pStyle w:val="Texto0"/>
              <w:numPr>
                <w:ilvl w:val="0"/>
                <w:numId w:val="19"/>
              </w:numPr>
              <w:tabs>
                <w:tab w:val="left" w:pos="176"/>
              </w:tabs>
              <w:spacing w:before="60" w:after="60"/>
              <w:ind w:left="176" w:hanging="218"/>
              <w:rPr>
                <w:rFonts w:cs="Arial"/>
                <w:sz w:val="20"/>
              </w:rPr>
            </w:pPr>
            <w:r w:rsidRPr="00D06B27">
              <w:rPr>
                <w:rFonts w:cs="Arial"/>
                <w:sz w:val="20"/>
              </w:rPr>
              <w:t xml:space="preserve">Manifestación, bajo protesta de decir verdad, de estar al corriente en el pago de las obligaciones fiscales, </w:t>
            </w:r>
            <w:r w:rsidRPr="00D06B27">
              <w:rPr>
                <w:rFonts w:cs="Arial"/>
                <w:b/>
                <w:sz w:val="20"/>
              </w:rPr>
              <w:t>Anexo 3 “B”</w:t>
            </w:r>
            <w:r w:rsidRPr="00D06B27">
              <w:rPr>
                <w:rFonts w:cs="Arial"/>
                <w:sz w:val="20"/>
              </w:rPr>
              <w:t xml:space="preserve"> (en original).</w:t>
            </w:r>
          </w:p>
        </w:tc>
        <w:tc>
          <w:tcPr>
            <w:tcW w:w="1276" w:type="dxa"/>
            <w:tcBorders>
              <w:bottom w:val="single" w:sz="4" w:space="0" w:color="auto"/>
            </w:tcBorders>
            <w:shd w:val="clear" w:color="auto" w:fill="auto"/>
            <w:vAlign w:val="center"/>
          </w:tcPr>
          <w:p w14:paraId="1F2AAA89" w14:textId="77777777" w:rsidR="004D78D6" w:rsidRPr="00461E02" w:rsidRDefault="004D78D6" w:rsidP="004D78D6">
            <w:pPr>
              <w:jc w:val="center"/>
              <w:rPr>
                <w:rFonts w:ascii="Arial" w:hAnsi="Arial" w:cs="Arial"/>
                <w:bCs/>
              </w:rPr>
            </w:pPr>
          </w:p>
        </w:tc>
        <w:tc>
          <w:tcPr>
            <w:tcW w:w="1134" w:type="dxa"/>
            <w:tcBorders>
              <w:bottom w:val="single" w:sz="4" w:space="0" w:color="auto"/>
            </w:tcBorders>
            <w:shd w:val="clear" w:color="auto" w:fill="auto"/>
            <w:vAlign w:val="center"/>
          </w:tcPr>
          <w:p w14:paraId="42DD0DBB" w14:textId="77777777" w:rsidR="004D78D6" w:rsidRPr="00461E02" w:rsidRDefault="004D78D6" w:rsidP="004D78D6">
            <w:pPr>
              <w:jc w:val="center"/>
              <w:rPr>
                <w:rFonts w:ascii="Arial" w:hAnsi="Arial" w:cs="Arial"/>
                <w:bCs/>
              </w:rPr>
            </w:pPr>
          </w:p>
        </w:tc>
      </w:tr>
      <w:tr w:rsidR="004D78D6" w:rsidRPr="00461E02" w14:paraId="65A02BBE" w14:textId="77777777" w:rsidTr="00CB77FB">
        <w:trPr>
          <w:trHeight w:val="170"/>
          <w:tblHeader/>
        </w:trPr>
        <w:tc>
          <w:tcPr>
            <w:tcW w:w="7797" w:type="dxa"/>
            <w:tcBorders>
              <w:bottom w:val="single" w:sz="4" w:space="0" w:color="auto"/>
            </w:tcBorders>
            <w:shd w:val="clear" w:color="auto" w:fill="auto"/>
            <w:vAlign w:val="center"/>
          </w:tcPr>
          <w:p w14:paraId="6DD2E648" w14:textId="77777777" w:rsidR="004D78D6" w:rsidRPr="00D06B27" w:rsidRDefault="004D78D6" w:rsidP="004D78D6">
            <w:pPr>
              <w:pStyle w:val="Texto0"/>
              <w:numPr>
                <w:ilvl w:val="0"/>
                <w:numId w:val="19"/>
              </w:numPr>
              <w:tabs>
                <w:tab w:val="left" w:pos="176"/>
              </w:tabs>
              <w:spacing w:before="60" w:after="60"/>
              <w:ind w:left="176" w:hanging="218"/>
              <w:rPr>
                <w:rFonts w:cs="Arial"/>
                <w:sz w:val="20"/>
              </w:rPr>
            </w:pPr>
            <w:r w:rsidRPr="00D06B27">
              <w:rPr>
                <w:rFonts w:cs="Arial"/>
                <w:sz w:val="20"/>
              </w:rPr>
              <w:t xml:space="preserve">Manifestación, bajo protesta de decir verdad, de no encontrarse en supuesto alguno de los establecidos en </w:t>
            </w:r>
            <w:r>
              <w:rPr>
                <w:rFonts w:cs="Arial"/>
                <w:sz w:val="20"/>
              </w:rPr>
              <w:t>el artículo</w:t>
            </w:r>
            <w:r w:rsidRPr="00D06B27">
              <w:rPr>
                <w:rFonts w:cs="Arial"/>
                <w:sz w:val="20"/>
              </w:rPr>
              <w:t xml:space="preserve"> 49 fracción IX de la Ley General de Responsabilidades Administrativas, </w:t>
            </w:r>
            <w:r w:rsidRPr="00D06B27">
              <w:rPr>
                <w:rFonts w:cs="Arial"/>
                <w:b/>
                <w:sz w:val="20"/>
              </w:rPr>
              <w:t>Anexo 3 “</w:t>
            </w:r>
            <w:r>
              <w:rPr>
                <w:rFonts w:cs="Arial"/>
                <w:b/>
                <w:sz w:val="20"/>
              </w:rPr>
              <w:t>C</w:t>
            </w:r>
            <w:r w:rsidRPr="00D06B27">
              <w:rPr>
                <w:rFonts w:cs="Arial"/>
                <w:b/>
                <w:sz w:val="20"/>
              </w:rPr>
              <w:t>”</w:t>
            </w:r>
            <w:r w:rsidRPr="00D06B27">
              <w:rPr>
                <w:rFonts w:cs="Arial"/>
                <w:sz w:val="20"/>
              </w:rPr>
              <w:t xml:space="preserve"> (en original).</w:t>
            </w:r>
          </w:p>
        </w:tc>
        <w:tc>
          <w:tcPr>
            <w:tcW w:w="1276" w:type="dxa"/>
            <w:tcBorders>
              <w:bottom w:val="single" w:sz="4" w:space="0" w:color="auto"/>
            </w:tcBorders>
            <w:shd w:val="clear" w:color="auto" w:fill="auto"/>
            <w:vAlign w:val="center"/>
          </w:tcPr>
          <w:p w14:paraId="4ED95270" w14:textId="77777777" w:rsidR="004D78D6" w:rsidRPr="00461E02" w:rsidRDefault="004D78D6" w:rsidP="004D78D6">
            <w:pPr>
              <w:jc w:val="center"/>
              <w:rPr>
                <w:rFonts w:ascii="Arial" w:hAnsi="Arial" w:cs="Arial"/>
                <w:bCs/>
              </w:rPr>
            </w:pPr>
          </w:p>
        </w:tc>
        <w:tc>
          <w:tcPr>
            <w:tcW w:w="1134" w:type="dxa"/>
            <w:tcBorders>
              <w:bottom w:val="single" w:sz="4" w:space="0" w:color="auto"/>
            </w:tcBorders>
            <w:shd w:val="clear" w:color="auto" w:fill="auto"/>
            <w:vAlign w:val="center"/>
          </w:tcPr>
          <w:p w14:paraId="023C7D51" w14:textId="77777777" w:rsidR="004D78D6" w:rsidRPr="00461E02" w:rsidRDefault="004D78D6" w:rsidP="004D78D6">
            <w:pPr>
              <w:jc w:val="center"/>
              <w:rPr>
                <w:rFonts w:ascii="Arial" w:hAnsi="Arial" w:cs="Arial"/>
                <w:bCs/>
              </w:rPr>
            </w:pPr>
          </w:p>
        </w:tc>
      </w:tr>
      <w:tr w:rsidR="00B61742" w:rsidRPr="00461E02" w14:paraId="71AD1975" w14:textId="77777777" w:rsidTr="008522B7">
        <w:trPr>
          <w:trHeight w:val="170"/>
          <w:tblHeader/>
        </w:trPr>
        <w:tc>
          <w:tcPr>
            <w:tcW w:w="7797" w:type="dxa"/>
            <w:shd w:val="clear" w:color="auto" w:fill="auto"/>
            <w:vAlign w:val="center"/>
          </w:tcPr>
          <w:p w14:paraId="4CBB1561" w14:textId="77777777" w:rsidR="00B61742" w:rsidRPr="00743984" w:rsidRDefault="00B61742" w:rsidP="004E12CE">
            <w:pPr>
              <w:pStyle w:val="Texto0"/>
              <w:numPr>
                <w:ilvl w:val="0"/>
                <w:numId w:val="19"/>
              </w:numPr>
              <w:tabs>
                <w:tab w:val="left" w:pos="176"/>
              </w:tabs>
              <w:spacing w:before="60" w:after="60" w:line="240" w:lineRule="auto"/>
              <w:ind w:left="176" w:hanging="176"/>
              <w:rPr>
                <w:rFonts w:cs="Arial"/>
                <w:sz w:val="20"/>
                <w:lang w:val="es-MX"/>
              </w:rPr>
            </w:pPr>
            <w:r w:rsidRPr="00743984">
              <w:rPr>
                <w:rFonts w:cs="Arial"/>
                <w:sz w:val="20"/>
                <w:lang w:val="es-MX"/>
              </w:rPr>
              <w:t xml:space="preserve">Escrito del LICITANTE en el que manifieste bajo protesta de decir verdad que por sí mismo o a través de interpósita persona se abstendrán de adoptar conductas, para que los servidores públicos del Instituto, induzcan o alteren las evaluaciones de las proposiciones, el resultado del procedimiento, u otros aspectos que otorguen condiciones más ventajosas con relación a los demás participantes. </w:t>
            </w:r>
            <w:r w:rsidRPr="00743984">
              <w:rPr>
                <w:rFonts w:cs="Arial"/>
                <w:b/>
                <w:sz w:val="20"/>
                <w:lang w:val="es-MX"/>
              </w:rPr>
              <w:t>Anexo 4</w:t>
            </w:r>
          </w:p>
        </w:tc>
        <w:tc>
          <w:tcPr>
            <w:tcW w:w="1276" w:type="dxa"/>
            <w:shd w:val="clear" w:color="auto" w:fill="auto"/>
            <w:vAlign w:val="center"/>
          </w:tcPr>
          <w:p w14:paraId="403016A9" w14:textId="77777777" w:rsidR="00B61742" w:rsidRPr="00743984" w:rsidRDefault="00B61742" w:rsidP="00CB77FB">
            <w:pPr>
              <w:pStyle w:val="Texto0"/>
              <w:tabs>
                <w:tab w:val="left" w:pos="459"/>
              </w:tabs>
              <w:spacing w:before="120" w:after="120" w:line="240" w:lineRule="auto"/>
              <w:ind w:left="459" w:firstLine="0"/>
              <w:rPr>
                <w:rFonts w:cs="Arial"/>
                <w:sz w:val="20"/>
                <w:lang w:val="es-MX"/>
              </w:rPr>
            </w:pPr>
          </w:p>
        </w:tc>
        <w:tc>
          <w:tcPr>
            <w:tcW w:w="1134" w:type="dxa"/>
            <w:shd w:val="clear" w:color="auto" w:fill="auto"/>
            <w:vAlign w:val="center"/>
          </w:tcPr>
          <w:p w14:paraId="0FE224DE" w14:textId="77777777" w:rsidR="00B61742" w:rsidRPr="00743984" w:rsidRDefault="00B61742" w:rsidP="00CB77FB">
            <w:pPr>
              <w:pStyle w:val="Texto0"/>
              <w:tabs>
                <w:tab w:val="left" w:pos="459"/>
              </w:tabs>
              <w:spacing w:before="120" w:after="120" w:line="240" w:lineRule="auto"/>
              <w:ind w:left="459" w:firstLine="0"/>
              <w:rPr>
                <w:rFonts w:cs="Arial"/>
                <w:sz w:val="20"/>
                <w:lang w:val="es-MX"/>
              </w:rPr>
            </w:pPr>
          </w:p>
        </w:tc>
      </w:tr>
      <w:tr w:rsidR="008522B7" w:rsidRPr="00461E02" w14:paraId="3E51D481" w14:textId="77777777" w:rsidTr="004D78D6">
        <w:trPr>
          <w:trHeight w:val="170"/>
          <w:tblHeader/>
        </w:trPr>
        <w:tc>
          <w:tcPr>
            <w:tcW w:w="7797" w:type="dxa"/>
            <w:shd w:val="clear" w:color="auto" w:fill="auto"/>
            <w:vAlign w:val="center"/>
          </w:tcPr>
          <w:p w14:paraId="18B6A248" w14:textId="77777777" w:rsidR="008522B7" w:rsidRPr="002464CB" w:rsidRDefault="008522B7" w:rsidP="004E12CE">
            <w:pPr>
              <w:pStyle w:val="Texto0"/>
              <w:numPr>
                <w:ilvl w:val="0"/>
                <w:numId w:val="19"/>
              </w:numPr>
              <w:tabs>
                <w:tab w:val="left" w:pos="176"/>
              </w:tabs>
              <w:spacing w:before="60" w:after="60" w:line="240" w:lineRule="auto"/>
              <w:ind w:left="176" w:hanging="227"/>
              <w:rPr>
                <w:sz w:val="20"/>
              </w:rPr>
            </w:pPr>
            <w:r>
              <w:rPr>
                <w:sz w:val="20"/>
              </w:rPr>
              <w:t xml:space="preserve">Escrito en el que </w:t>
            </w:r>
            <w:r w:rsidRPr="003210A9">
              <w:rPr>
                <w:sz w:val="20"/>
              </w:rPr>
              <w:t>manifieste bajo protesta de decir verdad</w:t>
            </w:r>
            <w:r>
              <w:rPr>
                <w:sz w:val="20"/>
              </w:rPr>
              <w:t xml:space="preserve"> que es de nacionalidad mexicana. </w:t>
            </w:r>
            <w:r w:rsidRPr="00F443D7">
              <w:rPr>
                <w:b/>
                <w:i/>
                <w:sz w:val="20"/>
              </w:rPr>
              <w:t>Anexo 5</w:t>
            </w:r>
          </w:p>
        </w:tc>
        <w:tc>
          <w:tcPr>
            <w:tcW w:w="1276" w:type="dxa"/>
            <w:shd w:val="clear" w:color="auto" w:fill="auto"/>
            <w:vAlign w:val="center"/>
          </w:tcPr>
          <w:p w14:paraId="317C528A" w14:textId="77777777" w:rsidR="008522B7" w:rsidRPr="00461E02" w:rsidRDefault="008522B7" w:rsidP="008F679E">
            <w:pPr>
              <w:jc w:val="center"/>
              <w:rPr>
                <w:rFonts w:ascii="Arial" w:hAnsi="Arial" w:cs="Arial"/>
                <w:bCs/>
              </w:rPr>
            </w:pPr>
          </w:p>
        </w:tc>
        <w:tc>
          <w:tcPr>
            <w:tcW w:w="1134" w:type="dxa"/>
            <w:shd w:val="clear" w:color="auto" w:fill="auto"/>
            <w:vAlign w:val="center"/>
          </w:tcPr>
          <w:p w14:paraId="09773C52" w14:textId="77777777" w:rsidR="008522B7" w:rsidRPr="00461E02" w:rsidRDefault="008522B7" w:rsidP="008F679E">
            <w:pPr>
              <w:jc w:val="center"/>
              <w:rPr>
                <w:rFonts w:ascii="Arial" w:hAnsi="Arial" w:cs="Arial"/>
                <w:bCs/>
              </w:rPr>
            </w:pPr>
          </w:p>
        </w:tc>
      </w:tr>
    </w:tbl>
    <w:p w14:paraId="645233F9" w14:textId="77777777" w:rsidR="00B61742" w:rsidRDefault="00B61742" w:rsidP="00F70FCA">
      <w:pPr>
        <w:ind w:left="567" w:hanging="567"/>
        <w:jc w:val="center"/>
        <w:rPr>
          <w:rFonts w:ascii="Arial" w:hAnsi="Arial" w:cs="Arial"/>
          <w:b/>
          <w:bCs/>
          <w:sz w:val="18"/>
          <w:szCs w:val="22"/>
          <w:u w:val="single"/>
        </w:rPr>
      </w:pPr>
    </w:p>
    <w:p w14:paraId="40A0D2DD" w14:textId="77777777" w:rsidR="00B61742" w:rsidRDefault="00B61742" w:rsidP="00F70FCA">
      <w:pPr>
        <w:ind w:left="567" w:hanging="567"/>
        <w:jc w:val="center"/>
        <w:rPr>
          <w:rFonts w:ascii="Arial" w:hAnsi="Arial" w:cs="Arial"/>
          <w:b/>
          <w:bCs/>
          <w:sz w:val="18"/>
          <w:szCs w:val="22"/>
          <w:u w:val="single"/>
        </w:rPr>
      </w:pPr>
    </w:p>
    <w:p w14:paraId="74C64857" w14:textId="77777777" w:rsidR="00B61742" w:rsidRDefault="00B61742" w:rsidP="00F70FCA">
      <w:pPr>
        <w:ind w:left="567" w:hanging="567"/>
        <w:jc w:val="center"/>
        <w:rPr>
          <w:rFonts w:ascii="Arial" w:hAnsi="Arial" w:cs="Arial"/>
          <w:b/>
          <w:bCs/>
          <w:sz w:val="18"/>
          <w:szCs w:val="22"/>
          <w:u w:val="single"/>
        </w:rPr>
      </w:pPr>
    </w:p>
    <w:p w14:paraId="75D22C8F" w14:textId="77777777" w:rsidR="00B61742" w:rsidRDefault="00B61742" w:rsidP="00F70FCA">
      <w:pPr>
        <w:ind w:left="567" w:hanging="567"/>
        <w:jc w:val="center"/>
        <w:rPr>
          <w:rFonts w:ascii="Arial" w:hAnsi="Arial" w:cs="Arial"/>
          <w:b/>
          <w:bCs/>
          <w:sz w:val="18"/>
          <w:szCs w:val="22"/>
          <w:u w:val="single"/>
        </w:rPr>
      </w:pPr>
    </w:p>
    <w:p w14:paraId="1B046D00" w14:textId="77777777" w:rsidR="00B61742" w:rsidRDefault="00B61742" w:rsidP="00F70FCA">
      <w:pPr>
        <w:ind w:left="567" w:hanging="567"/>
        <w:jc w:val="center"/>
        <w:rPr>
          <w:rFonts w:ascii="Arial" w:hAnsi="Arial" w:cs="Arial"/>
          <w:b/>
          <w:bCs/>
          <w:sz w:val="18"/>
          <w:szCs w:val="22"/>
          <w:u w:val="single"/>
        </w:rPr>
      </w:pPr>
    </w:p>
    <w:p w14:paraId="13D66701" w14:textId="77777777" w:rsidR="00B61742" w:rsidRDefault="00B61742" w:rsidP="00F70FCA">
      <w:pPr>
        <w:ind w:left="567" w:hanging="567"/>
        <w:jc w:val="center"/>
        <w:rPr>
          <w:rFonts w:ascii="Arial" w:hAnsi="Arial" w:cs="Arial"/>
          <w:b/>
          <w:bCs/>
          <w:sz w:val="18"/>
          <w:szCs w:val="22"/>
          <w:u w:val="single"/>
        </w:rPr>
      </w:pPr>
    </w:p>
    <w:p w14:paraId="233A4836" w14:textId="77777777" w:rsidR="00B61742" w:rsidRDefault="00B61742" w:rsidP="00F70FCA">
      <w:pPr>
        <w:ind w:left="567" w:hanging="567"/>
        <w:jc w:val="center"/>
        <w:rPr>
          <w:rFonts w:ascii="Arial" w:hAnsi="Arial" w:cs="Arial"/>
          <w:b/>
          <w:bCs/>
          <w:sz w:val="18"/>
          <w:szCs w:val="22"/>
          <w:u w:val="single"/>
        </w:rPr>
      </w:pPr>
    </w:p>
    <w:p w14:paraId="0DF117F6" w14:textId="77777777" w:rsidR="00B61742" w:rsidRDefault="00B61742" w:rsidP="00F70FCA">
      <w:pPr>
        <w:ind w:left="567" w:hanging="567"/>
        <w:jc w:val="center"/>
        <w:rPr>
          <w:rFonts w:ascii="Arial" w:hAnsi="Arial" w:cs="Arial"/>
          <w:b/>
          <w:bCs/>
          <w:sz w:val="18"/>
          <w:szCs w:val="22"/>
          <w:u w:val="single"/>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7"/>
        <w:gridCol w:w="1276"/>
        <w:gridCol w:w="1134"/>
      </w:tblGrid>
      <w:tr w:rsidR="009E7770" w:rsidRPr="00461E02" w14:paraId="1D1481F5" w14:textId="77777777" w:rsidTr="00CB77FB">
        <w:trPr>
          <w:trHeight w:val="1119"/>
          <w:tblHeader/>
        </w:trPr>
        <w:tc>
          <w:tcPr>
            <w:tcW w:w="7797" w:type="dxa"/>
            <w:tcBorders>
              <w:bottom w:val="single" w:sz="4" w:space="0" w:color="auto"/>
            </w:tcBorders>
            <w:shd w:val="clear" w:color="auto" w:fill="auto"/>
            <w:vAlign w:val="center"/>
          </w:tcPr>
          <w:p w14:paraId="7530F1C2" w14:textId="77777777" w:rsidR="009E7770" w:rsidRPr="009E7770" w:rsidRDefault="009E7770" w:rsidP="004E12CE">
            <w:pPr>
              <w:pStyle w:val="Texto0"/>
              <w:numPr>
                <w:ilvl w:val="0"/>
                <w:numId w:val="19"/>
              </w:numPr>
              <w:tabs>
                <w:tab w:val="left" w:pos="176"/>
              </w:tabs>
              <w:spacing w:before="60" w:after="60" w:line="240" w:lineRule="auto"/>
              <w:rPr>
                <w:sz w:val="20"/>
              </w:rPr>
            </w:pPr>
            <w:r w:rsidRPr="009C1F85">
              <w:rPr>
                <w:sz w:val="20"/>
              </w:rPr>
              <w:lastRenderedPageBreak/>
              <w:t>En su caso, el convenio de participación conjunta, identificando al representante común designado por las empresas, pudiendo</w:t>
            </w:r>
            <w:r w:rsidRPr="00F212B1">
              <w:rPr>
                <w:sz w:val="20"/>
              </w:rPr>
              <w:t xml:space="preserve"> utilizar el ejemplo de convenio marcado como </w:t>
            </w:r>
            <w:r w:rsidRPr="009E7770">
              <w:rPr>
                <w:b/>
                <w:sz w:val="20"/>
              </w:rPr>
              <w:t xml:space="preserve">Anexo </w:t>
            </w:r>
            <w:r w:rsidR="00F0623D">
              <w:rPr>
                <w:b/>
                <w:sz w:val="20"/>
              </w:rPr>
              <w:t>1</w:t>
            </w:r>
            <w:r w:rsidR="000D4796">
              <w:rPr>
                <w:b/>
                <w:sz w:val="20"/>
              </w:rPr>
              <w:t>0</w:t>
            </w:r>
            <w:r w:rsidRPr="00F212B1">
              <w:rPr>
                <w:sz w:val="20"/>
              </w:rPr>
              <w:t xml:space="preserve"> (</w:t>
            </w:r>
            <w:r w:rsidRPr="009E7770">
              <w:rPr>
                <w:sz w:val="20"/>
              </w:rPr>
              <w:t>en original</w:t>
            </w:r>
            <w:r w:rsidRPr="00F212B1">
              <w:rPr>
                <w:sz w:val="20"/>
              </w:rPr>
              <w:t xml:space="preserve">); asimismo, </w:t>
            </w:r>
            <w:r w:rsidRPr="009E7770">
              <w:rPr>
                <w:sz w:val="20"/>
              </w:rPr>
              <w:t>se deberá adjuntar copia de la identificación oficial de cada uno de los firmantes</w:t>
            </w:r>
            <w:r w:rsidRPr="00A41922">
              <w:rPr>
                <w:sz w:val="20"/>
              </w:rPr>
              <w:t>.</w:t>
            </w:r>
          </w:p>
          <w:p w14:paraId="71B7A4EC" w14:textId="77777777" w:rsidR="009E7770" w:rsidRPr="009E7770" w:rsidRDefault="009E7770" w:rsidP="000D4796">
            <w:pPr>
              <w:pStyle w:val="Texto0"/>
              <w:tabs>
                <w:tab w:val="left" w:pos="176"/>
              </w:tabs>
              <w:spacing w:before="60" w:after="60" w:line="240" w:lineRule="auto"/>
              <w:ind w:left="176" w:firstLine="0"/>
              <w:rPr>
                <w:sz w:val="20"/>
              </w:rPr>
            </w:pPr>
            <w:r w:rsidRPr="009E7770">
              <w:rPr>
                <w:sz w:val="20"/>
              </w:rPr>
              <w:t>Cada una</w:t>
            </w:r>
            <w:r w:rsidRPr="00F212B1">
              <w:rPr>
                <w:sz w:val="20"/>
              </w:rPr>
              <w:t xml:space="preserve"> de las empresas que participan bajo </w:t>
            </w:r>
            <w:r>
              <w:rPr>
                <w:sz w:val="20"/>
              </w:rPr>
              <w:t>la</w:t>
            </w:r>
            <w:r w:rsidRPr="00F212B1">
              <w:rPr>
                <w:sz w:val="20"/>
              </w:rPr>
              <w:t xml:space="preserve"> modalidad </w:t>
            </w:r>
            <w:r>
              <w:rPr>
                <w:sz w:val="20"/>
              </w:rPr>
              <w:t xml:space="preserve">de participación </w:t>
            </w:r>
            <w:r w:rsidRPr="00F212B1">
              <w:rPr>
                <w:sz w:val="20"/>
              </w:rPr>
              <w:t xml:space="preserve">conjunta deberá presentar debidamente requisitados y firmados los </w:t>
            </w:r>
            <w:r>
              <w:rPr>
                <w:sz w:val="20"/>
              </w:rPr>
              <w:t xml:space="preserve">formatos que se relacionan en el presente numeral como incisos </w:t>
            </w:r>
            <w:r w:rsidRPr="009E7770">
              <w:rPr>
                <w:b/>
                <w:sz w:val="20"/>
              </w:rPr>
              <w:t>a</w:t>
            </w:r>
            <w:r w:rsidR="004D78D6">
              <w:rPr>
                <w:b/>
                <w:sz w:val="20"/>
              </w:rPr>
              <w:t>), b), c),</w:t>
            </w:r>
            <w:r w:rsidRPr="009E7770">
              <w:rPr>
                <w:b/>
                <w:sz w:val="20"/>
              </w:rPr>
              <w:t xml:space="preserve"> d)</w:t>
            </w:r>
            <w:r w:rsidR="000D4796">
              <w:rPr>
                <w:b/>
                <w:sz w:val="20"/>
              </w:rPr>
              <w:t>, e) y</w:t>
            </w:r>
            <w:r w:rsidR="004D78D6">
              <w:rPr>
                <w:b/>
                <w:sz w:val="20"/>
              </w:rPr>
              <w:t xml:space="preserve"> f)</w:t>
            </w:r>
            <w:r>
              <w:rPr>
                <w:sz w:val="20"/>
              </w:rPr>
              <w:t xml:space="preserve">. </w:t>
            </w:r>
            <w:r w:rsidRPr="00F212B1">
              <w:rPr>
                <w:sz w:val="20"/>
              </w:rPr>
              <w:t>El representante común podrá firmar la oferta técnica y la oferta económica, asimismo, presentar la proposición.</w:t>
            </w:r>
          </w:p>
        </w:tc>
        <w:tc>
          <w:tcPr>
            <w:tcW w:w="1276" w:type="dxa"/>
            <w:tcBorders>
              <w:bottom w:val="single" w:sz="4" w:space="0" w:color="auto"/>
            </w:tcBorders>
            <w:shd w:val="clear" w:color="auto" w:fill="auto"/>
            <w:vAlign w:val="center"/>
          </w:tcPr>
          <w:p w14:paraId="2D3EDEE8" w14:textId="77777777" w:rsidR="009E7770" w:rsidRPr="00461E02" w:rsidRDefault="009E7770" w:rsidP="00CB77FB">
            <w:pPr>
              <w:jc w:val="center"/>
              <w:rPr>
                <w:rFonts w:ascii="Arial" w:hAnsi="Arial" w:cs="Arial"/>
                <w:bCs/>
              </w:rPr>
            </w:pPr>
          </w:p>
        </w:tc>
        <w:tc>
          <w:tcPr>
            <w:tcW w:w="1134" w:type="dxa"/>
            <w:tcBorders>
              <w:bottom w:val="single" w:sz="4" w:space="0" w:color="auto"/>
            </w:tcBorders>
            <w:shd w:val="clear" w:color="auto" w:fill="auto"/>
            <w:vAlign w:val="center"/>
          </w:tcPr>
          <w:p w14:paraId="5FFA36C8" w14:textId="77777777" w:rsidR="009E7770" w:rsidRPr="00461E02" w:rsidRDefault="009E7770" w:rsidP="00CB77FB">
            <w:pPr>
              <w:jc w:val="center"/>
              <w:rPr>
                <w:rFonts w:ascii="Arial" w:hAnsi="Arial" w:cs="Arial"/>
                <w:bCs/>
              </w:rPr>
            </w:pPr>
          </w:p>
        </w:tc>
      </w:tr>
      <w:tr w:rsidR="00B61742" w:rsidRPr="00461E02" w14:paraId="09C6041E" w14:textId="77777777" w:rsidTr="009E7770">
        <w:trPr>
          <w:trHeight w:val="346"/>
          <w:tblHeader/>
        </w:trPr>
        <w:tc>
          <w:tcPr>
            <w:tcW w:w="10207" w:type="dxa"/>
            <w:gridSpan w:val="3"/>
            <w:tcBorders>
              <w:bottom w:val="single" w:sz="4" w:space="0" w:color="auto"/>
            </w:tcBorders>
            <w:shd w:val="clear" w:color="auto" w:fill="D9D9D9"/>
            <w:vAlign w:val="center"/>
          </w:tcPr>
          <w:p w14:paraId="36CA4BAD" w14:textId="77777777" w:rsidR="00B61742" w:rsidRPr="00461E02" w:rsidRDefault="00B61742" w:rsidP="009E7770">
            <w:pPr>
              <w:tabs>
                <w:tab w:val="left" w:pos="459"/>
              </w:tabs>
              <w:spacing w:before="120" w:after="120"/>
              <w:ind w:left="459" w:hanging="425"/>
              <w:rPr>
                <w:rFonts w:ascii="Arial" w:hAnsi="Arial" w:cs="Arial"/>
                <w:b/>
              </w:rPr>
            </w:pPr>
            <w:r w:rsidRPr="00461E02">
              <w:rPr>
                <w:rFonts w:ascii="Arial" w:hAnsi="Arial" w:cs="Arial"/>
                <w:b/>
              </w:rPr>
              <w:t>4.2 Oferta técnica</w:t>
            </w:r>
          </w:p>
        </w:tc>
      </w:tr>
      <w:tr w:rsidR="00B61742" w:rsidRPr="00461E02" w14:paraId="7318FBE7" w14:textId="77777777" w:rsidTr="00CB77FB">
        <w:trPr>
          <w:trHeight w:val="1909"/>
          <w:tblHeader/>
        </w:trPr>
        <w:tc>
          <w:tcPr>
            <w:tcW w:w="7797" w:type="dxa"/>
            <w:tcBorders>
              <w:bottom w:val="single" w:sz="4" w:space="0" w:color="auto"/>
            </w:tcBorders>
            <w:shd w:val="clear" w:color="auto" w:fill="auto"/>
            <w:vAlign w:val="center"/>
          </w:tcPr>
          <w:p w14:paraId="0C98A554" w14:textId="77777777" w:rsidR="00B61742" w:rsidRPr="00743984" w:rsidRDefault="00B61742" w:rsidP="00600989">
            <w:pPr>
              <w:pStyle w:val="Texto0"/>
              <w:numPr>
                <w:ilvl w:val="0"/>
                <w:numId w:val="33"/>
              </w:numPr>
              <w:tabs>
                <w:tab w:val="left" w:pos="176"/>
              </w:tabs>
              <w:spacing w:before="60" w:after="60" w:line="240" w:lineRule="auto"/>
              <w:ind w:left="176" w:hanging="284"/>
              <w:rPr>
                <w:rFonts w:cs="Arial"/>
                <w:sz w:val="20"/>
                <w:lang w:val="es-MX"/>
              </w:rPr>
            </w:pPr>
            <w:r w:rsidRPr="00743984">
              <w:rPr>
                <w:rFonts w:cs="Arial"/>
                <w:sz w:val="20"/>
                <w:lang w:val="es-MX"/>
              </w:rPr>
              <w:t>La oferta técnica que será elaborada conforme al numeral 2 de la presente convocatoria, deberá contener toda la información señalada y solicitada en el Anexo 1 “Especificaciones Técnicas”, de la presente convocatoria, no se aceptará escrito o leyenda que solo haga referencia al mismo, y deberá contener los documentos, que en su caso, se soliciten en dicho anexo, debiendo considerar las modificaciones que se deriven de la(s) Junta(s) de Aclaraciones que se celebre(n).</w:t>
            </w:r>
          </w:p>
          <w:p w14:paraId="570B445B" w14:textId="77777777" w:rsidR="00B61742" w:rsidRPr="00743984" w:rsidRDefault="00B61742" w:rsidP="00600989">
            <w:pPr>
              <w:pStyle w:val="Texto0"/>
              <w:numPr>
                <w:ilvl w:val="0"/>
                <w:numId w:val="33"/>
              </w:numPr>
              <w:tabs>
                <w:tab w:val="left" w:pos="176"/>
              </w:tabs>
              <w:spacing w:before="60" w:after="60" w:line="240" w:lineRule="auto"/>
              <w:ind w:left="176" w:hanging="284"/>
              <w:rPr>
                <w:rFonts w:cs="Arial"/>
                <w:sz w:val="20"/>
                <w:lang w:val="es-MX"/>
              </w:rPr>
            </w:pPr>
            <w:r w:rsidRPr="00743984">
              <w:rPr>
                <w:rFonts w:cs="Arial"/>
                <w:sz w:val="20"/>
                <w:lang w:val="es-MX"/>
              </w:rPr>
              <w:t>Para efectos de la evaluación por puntos y porcentajes, que se realizará según se señala en el numeral 5 de la presente convocatoria, el LICITANTE deberá incluir, como parte de su oferta técnica, los documentos que se solicitan en la Tabla de Ponderación, mismos que se encuentran señalados en el numeral 5.1 de la presente convocatoria.</w:t>
            </w:r>
          </w:p>
        </w:tc>
        <w:tc>
          <w:tcPr>
            <w:tcW w:w="1276" w:type="dxa"/>
            <w:tcBorders>
              <w:bottom w:val="single" w:sz="4" w:space="0" w:color="auto"/>
            </w:tcBorders>
            <w:shd w:val="clear" w:color="auto" w:fill="auto"/>
            <w:vAlign w:val="center"/>
          </w:tcPr>
          <w:p w14:paraId="664A43C7" w14:textId="77777777" w:rsidR="00B61742" w:rsidRPr="00461E02" w:rsidRDefault="00B61742" w:rsidP="00CB77FB">
            <w:pPr>
              <w:jc w:val="center"/>
              <w:rPr>
                <w:rFonts w:ascii="Arial" w:hAnsi="Arial" w:cs="Arial"/>
                <w:bCs/>
              </w:rPr>
            </w:pPr>
          </w:p>
        </w:tc>
        <w:tc>
          <w:tcPr>
            <w:tcW w:w="1134" w:type="dxa"/>
            <w:tcBorders>
              <w:bottom w:val="single" w:sz="4" w:space="0" w:color="auto"/>
            </w:tcBorders>
            <w:shd w:val="clear" w:color="auto" w:fill="auto"/>
            <w:vAlign w:val="center"/>
          </w:tcPr>
          <w:p w14:paraId="4A1718A3" w14:textId="77777777" w:rsidR="00B61742" w:rsidRPr="00461E02" w:rsidRDefault="00B61742" w:rsidP="00CB77FB">
            <w:pPr>
              <w:jc w:val="center"/>
              <w:rPr>
                <w:rFonts w:ascii="Arial" w:hAnsi="Arial" w:cs="Arial"/>
                <w:bCs/>
              </w:rPr>
            </w:pPr>
          </w:p>
        </w:tc>
      </w:tr>
      <w:tr w:rsidR="00B61742" w:rsidRPr="00461E02" w14:paraId="22A6C576" w14:textId="77777777" w:rsidTr="00CB77FB">
        <w:trPr>
          <w:trHeight w:val="534"/>
          <w:tblHeader/>
        </w:trPr>
        <w:tc>
          <w:tcPr>
            <w:tcW w:w="10207" w:type="dxa"/>
            <w:gridSpan w:val="3"/>
            <w:tcBorders>
              <w:bottom w:val="single" w:sz="4" w:space="0" w:color="auto"/>
            </w:tcBorders>
            <w:shd w:val="clear" w:color="auto" w:fill="D9D9D9"/>
            <w:vAlign w:val="center"/>
          </w:tcPr>
          <w:p w14:paraId="2084D331" w14:textId="77777777" w:rsidR="00B61742" w:rsidRPr="00743984" w:rsidRDefault="00B61742" w:rsidP="00CB77FB">
            <w:pPr>
              <w:pStyle w:val="Texto0"/>
              <w:tabs>
                <w:tab w:val="left" w:pos="0"/>
              </w:tabs>
              <w:ind w:hanging="34"/>
              <w:rPr>
                <w:rFonts w:cs="Arial"/>
                <w:b/>
                <w:sz w:val="20"/>
                <w:lang w:val="es-MX"/>
              </w:rPr>
            </w:pPr>
            <w:r w:rsidRPr="00743984">
              <w:rPr>
                <w:rFonts w:cs="Arial"/>
                <w:b/>
                <w:sz w:val="20"/>
                <w:lang w:val="es-MX"/>
              </w:rPr>
              <w:t>4.3 Oferta económica</w:t>
            </w:r>
          </w:p>
        </w:tc>
      </w:tr>
      <w:tr w:rsidR="00B61742" w:rsidRPr="00461E02" w14:paraId="646676AC" w14:textId="77777777" w:rsidTr="00CB77FB">
        <w:trPr>
          <w:trHeight w:val="529"/>
          <w:tblHeader/>
        </w:trPr>
        <w:tc>
          <w:tcPr>
            <w:tcW w:w="7797" w:type="dxa"/>
            <w:tcBorders>
              <w:bottom w:val="single" w:sz="4" w:space="0" w:color="auto"/>
            </w:tcBorders>
            <w:shd w:val="clear" w:color="auto" w:fill="auto"/>
            <w:vAlign w:val="center"/>
          </w:tcPr>
          <w:p w14:paraId="72F1FE5B" w14:textId="77777777" w:rsidR="00B61742" w:rsidRDefault="00B61742" w:rsidP="00CB77FB">
            <w:pPr>
              <w:pStyle w:val="Texto0"/>
              <w:tabs>
                <w:tab w:val="left" w:pos="176"/>
              </w:tabs>
              <w:spacing w:before="60" w:after="60" w:line="240" w:lineRule="auto"/>
              <w:ind w:firstLine="0"/>
              <w:rPr>
                <w:rFonts w:cs="Arial"/>
                <w:sz w:val="20"/>
                <w:lang w:val="es-MX"/>
              </w:rPr>
            </w:pPr>
            <w:r w:rsidRPr="00743984">
              <w:rPr>
                <w:rFonts w:cs="Arial"/>
                <w:sz w:val="20"/>
                <w:lang w:val="es-MX"/>
              </w:rPr>
              <w:t xml:space="preserve">Los LICITANTES deberán presentar en original la oferta económica, debiendo preferentemente requisitar el </w:t>
            </w:r>
            <w:r w:rsidRPr="00743984">
              <w:rPr>
                <w:rFonts w:cs="Arial"/>
                <w:b/>
                <w:sz w:val="20"/>
                <w:lang w:val="es-MX"/>
              </w:rPr>
              <w:t xml:space="preserve">Anexo </w:t>
            </w:r>
            <w:r w:rsidR="00F0623D">
              <w:rPr>
                <w:rFonts w:cs="Arial"/>
                <w:b/>
                <w:sz w:val="20"/>
                <w:lang w:val="es-MX"/>
              </w:rPr>
              <w:t>7</w:t>
            </w:r>
            <w:r w:rsidRPr="00743984">
              <w:rPr>
                <w:rFonts w:cs="Arial"/>
                <w:sz w:val="20"/>
                <w:lang w:val="es-MX"/>
              </w:rPr>
              <w:t xml:space="preserve"> de la presente convocatoria, conteniendo como mínimo los requisitos que en dicho anexo se solicitan. </w:t>
            </w:r>
          </w:p>
          <w:p w14:paraId="48B7D5A1" w14:textId="77777777" w:rsidR="00C9438F" w:rsidRPr="00854365" w:rsidRDefault="00C9438F" w:rsidP="00CB77FB">
            <w:pPr>
              <w:pStyle w:val="Texto0"/>
              <w:tabs>
                <w:tab w:val="left" w:pos="176"/>
              </w:tabs>
              <w:spacing w:before="60" w:after="60" w:line="240" w:lineRule="auto"/>
              <w:ind w:firstLine="0"/>
              <w:rPr>
                <w:rFonts w:cs="Arial"/>
                <w:sz w:val="20"/>
                <w:lang w:val="es-MX"/>
              </w:rPr>
            </w:pPr>
            <w:r w:rsidRPr="00C9438F">
              <w:rPr>
                <w:rFonts w:cs="Arial"/>
                <w:sz w:val="20"/>
                <w:lang w:val="es-MX"/>
              </w:rPr>
              <w:t>Para la elaboración de su oferta económica, el LICITANTE deberá considerar que los precios que cotiza serán considerados fijos durante la vigencia del contrato y no podrá modificarlos bajo ninguna circunstancia, hasta el último día de vigencia del contrato objeto de la presente Licitación</w:t>
            </w:r>
            <w:r w:rsidR="009E7770">
              <w:rPr>
                <w:rFonts w:cs="Arial"/>
                <w:sz w:val="20"/>
                <w:lang w:val="es-MX"/>
              </w:rPr>
              <w:t>.</w:t>
            </w:r>
          </w:p>
        </w:tc>
        <w:tc>
          <w:tcPr>
            <w:tcW w:w="1276" w:type="dxa"/>
            <w:tcBorders>
              <w:bottom w:val="single" w:sz="4" w:space="0" w:color="auto"/>
            </w:tcBorders>
            <w:shd w:val="clear" w:color="auto" w:fill="auto"/>
            <w:vAlign w:val="center"/>
          </w:tcPr>
          <w:p w14:paraId="4F8B62F8" w14:textId="77777777" w:rsidR="00B61742" w:rsidRPr="00461E02" w:rsidRDefault="00B61742" w:rsidP="00CB77FB">
            <w:pPr>
              <w:jc w:val="center"/>
              <w:rPr>
                <w:rFonts w:ascii="Arial" w:hAnsi="Arial" w:cs="Arial"/>
                <w:bCs/>
              </w:rPr>
            </w:pPr>
          </w:p>
        </w:tc>
        <w:tc>
          <w:tcPr>
            <w:tcW w:w="1134" w:type="dxa"/>
            <w:tcBorders>
              <w:bottom w:val="single" w:sz="4" w:space="0" w:color="auto"/>
            </w:tcBorders>
            <w:shd w:val="clear" w:color="auto" w:fill="auto"/>
            <w:vAlign w:val="center"/>
          </w:tcPr>
          <w:p w14:paraId="3160A9FF" w14:textId="77777777" w:rsidR="00B61742" w:rsidRPr="00461E02" w:rsidRDefault="00B61742" w:rsidP="00CB77FB">
            <w:pPr>
              <w:jc w:val="center"/>
              <w:rPr>
                <w:rFonts w:ascii="Arial" w:hAnsi="Arial" w:cs="Arial"/>
                <w:bCs/>
              </w:rPr>
            </w:pPr>
          </w:p>
        </w:tc>
      </w:tr>
    </w:tbl>
    <w:p w14:paraId="49E398EC" w14:textId="77777777" w:rsidR="00B61742" w:rsidRDefault="00B61742" w:rsidP="00F70FCA">
      <w:pPr>
        <w:ind w:left="567" w:hanging="567"/>
        <w:jc w:val="center"/>
        <w:rPr>
          <w:rFonts w:ascii="Arial" w:hAnsi="Arial" w:cs="Arial"/>
          <w:b/>
          <w:bCs/>
          <w:sz w:val="18"/>
          <w:szCs w:val="22"/>
          <w:u w:val="single"/>
        </w:rPr>
      </w:pPr>
    </w:p>
    <w:p w14:paraId="3B6E79EA" w14:textId="77777777" w:rsidR="00F70FCA" w:rsidRDefault="00F70FCA" w:rsidP="00F70FCA">
      <w:pPr>
        <w:ind w:left="567" w:hanging="567"/>
        <w:jc w:val="center"/>
        <w:rPr>
          <w:rFonts w:ascii="Arial" w:hAnsi="Arial" w:cs="Arial"/>
          <w:b/>
          <w:bCs/>
          <w:i/>
          <w:sz w:val="18"/>
          <w:szCs w:val="22"/>
        </w:rPr>
      </w:pPr>
      <w:r w:rsidRPr="000F5832">
        <w:rPr>
          <w:rFonts w:ascii="Arial" w:hAnsi="Arial" w:cs="Arial"/>
          <w:b/>
          <w:bCs/>
          <w:i/>
          <w:sz w:val="18"/>
          <w:szCs w:val="22"/>
        </w:rPr>
        <w:t>Recibe</w:t>
      </w:r>
    </w:p>
    <w:p w14:paraId="1847DA3B" w14:textId="77777777" w:rsidR="00CB249A" w:rsidRDefault="00CB249A" w:rsidP="00F70FCA">
      <w:pPr>
        <w:ind w:left="567" w:hanging="567"/>
        <w:jc w:val="center"/>
        <w:rPr>
          <w:rFonts w:ascii="Arial" w:hAnsi="Arial" w:cs="Arial"/>
          <w:b/>
          <w:bCs/>
          <w:i/>
          <w:sz w:val="18"/>
          <w:szCs w:val="22"/>
        </w:rPr>
      </w:pPr>
    </w:p>
    <w:p w14:paraId="178BC335" w14:textId="77777777" w:rsidR="00CB249A" w:rsidRDefault="00CB249A" w:rsidP="00F70FCA">
      <w:pPr>
        <w:ind w:left="567" w:hanging="567"/>
        <w:jc w:val="center"/>
        <w:rPr>
          <w:rFonts w:ascii="Arial" w:hAnsi="Arial" w:cs="Arial"/>
          <w:b/>
          <w:bCs/>
          <w:i/>
          <w:sz w:val="18"/>
          <w:szCs w:val="22"/>
        </w:rPr>
      </w:pPr>
    </w:p>
    <w:p w14:paraId="67CC7D73" w14:textId="77777777" w:rsidR="008426CD" w:rsidRDefault="008426CD" w:rsidP="00F70FCA">
      <w:pPr>
        <w:ind w:left="567" w:hanging="567"/>
        <w:jc w:val="center"/>
        <w:rPr>
          <w:rFonts w:ascii="Arial" w:hAnsi="Arial" w:cs="Arial"/>
          <w:b/>
          <w:bCs/>
          <w:i/>
          <w:sz w:val="18"/>
          <w:szCs w:val="22"/>
        </w:rPr>
      </w:pPr>
    </w:p>
    <w:p w14:paraId="2AF5A3A2" w14:textId="77777777" w:rsidR="008426CD" w:rsidRPr="000F5832" w:rsidRDefault="008426CD" w:rsidP="00F70FCA">
      <w:pPr>
        <w:ind w:left="567" w:hanging="567"/>
        <w:jc w:val="center"/>
        <w:rPr>
          <w:rFonts w:ascii="Arial" w:hAnsi="Arial" w:cs="Arial"/>
          <w:b/>
          <w:bCs/>
          <w:i/>
          <w:sz w:val="18"/>
          <w:szCs w:val="22"/>
        </w:rPr>
      </w:pPr>
    </w:p>
    <w:p w14:paraId="2C93452F" w14:textId="77777777" w:rsidR="00F70FCA" w:rsidRPr="000F5832" w:rsidRDefault="00F70FCA" w:rsidP="00F70FCA">
      <w:pPr>
        <w:ind w:left="567" w:hanging="567"/>
        <w:jc w:val="center"/>
        <w:rPr>
          <w:rFonts w:ascii="Arial" w:hAnsi="Arial" w:cs="Arial"/>
          <w:b/>
          <w:bCs/>
          <w:i/>
          <w:sz w:val="18"/>
          <w:szCs w:val="22"/>
        </w:rPr>
      </w:pPr>
      <w:r w:rsidRPr="000F5832">
        <w:rPr>
          <w:rFonts w:ascii="Arial" w:hAnsi="Arial" w:cs="Arial"/>
          <w:b/>
          <w:bCs/>
          <w:i/>
          <w:sz w:val="18"/>
          <w:szCs w:val="22"/>
        </w:rPr>
        <w:t>__________________________________________________</w:t>
      </w:r>
    </w:p>
    <w:p w14:paraId="28D1F2EB" w14:textId="77777777" w:rsidR="00F70FCA" w:rsidRDefault="00F70FCA" w:rsidP="00F70FCA">
      <w:pPr>
        <w:ind w:left="567" w:hanging="567"/>
        <w:jc w:val="center"/>
        <w:rPr>
          <w:rFonts w:ascii="Arial" w:hAnsi="Arial" w:cs="Arial"/>
          <w:b/>
          <w:bCs/>
          <w:i/>
          <w:sz w:val="18"/>
          <w:szCs w:val="22"/>
        </w:rPr>
      </w:pPr>
      <w:r w:rsidRPr="000F5832">
        <w:rPr>
          <w:rFonts w:ascii="Arial" w:hAnsi="Arial" w:cs="Arial"/>
          <w:b/>
          <w:bCs/>
          <w:i/>
          <w:sz w:val="18"/>
          <w:szCs w:val="22"/>
        </w:rPr>
        <w:t>Representante de la Dirección  de Recursos Materiales y Servicios</w:t>
      </w:r>
    </w:p>
    <w:p w14:paraId="1960E8DB" w14:textId="77777777" w:rsidR="003542FB" w:rsidRDefault="003542FB" w:rsidP="00F70FCA">
      <w:pPr>
        <w:ind w:left="567" w:hanging="567"/>
        <w:jc w:val="center"/>
        <w:rPr>
          <w:rFonts w:ascii="Arial" w:hAnsi="Arial" w:cs="Arial"/>
          <w:b/>
          <w:bCs/>
          <w:i/>
          <w:sz w:val="18"/>
          <w:szCs w:val="22"/>
        </w:rPr>
      </w:pPr>
    </w:p>
    <w:p w14:paraId="35D1D7FA" w14:textId="77777777" w:rsidR="00B36171" w:rsidRPr="000F5832" w:rsidRDefault="00B36171" w:rsidP="00F70FCA">
      <w:pPr>
        <w:ind w:left="567" w:hanging="567"/>
        <w:jc w:val="center"/>
        <w:rPr>
          <w:rFonts w:ascii="Arial" w:hAnsi="Arial" w:cs="Arial"/>
          <w:b/>
          <w:bCs/>
          <w:i/>
          <w:sz w:val="18"/>
          <w:szCs w:val="22"/>
        </w:rPr>
      </w:pPr>
    </w:p>
    <w:p w14:paraId="4E57510F" w14:textId="77777777" w:rsidR="00EE2D88" w:rsidRDefault="00F70FCA" w:rsidP="00EE2D88">
      <w:pPr>
        <w:ind w:left="851" w:hanging="851"/>
        <w:jc w:val="both"/>
        <w:rPr>
          <w:rFonts w:ascii="Arial" w:hAnsi="Arial" w:cs="Arial"/>
          <w:sz w:val="18"/>
          <w:szCs w:val="22"/>
        </w:rPr>
      </w:pPr>
      <w:r w:rsidRPr="00226BF3">
        <w:rPr>
          <w:rFonts w:ascii="Arial" w:hAnsi="Arial" w:cs="Arial"/>
          <w:b/>
          <w:bCs/>
          <w:sz w:val="18"/>
          <w:szCs w:val="22"/>
          <w:u w:val="single"/>
        </w:rPr>
        <w:t>NOTAS:</w:t>
      </w:r>
      <w:r w:rsidRPr="00226BF3">
        <w:rPr>
          <w:rFonts w:ascii="Arial" w:hAnsi="Arial" w:cs="Arial"/>
          <w:sz w:val="18"/>
          <w:szCs w:val="22"/>
        </w:rPr>
        <w:t xml:space="preserve"> </w:t>
      </w:r>
      <w:r w:rsidRPr="00226BF3">
        <w:rPr>
          <w:rFonts w:ascii="Arial" w:hAnsi="Arial" w:cs="Arial"/>
          <w:sz w:val="18"/>
          <w:szCs w:val="22"/>
        </w:rPr>
        <w:tab/>
        <w:t>El presente formato tiene como objetivo señalar y relacionar todos los documentos requeridos en el presente procedimiento, pudiendo agregar aquella documentación que no se encuentre prevista en la relación.</w:t>
      </w:r>
    </w:p>
    <w:p w14:paraId="06CD91FB" w14:textId="77777777" w:rsidR="00C40B7B" w:rsidRDefault="00C40B7B" w:rsidP="00EE2D88">
      <w:pPr>
        <w:ind w:left="851" w:hanging="851"/>
        <w:jc w:val="both"/>
        <w:rPr>
          <w:rFonts w:ascii="Arial" w:hAnsi="Arial" w:cs="Arial"/>
          <w:sz w:val="18"/>
          <w:szCs w:val="22"/>
        </w:rPr>
      </w:pPr>
    </w:p>
    <w:p w14:paraId="17660262" w14:textId="77777777" w:rsidR="009E335B" w:rsidRDefault="00A55031" w:rsidP="00D84140">
      <w:pPr>
        <w:ind w:left="851"/>
        <w:jc w:val="both"/>
        <w:rPr>
          <w:rFonts w:ascii="Arial" w:hAnsi="Arial" w:cs="Arial"/>
          <w:sz w:val="18"/>
          <w:szCs w:val="22"/>
        </w:rPr>
      </w:pPr>
      <w:r w:rsidRPr="00A55031">
        <w:rPr>
          <w:rFonts w:ascii="Arial" w:hAnsi="Arial" w:cs="Arial"/>
          <w:sz w:val="18"/>
          <w:szCs w:val="22"/>
        </w:rPr>
        <w:t>Dicho formato se presentará firmado por el LICITANTE y servirá como constancia de recepción de la documentación que entregue.</w:t>
      </w:r>
    </w:p>
    <w:p w14:paraId="3F7625EB" w14:textId="77777777" w:rsidR="009E335B" w:rsidRDefault="009E335B">
      <w:pPr>
        <w:rPr>
          <w:rFonts w:ascii="Arial" w:hAnsi="Arial" w:cs="Arial"/>
          <w:sz w:val="18"/>
          <w:szCs w:val="22"/>
        </w:rPr>
      </w:pPr>
    </w:p>
    <w:p w14:paraId="32998AAE" w14:textId="77777777" w:rsidR="00DD1C7E" w:rsidRDefault="00DD1C7E">
      <w:pPr>
        <w:rPr>
          <w:rFonts w:ascii="Arial" w:hAnsi="Arial" w:cs="Arial"/>
          <w:sz w:val="18"/>
          <w:szCs w:val="22"/>
        </w:rPr>
      </w:pPr>
    </w:p>
    <w:p w14:paraId="4769F4AD" w14:textId="77777777" w:rsidR="003E500F" w:rsidRDefault="003F04EE" w:rsidP="003F04EE">
      <w:pPr>
        <w:pStyle w:val="Ttulo1"/>
        <w:spacing w:before="240" w:after="60"/>
        <w:jc w:val="left"/>
      </w:pPr>
      <w:r>
        <w:t xml:space="preserve"> </w:t>
      </w:r>
    </w:p>
    <w:p w14:paraId="46DC64EB" w14:textId="77777777" w:rsidR="003E500F" w:rsidRDefault="003E500F" w:rsidP="004D78D6">
      <w:pPr>
        <w:rPr>
          <w:rFonts w:ascii="Arial" w:hAnsi="Arial"/>
          <w:b/>
          <w:sz w:val="24"/>
          <w:lang w:val="es-ES"/>
        </w:rPr>
      </w:pPr>
    </w:p>
    <w:p w14:paraId="10185D92" w14:textId="77777777" w:rsidR="00E3730C" w:rsidRDefault="00E3730C" w:rsidP="004D78D6">
      <w:pPr>
        <w:rPr>
          <w:rFonts w:ascii="Arial" w:hAnsi="Arial"/>
          <w:b/>
          <w:sz w:val="24"/>
          <w:lang w:val="es-ES"/>
        </w:rPr>
      </w:pPr>
    </w:p>
    <w:sectPr w:rsidR="00E3730C" w:rsidSect="00CF2BBF">
      <w:headerReference w:type="default" r:id="rId39"/>
      <w:footerReference w:type="default" r:id="rId40"/>
      <w:pgSz w:w="12242" w:h="15842" w:code="1"/>
      <w:pgMar w:top="1701" w:right="1304" w:bottom="992" w:left="1701"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74D12" w14:textId="77777777" w:rsidR="0032396B" w:rsidRDefault="0032396B">
      <w:r>
        <w:separator/>
      </w:r>
    </w:p>
  </w:endnote>
  <w:endnote w:type="continuationSeparator" w:id="0">
    <w:p w14:paraId="22F5A9C9" w14:textId="77777777" w:rsidR="0032396B" w:rsidRDefault="00323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Cond">
    <w:altName w:val="Franklin Gothic Medium Cond"/>
    <w:panose1 w:val="00000000000000000000"/>
    <w:charset w:val="00"/>
    <w:family w:val="swiss"/>
    <w:notTrueType/>
    <w:pitch w:val="variable"/>
    <w:sig w:usb0="A00002AF" w:usb1="5000204B" w:usb2="00000000" w:usb3="00000000" w:csb0="0000009F" w:csb1="00000000"/>
  </w:font>
  <w:font w:name="Arial (W1)">
    <w:altName w:val="Arial"/>
    <w:charset w:val="00"/>
    <w:family w:val="auto"/>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yriad Pro Cond">
    <w:altName w:val="DejaVu Sans Condensed"/>
    <w:panose1 w:val="00000000000000000000"/>
    <w:charset w:val="00"/>
    <w:family w:val="swiss"/>
    <w:notTrueType/>
    <w:pitch w:val="variable"/>
    <w:sig w:usb0="A00002AF" w:usb1="50002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G Times (W1)">
    <w:panose1 w:val="00000000000000000000"/>
    <w:charset w:val="00"/>
    <w:family w:val="roman"/>
    <w:notTrueType/>
    <w:pitch w:val="variable"/>
    <w:sig w:usb0="00000003" w:usb1="00000000" w:usb2="00000000" w:usb3="00000000" w:csb0="00000001" w:csb1="00000000"/>
  </w:font>
  <w:font w:name="Futura Bk">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Bitstream Vera Sans">
    <w:altName w:val="Trebuchet MS"/>
    <w:charset w:val="00"/>
    <w:family w:val="swiss"/>
    <w:pitch w:val="variable"/>
    <w:sig w:usb0="800000AF" w:usb1="1000204A" w:usb2="00000000" w:usb3="00000000" w:csb0="00000001" w:csb1="00000000"/>
  </w:font>
  <w:font w:name="Times">
    <w:panose1 w:val="02020603050405020304"/>
    <w:charset w:val="00"/>
    <w:family w:val="roman"/>
    <w:pitch w:val="variable"/>
    <w:sig w:usb0="E0002EFF" w:usb1="C0007843" w:usb2="00000009" w:usb3="00000000" w:csb0="000001FF" w:csb1="00000000"/>
  </w:font>
  <w:font w:name="CG Omega (W1)">
    <w:panose1 w:val="00000000000000000000"/>
    <w:charset w:val="00"/>
    <w:family w:val="swiss"/>
    <w:notTrueType/>
    <w:pitch w:val="variable"/>
    <w:sig w:usb0="00000003" w:usb1="00000000" w:usb2="00000000" w:usb3="00000000" w:csb0="00000001" w:csb1="00000000"/>
  </w:font>
  <w:font w:name="Albertus Medium">
    <w:charset w:val="00"/>
    <w:family w:val="swiss"/>
    <w:pitch w:val="variable"/>
    <w:sig w:usb0="00000007" w:usb1="00000000"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Gras">
    <w:altName w:val="Times New Roman"/>
    <w:charset w:val="00"/>
    <w:family w:val="auto"/>
    <w:pitch w:val="variable"/>
    <w:sig w:usb0="E0002AFF" w:usb1="C0007843" w:usb2="00000009" w:usb3="00000000" w:csb0="000001FF" w:csb1="00000000"/>
  </w:font>
  <w:font w:name="Sagem">
    <w:altName w:val="Courier New"/>
    <w:charset w:val="00"/>
    <w:family w:val="auto"/>
    <w:pitch w:val="variable"/>
    <w:sig w:usb0="00000003" w:usb1="00000000" w:usb2="00000000" w:usb3="00000000" w:csb0="00000001" w:csb1="00000000"/>
  </w:font>
  <w:font w:name="T T 318 6o 00">
    <w:altName w:val="Cambria"/>
    <w:panose1 w:val="00000000000000000000"/>
    <w:charset w:val="00"/>
    <w:family w:val="auto"/>
    <w:notTrueType/>
    <w:pitch w:val="default"/>
    <w:sig w:usb0="00000003" w:usb1="00000000" w:usb2="00000000" w:usb3="00000000" w:csb0="00000001" w:csb1="00000000"/>
  </w:font>
  <w:font w:name="AvantGarde Md BT">
    <w:altName w:val="Times New Roma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New Roman Italic">
    <w:charset w:val="00"/>
    <w:family w:val="auto"/>
    <w:pitch w:val="variable"/>
    <w:sig w:usb0="E0000AFF" w:usb1="00007843" w:usb2="00000001" w:usb3="00000000" w:csb0="000001BF" w:csb1="00000000"/>
  </w:font>
  <w:font w:name="ヒラギノ角ゴ Pro W3">
    <w:altName w:val="MS Mincho"/>
    <w:charset w:val="80"/>
    <w:family w:val="auto"/>
    <w:pitch w:val="variable"/>
    <w:sig w:usb0="E00002FF" w:usb1="7AC7FFFF" w:usb2="00000012" w:usb3="00000000" w:csb0="0002000D" w:csb1="00000000"/>
  </w:font>
  <w:font w:name="DIN-Regular">
    <w:altName w:val="DIN-Regular"/>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font>
  <w:font w:name="WenQuanYi Micro Hei">
    <w:altName w:val="MS Mincho"/>
    <w:charset w:val="80"/>
    <w:family w:val="auto"/>
    <w:pitch w:val="variable"/>
  </w:font>
  <w:font w:name="Lohit Hindi">
    <w:altName w:val="MS Mincho"/>
    <w:charset w:val="80"/>
    <w:family w:val="auto"/>
    <w:pitch w:val="variable"/>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yriad Pro">
    <w:altName w:val="Times New Roman"/>
    <w:panose1 w:val="00000000000000000000"/>
    <w:charset w:val="00"/>
    <w:family w:val="swiss"/>
    <w:notTrueType/>
    <w:pitch w:val="variable"/>
    <w:sig w:usb0="20000287" w:usb1="00000001" w:usb2="00000000" w:usb3="00000000" w:csb0="0000019F" w:csb1="00000000"/>
  </w:font>
  <w:font w:name="Impact">
    <w:panose1 w:val="020B0806030902050204"/>
    <w:charset w:val="00"/>
    <w:family w:val="swiss"/>
    <w:pitch w:val="variable"/>
    <w:sig w:usb0="00000287" w:usb1="00000000" w:usb2="00000000" w:usb3="00000000" w:csb0="0000009F" w:csb1="00000000"/>
  </w:font>
  <w:font w:name="Abadi MT Condensed Light">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46324" w14:textId="1BE32314" w:rsidR="0036552E" w:rsidRPr="004D3586" w:rsidRDefault="0036552E" w:rsidP="0036552E">
    <w:pPr>
      <w:pStyle w:val="Piedepgina"/>
      <w:tabs>
        <w:tab w:val="clear" w:pos="8504"/>
        <w:tab w:val="right" w:pos="9214"/>
      </w:tabs>
      <w:jc w:val="right"/>
      <w:rPr>
        <w:rFonts w:ascii="Arial" w:hAnsi="Arial" w:cs="Arial"/>
      </w:rPr>
    </w:pPr>
    <w:r w:rsidRPr="004D3586">
      <w:rPr>
        <w:rFonts w:ascii="Arial" w:hAnsi="Arial" w:cs="Arial"/>
      </w:rPr>
      <w:t xml:space="preserve">Página </w:t>
    </w:r>
    <w:r w:rsidRPr="003A5785">
      <w:rPr>
        <w:rFonts w:ascii="Arial" w:hAnsi="Arial" w:cs="Arial"/>
        <w:b/>
      </w:rPr>
      <w:fldChar w:fldCharType="begin"/>
    </w:r>
    <w:r w:rsidRPr="003A5785">
      <w:rPr>
        <w:rFonts w:ascii="Arial" w:hAnsi="Arial" w:cs="Arial"/>
        <w:b/>
      </w:rPr>
      <w:instrText>PAGE</w:instrText>
    </w:r>
    <w:r w:rsidRPr="003A5785">
      <w:rPr>
        <w:rFonts w:ascii="Arial" w:hAnsi="Arial" w:cs="Arial"/>
        <w:b/>
      </w:rPr>
      <w:fldChar w:fldCharType="separate"/>
    </w:r>
    <w:r w:rsidR="003F64CC">
      <w:rPr>
        <w:rFonts w:ascii="Arial" w:hAnsi="Arial" w:cs="Arial"/>
        <w:b/>
        <w:noProof/>
      </w:rPr>
      <w:t>12</w:t>
    </w:r>
    <w:r w:rsidRPr="003A5785">
      <w:rPr>
        <w:rFonts w:ascii="Arial" w:hAnsi="Arial" w:cs="Arial"/>
        <w:b/>
      </w:rPr>
      <w:fldChar w:fldCharType="end"/>
    </w:r>
    <w:r w:rsidRPr="004D3586">
      <w:rPr>
        <w:rFonts w:ascii="Arial" w:hAnsi="Arial" w:cs="Arial"/>
      </w:rPr>
      <w:t xml:space="preserve"> de</w:t>
    </w:r>
    <w:r w:rsidR="003A5785">
      <w:rPr>
        <w:rFonts w:ascii="Arial" w:hAnsi="Arial" w:cs="Arial"/>
      </w:rPr>
      <w:t xml:space="preserve"> </w:t>
    </w:r>
    <w:r w:rsidR="003A5785" w:rsidRPr="003A5785">
      <w:rPr>
        <w:rFonts w:ascii="Arial" w:hAnsi="Arial" w:cs="Arial"/>
        <w:b/>
      </w:rPr>
      <w:t>113</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6151E" w14:textId="77777777" w:rsidR="0036552E" w:rsidRPr="00672A2F" w:rsidRDefault="0036552E" w:rsidP="00672A2F">
    <w:pPr>
      <w:rPr>
        <w:rFonts w:ascii="Arial" w:hAnsi="Arial" w:cs="Arial"/>
        <w:b/>
        <w:i/>
        <w:sz w:val="18"/>
        <w:szCs w:val="18"/>
      </w:rPr>
    </w:pPr>
    <w:r w:rsidRPr="00672A2F">
      <w:rPr>
        <w:rFonts w:ascii="Arial" w:hAnsi="Arial" w:cs="Arial"/>
        <w:b/>
        <w:i/>
        <w:sz w:val="18"/>
        <w:szCs w:val="18"/>
      </w:rPr>
      <w:t>Proyecto de convocatoria</w:t>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t xml:space="preserve">Página </w:t>
    </w:r>
    <w:r w:rsidRPr="00672A2F">
      <w:rPr>
        <w:rFonts w:ascii="Arial" w:hAnsi="Arial" w:cs="Arial"/>
        <w:b/>
        <w:i/>
        <w:sz w:val="18"/>
        <w:szCs w:val="18"/>
      </w:rPr>
      <w:fldChar w:fldCharType="begin"/>
    </w:r>
    <w:r w:rsidRPr="00672A2F">
      <w:rPr>
        <w:rFonts w:ascii="Arial" w:hAnsi="Arial" w:cs="Arial"/>
        <w:b/>
        <w:i/>
        <w:sz w:val="18"/>
        <w:szCs w:val="18"/>
      </w:rPr>
      <w:instrText>PAGE</w:instrText>
    </w:r>
    <w:r w:rsidRPr="00672A2F">
      <w:rPr>
        <w:rFonts w:ascii="Arial" w:hAnsi="Arial" w:cs="Arial"/>
        <w:b/>
        <w:i/>
        <w:sz w:val="18"/>
        <w:szCs w:val="18"/>
      </w:rPr>
      <w:fldChar w:fldCharType="separate"/>
    </w:r>
    <w:r>
      <w:rPr>
        <w:rFonts w:ascii="Arial" w:hAnsi="Arial" w:cs="Arial"/>
        <w:b/>
        <w:i/>
        <w:noProof/>
        <w:sz w:val="18"/>
        <w:szCs w:val="18"/>
      </w:rPr>
      <w:t>31</w:t>
    </w:r>
    <w:r w:rsidRPr="00672A2F">
      <w:rPr>
        <w:rFonts w:ascii="Arial" w:hAnsi="Arial" w:cs="Arial"/>
        <w:b/>
        <w:i/>
        <w:sz w:val="18"/>
        <w:szCs w:val="18"/>
      </w:rPr>
      <w:fldChar w:fldCharType="end"/>
    </w:r>
    <w:r w:rsidRPr="00672A2F">
      <w:rPr>
        <w:rFonts w:ascii="Arial" w:hAnsi="Arial" w:cs="Arial"/>
        <w:b/>
        <w:i/>
        <w:sz w:val="18"/>
        <w:szCs w:val="18"/>
      </w:rPr>
      <w:t xml:space="preserve"> de 48</w:t>
    </w:r>
  </w:p>
  <w:p w14:paraId="3BD4F6E4" w14:textId="77777777" w:rsidR="0036552E" w:rsidRDefault="0036552E">
    <w:pPr>
      <w:pStyle w:val="Piedepgina"/>
    </w:pPr>
  </w:p>
  <w:p w14:paraId="74105E3E" w14:textId="77777777" w:rsidR="0036552E" w:rsidRDefault="0036552E"/>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18206" w14:textId="00C3F42D" w:rsidR="0036552E" w:rsidRDefault="0036552E" w:rsidP="00760A99">
    <w:pPr>
      <w:pStyle w:val="Piedepgina"/>
      <w:tabs>
        <w:tab w:val="clear" w:pos="8504"/>
        <w:tab w:val="right" w:pos="9214"/>
      </w:tabs>
      <w:jc w:val="right"/>
    </w:pPr>
    <w:r w:rsidRPr="00A55CD8">
      <w:rPr>
        <w:rFonts w:ascii="Arial" w:hAnsi="Arial" w:cs="Arial"/>
      </w:rPr>
      <w:t xml:space="preserve">Página </w:t>
    </w:r>
    <w:r w:rsidRPr="00A55CD8">
      <w:rPr>
        <w:rFonts w:ascii="Arial" w:hAnsi="Arial" w:cs="Arial"/>
        <w:b/>
        <w:sz w:val="24"/>
        <w:szCs w:val="24"/>
      </w:rPr>
      <w:fldChar w:fldCharType="begin"/>
    </w:r>
    <w:r w:rsidRPr="00A55CD8">
      <w:rPr>
        <w:rFonts w:ascii="Arial" w:hAnsi="Arial" w:cs="Arial"/>
        <w:b/>
      </w:rPr>
      <w:instrText>PAGE</w:instrText>
    </w:r>
    <w:r w:rsidRPr="00A55CD8">
      <w:rPr>
        <w:rFonts w:ascii="Arial" w:hAnsi="Arial" w:cs="Arial"/>
        <w:b/>
        <w:sz w:val="24"/>
        <w:szCs w:val="24"/>
      </w:rPr>
      <w:fldChar w:fldCharType="separate"/>
    </w:r>
    <w:r w:rsidR="003F64CC">
      <w:rPr>
        <w:rFonts w:ascii="Arial" w:hAnsi="Arial" w:cs="Arial"/>
        <w:b/>
        <w:noProof/>
      </w:rPr>
      <w:t>91</w:t>
    </w:r>
    <w:r w:rsidRPr="00A55CD8">
      <w:rPr>
        <w:rFonts w:ascii="Arial" w:hAnsi="Arial" w:cs="Arial"/>
        <w:b/>
        <w:sz w:val="24"/>
        <w:szCs w:val="24"/>
      </w:rPr>
      <w:fldChar w:fldCharType="end"/>
    </w:r>
    <w:r w:rsidRPr="00A55CD8">
      <w:rPr>
        <w:rFonts w:ascii="Arial" w:hAnsi="Arial" w:cs="Arial"/>
      </w:rPr>
      <w:t xml:space="preserve"> de </w:t>
    </w:r>
    <w:r w:rsidR="003A5785">
      <w:rPr>
        <w:rFonts w:ascii="Arial" w:hAnsi="Arial" w:cs="Arial"/>
        <w:b/>
      </w:rPr>
      <w:t>113</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15A2F" w14:textId="77777777" w:rsidR="0036552E" w:rsidRPr="00672A2F" w:rsidRDefault="0036552E" w:rsidP="00672A2F">
    <w:pPr>
      <w:rPr>
        <w:rFonts w:ascii="Arial" w:hAnsi="Arial" w:cs="Arial"/>
        <w:b/>
        <w:i/>
        <w:sz w:val="18"/>
        <w:szCs w:val="18"/>
      </w:rPr>
    </w:pPr>
    <w:r w:rsidRPr="00672A2F">
      <w:rPr>
        <w:rFonts w:ascii="Arial" w:hAnsi="Arial" w:cs="Arial"/>
        <w:b/>
        <w:i/>
        <w:sz w:val="18"/>
        <w:szCs w:val="18"/>
      </w:rPr>
      <w:t>Proyecto de convocatoria</w:t>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r>
    <w:r w:rsidRPr="00672A2F">
      <w:rPr>
        <w:rFonts w:ascii="Arial" w:hAnsi="Arial" w:cs="Arial"/>
        <w:b/>
        <w:i/>
        <w:sz w:val="18"/>
        <w:szCs w:val="18"/>
      </w:rPr>
      <w:tab/>
      <w:t xml:space="preserve">Página </w:t>
    </w:r>
    <w:r w:rsidRPr="00672A2F">
      <w:rPr>
        <w:rFonts w:ascii="Arial" w:hAnsi="Arial" w:cs="Arial"/>
        <w:b/>
        <w:i/>
        <w:sz w:val="18"/>
        <w:szCs w:val="18"/>
      </w:rPr>
      <w:fldChar w:fldCharType="begin"/>
    </w:r>
    <w:r w:rsidRPr="00672A2F">
      <w:rPr>
        <w:rFonts w:ascii="Arial" w:hAnsi="Arial" w:cs="Arial"/>
        <w:b/>
        <w:i/>
        <w:sz w:val="18"/>
        <w:szCs w:val="18"/>
      </w:rPr>
      <w:instrText>PAGE</w:instrText>
    </w:r>
    <w:r w:rsidRPr="00672A2F">
      <w:rPr>
        <w:rFonts w:ascii="Arial" w:hAnsi="Arial" w:cs="Arial"/>
        <w:b/>
        <w:i/>
        <w:sz w:val="18"/>
        <w:szCs w:val="18"/>
      </w:rPr>
      <w:fldChar w:fldCharType="separate"/>
    </w:r>
    <w:r>
      <w:rPr>
        <w:rFonts w:ascii="Arial" w:hAnsi="Arial" w:cs="Arial"/>
        <w:b/>
        <w:i/>
        <w:noProof/>
        <w:sz w:val="18"/>
        <w:szCs w:val="18"/>
      </w:rPr>
      <w:t>31</w:t>
    </w:r>
    <w:r w:rsidRPr="00672A2F">
      <w:rPr>
        <w:rFonts w:ascii="Arial" w:hAnsi="Arial" w:cs="Arial"/>
        <w:b/>
        <w:i/>
        <w:sz w:val="18"/>
        <w:szCs w:val="18"/>
      </w:rPr>
      <w:fldChar w:fldCharType="end"/>
    </w:r>
    <w:r w:rsidRPr="00672A2F">
      <w:rPr>
        <w:rFonts w:ascii="Arial" w:hAnsi="Arial" w:cs="Arial"/>
        <w:b/>
        <w:i/>
        <w:sz w:val="18"/>
        <w:szCs w:val="18"/>
      </w:rPr>
      <w:t xml:space="preserve"> de 48</w:t>
    </w:r>
  </w:p>
  <w:p w14:paraId="26DD9ABD" w14:textId="77777777" w:rsidR="0036552E" w:rsidRDefault="0036552E">
    <w:pPr>
      <w:pStyle w:val="Piedepgin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7E546" w14:textId="283E45AA" w:rsidR="0036552E" w:rsidRPr="009F25D8" w:rsidRDefault="0036552E" w:rsidP="007B7A63">
    <w:pPr>
      <w:pStyle w:val="Piedepgina"/>
      <w:tabs>
        <w:tab w:val="clear" w:pos="8504"/>
        <w:tab w:val="right" w:pos="9214"/>
      </w:tabs>
      <w:rPr>
        <w:rFonts w:ascii="Arial" w:hAnsi="Arial" w:cs="Arial"/>
      </w:rPr>
    </w:pPr>
    <w:r w:rsidRPr="009F25D8">
      <w:rPr>
        <w:rFonts w:ascii="Arial" w:hAnsi="Arial" w:cs="Arial"/>
        <w:b/>
        <w:i/>
        <w:sz w:val="18"/>
        <w:szCs w:val="18"/>
      </w:rPr>
      <w:tab/>
    </w:r>
    <w:r w:rsidRPr="009F25D8">
      <w:rPr>
        <w:rFonts w:ascii="Arial" w:hAnsi="Arial" w:cs="Arial"/>
        <w:b/>
        <w:i/>
        <w:sz w:val="18"/>
        <w:szCs w:val="18"/>
      </w:rPr>
      <w:tab/>
    </w:r>
    <w:r w:rsidRPr="009F25D8">
      <w:rPr>
        <w:rFonts w:ascii="Arial" w:hAnsi="Arial" w:cs="Arial"/>
      </w:rPr>
      <w:t xml:space="preserve">Página </w:t>
    </w:r>
    <w:r w:rsidRPr="009F25D8">
      <w:rPr>
        <w:rFonts w:ascii="Arial" w:hAnsi="Arial" w:cs="Arial"/>
        <w:b/>
        <w:sz w:val="24"/>
        <w:szCs w:val="24"/>
      </w:rPr>
      <w:fldChar w:fldCharType="begin"/>
    </w:r>
    <w:r w:rsidRPr="009F25D8">
      <w:rPr>
        <w:rFonts w:ascii="Arial" w:hAnsi="Arial" w:cs="Arial"/>
        <w:b/>
      </w:rPr>
      <w:instrText>PAGE</w:instrText>
    </w:r>
    <w:r w:rsidRPr="009F25D8">
      <w:rPr>
        <w:rFonts w:ascii="Arial" w:hAnsi="Arial" w:cs="Arial"/>
        <w:b/>
        <w:sz w:val="24"/>
        <w:szCs w:val="24"/>
      </w:rPr>
      <w:fldChar w:fldCharType="separate"/>
    </w:r>
    <w:r w:rsidR="003F64CC">
      <w:rPr>
        <w:rFonts w:ascii="Arial" w:hAnsi="Arial" w:cs="Arial"/>
        <w:b/>
        <w:noProof/>
      </w:rPr>
      <w:t>113</w:t>
    </w:r>
    <w:r w:rsidRPr="009F25D8">
      <w:rPr>
        <w:rFonts w:ascii="Arial" w:hAnsi="Arial" w:cs="Arial"/>
        <w:b/>
        <w:sz w:val="24"/>
        <w:szCs w:val="24"/>
      </w:rPr>
      <w:fldChar w:fldCharType="end"/>
    </w:r>
    <w:r w:rsidRPr="009F25D8">
      <w:rPr>
        <w:rFonts w:ascii="Arial" w:hAnsi="Arial" w:cs="Arial"/>
      </w:rPr>
      <w:t xml:space="preserve"> de </w:t>
    </w:r>
    <w:r>
      <w:rPr>
        <w:rFonts w:ascii="Arial" w:hAnsi="Arial" w:cs="Arial"/>
        <w:b/>
      </w:rPr>
      <w:t>113</w:t>
    </w:r>
  </w:p>
  <w:p w14:paraId="2443B12E" w14:textId="77777777" w:rsidR="0036552E" w:rsidRPr="007B7A63" w:rsidRDefault="0036552E" w:rsidP="007B7A6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09105" w14:textId="77777777" w:rsidR="0032396B" w:rsidRDefault="0032396B">
      <w:r>
        <w:separator/>
      </w:r>
    </w:p>
  </w:footnote>
  <w:footnote w:type="continuationSeparator" w:id="0">
    <w:p w14:paraId="5020F088" w14:textId="77777777" w:rsidR="0032396B" w:rsidRDefault="003239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E6F35" w14:textId="77777777" w:rsidR="0036552E" w:rsidRDefault="0036552E" w:rsidP="0036552E">
    <w:pPr>
      <w:pStyle w:val="Encabezado"/>
      <w:jc w:val="right"/>
      <w:rPr>
        <w:rFonts w:ascii="Arial" w:hAnsi="Arial" w:cs="Arial"/>
        <w:color w:val="808080"/>
        <w:szCs w:val="22"/>
      </w:rPr>
    </w:pPr>
    <w:r>
      <w:rPr>
        <w:rFonts w:ascii="Arial" w:hAnsi="Arial" w:cs="Arial"/>
        <w:color w:val="808080"/>
        <w:szCs w:val="22"/>
      </w:rPr>
      <w:t xml:space="preserve">   </w:t>
    </w:r>
  </w:p>
  <w:p w14:paraId="4D3B2146" w14:textId="77777777" w:rsidR="0036552E" w:rsidRPr="00424AED" w:rsidRDefault="0036552E" w:rsidP="0036552E">
    <w:pPr>
      <w:pStyle w:val="Encabezado"/>
      <w:jc w:val="right"/>
      <w:rPr>
        <w:rFonts w:ascii="Arial" w:hAnsi="Arial" w:cs="Arial"/>
        <w:color w:val="808080"/>
        <w:szCs w:val="22"/>
      </w:rPr>
    </w:pPr>
    <w:r>
      <w:rPr>
        <w:noProof/>
        <w:lang w:val="es-MX" w:eastAsia="es-MX"/>
      </w:rPr>
      <w:drawing>
        <wp:anchor distT="0" distB="0" distL="114300" distR="114300" simplePos="0" relativeHeight="251665408" behindDoc="0" locked="0" layoutInCell="1" allowOverlap="1" wp14:anchorId="2010B6A1" wp14:editId="3C3AF32A">
          <wp:simplePos x="0" y="0"/>
          <wp:positionH relativeFrom="column">
            <wp:posOffset>-289560</wp:posOffset>
          </wp:positionH>
          <wp:positionV relativeFrom="paragraph">
            <wp:posOffset>50165</wp:posOffset>
          </wp:positionV>
          <wp:extent cx="2095500" cy="638175"/>
          <wp:effectExtent l="0" t="0" r="12700" b="0"/>
          <wp:wrapNone/>
          <wp:docPr id="10" name="Imagen 10" descr="IN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E 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638175"/>
                  </a:xfrm>
                  <a:prstGeom prst="rect">
                    <a:avLst/>
                  </a:prstGeom>
                  <a:noFill/>
                  <a:ln>
                    <a:noFill/>
                  </a:ln>
                </pic:spPr>
              </pic:pic>
            </a:graphicData>
          </a:graphic>
        </wp:anchor>
      </w:drawing>
    </w:r>
    <w:r>
      <w:rPr>
        <w:rFonts w:ascii="Arial" w:hAnsi="Arial" w:cs="Arial"/>
        <w:color w:val="808080"/>
        <w:szCs w:val="22"/>
      </w:rPr>
      <w:t>Dirección Ejecutiva d</w:t>
    </w:r>
    <w:r w:rsidRPr="00424AED">
      <w:rPr>
        <w:rFonts w:ascii="Arial" w:hAnsi="Arial" w:cs="Arial"/>
        <w:color w:val="808080"/>
        <w:szCs w:val="22"/>
      </w:rPr>
      <w:t>e Administración</w:t>
    </w:r>
  </w:p>
  <w:p w14:paraId="70785F48" w14:textId="77777777" w:rsidR="0036552E" w:rsidRDefault="0036552E" w:rsidP="0036552E">
    <w:pPr>
      <w:pStyle w:val="Encabezado"/>
      <w:spacing w:line="480" w:lineRule="auto"/>
      <w:jc w:val="right"/>
      <w:rPr>
        <w:rFonts w:ascii="Arial" w:hAnsi="Arial" w:cs="Arial"/>
        <w:color w:val="808080"/>
        <w:szCs w:val="22"/>
      </w:rPr>
    </w:pPr>
    <w:r w:rsidRPr="00424AED">
      <w:rPr>
        <w:rFonts w:ascii="Arial" w:hAnsi="Arial" w:cs="Arial"/>
        <w:color w:val="808080"/>
        <w:szCs w:val="22"/>
      </w:rPr>
      <w:t xml:space="preserve">Dirección </w:t>
    </w:r>
    <w:r>
      <w:rPr>
        <w:rFonts w:ascii="Arial" w:hAnsi="Arial" w:cs="Arial"/>
        <w:color w:val="808080"/>
        <w:szCs w:val="22"/>
      </w:rPr>
      <w:t>d</w:t>
    </w:r>
    <w:r w:rsidRPr="00424AED">
      <w:rPr>
        <w:rFonts w:ascii="Arial" w:hAnsi="Arial" w:cs="Arial"/>
        <w:color w:val="808080"/>
        <w:szCs w:val="22"/>
      </w:rPr>
      <w:t xml:space="preserve">e Recursos Materiales </w:t>
    </w:r>
    <w:r>
      <w:rPr>
        <w:rFonts w:ascii="Arial" w:hAnsi="Arial" w:cs="Arial"/>
        <w:color w:val="808080"/>
        <w:szCs w:val="22"/>
      </w:rPr>
      <w:t>y</w:t>
    </w:r>
    <w:r w:rsidRPr="00424AED">
      <w:rPr>
        <w:rFonts w:ascii="Arial" w:hAnsi="Arial" w:cs="Arial"/>
        <w:color w:val="808080"/>
        <w:szCs w:val="22"/>
      </w:rPr>
      <w:t xml:space="preserve"> </w:t>
    </w:r>
    <w:r>
      <w:rPr>
        <w:rFonts w:ascii="Arial" w:hAnsi="Arial" w:cs="Arial"/>
        <w:color w:val="808080"/>
        <w:szCs w:val="22"/>
      </w:rPr>
      <w:t>Servicios</w:t>
    </w:r>
  </w:p>
  <w:p w14:paraId="54EC39BA" w14:textId="77777777" w:rsidR="0036552E" w:rsidRDefault="0036552E" w:rsidP="0036552E">
    <w:pPr>
      <w:pStyle w:val="Encabezado"/>
      <w:jc w:val="right"/>
      <w:rPr>
        <w:rFonts w:ascii="Arial" w:hAnsi="Arial" w:cs="Arial"/>
        <w:color w:val="808080"/>
        <w:szCs w:val="22"/>
      </w:rPr>
    </w:pPr>
    <w:r>
      <w:rPr>
        <w:rFonts w:ascii="Arial" w:hAnsi="Arial" w:cs="Arial"/>
        <w:color w:val="808080"/>
        <w:szCs w:val="22"/>
      </w:rPr>
      <w:t xml:space="preserve">Licitación Pública Nacional </w:t>
    </w:r>
  </w:p>
  <w:p w14:paraId="056F760E" w14:textId="77777777" w:rsidR="0036552E" w:rsidRDefault="0036552E" w:rsidP="0036552E">
    <w:pPr>
      <w:pStyle w:val="Encabezado"/>
      <w:jc w:val="right"/>
      <w:rPr>
        <w:rFonts w:ascii="Arial" w:hAnsi="Arial" w:cs="Arial"/>
        <w:color w:val="808080"/>
        <w:szCs w:val="22"/>
      </w:rPr>
    </w:pPr>
    <w:r>
      <w:rPr>
        <w:rFonts w:ascii="Arial" w:hAnsi="Arial" w:cs="Arial"/>
        <w:color w:val="808080"/>
        <w:szCs w:val="22"/>
      </w:rPr>
      <w:t>No. LP-INE-024/</w:t>
    </w:r>
    <w:r w:rsidRPr="002119B4">
      <w:rPr>
        <w:rFonts w:ascii="Arial" w:hAnsi="Arial" w:cs="Arial"/>
        <w:color w:val="808080"/>
        <w:szCs w:val="22"/>
      </w:rPr>
      <w:t>2018</w:t>
    </w:r>
  </w:p>
  <w:p w14:paraId="22252EB3" w14:textId="77777777" w:rsidR="0036552E" w:rsidRPr="0046762E" w:rsidRDefault="0036552E" w:rsidP="0036552E">
    <w:pPr>
      <w:pStyle w:val="Encabezado"/>
      <w:jc w:val="right"/>
      <w:rPr>
        <w:rFonts w:ascii="Myriad Pro Cond" w:hAnsi="Myriad Pro Cond" w:cs="Arial"/>
        <w:color w:val="808080"/>
        <w:sz w:val="24"/>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09BE5" w14:textId="77777777" w:rsidR="0036552E" w:rsidRPr="00424AED" w:rsidRDefault="0032396B" w:rsidP="00A535CD">
    <w:pPr>
      <w:pStyle w:val="Encabezado"/>
      <w:jc w:val="right"/>
      <w:rPr>
        <w:rFonts w:ascii="Arial" w:hAnsi="Arial" w:cs="Arial"/>
        <w:color w:val="808080"/>
        <w:szCs w:val="22"/>
      </w:rPr>
    </w:pPr>
    <w:r>
      <w:rPr>
        <w:noProof/>
      </w:rPr>
      <w:pict w14:anchorId="60261A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8" o:spid="_x0000_s2049" type="#_x0000_t75" alt="Descripción: ife" style="position:absolute;left:0;text-align:left;margin-left:-37.35pt;margin-top:-20.1pt;width:123.95pt;height:57.75pt;z-index:251663360;visibility:visible">
          <v:imagedata r:id="rId1" o:title="ife"/>
        </v:shape>
      </w:pict>
    </w:r>
    <w:r w:rsidR="0036552E">
      <w:rPr>
        <w:rFonts w:ascii="Arial" w:hAnsi="Arial" w:cs="Arial"/>
        <w:color w:val="808080"/>
        <w:szCs w:val="22"/>
      </w:rPr>
      <w:t>Dirección Ejecutiva d</w:t>
    </w:r>
    <w:r w:rsidR="0036552E" w:rsidRPr="00424AED">
      <w:rPr>
        <w:rFonts w:ascii="Arial" w:hAnsi="Arial" w:cs="Arial"/>
        <w:color w:val="808080"/>
        <w:szCs w:val="22"/>
      </w:rPr>
      <w:t>e Administración</w:t>
    </w:r>
  </w:p>
  <w:p w14:paraId="22F94C7A" w14:textId="77777777" w:rsidR="0036552E" w:rsidRDefault="0036552E" w:rsidP="00A535CD">
    <w:pPr>
      <w:pStyle w:val="Encabezado"/>
      <w:spacing w:line="480" w:lineRule="auto"/>
      <w:jc w:val="right"/>
      <w:rPr>
        <w:rFonts w:ascii="Arial" w:hAnsi="Arial" w:cs="Arial"/>
        <w:color w:val="808080"/>
        <w:szCs w:val="22"/>
      </w:rPr>
    </w:pPr>
    <w:r w:rsidRPr="00424AED">
      <w:rPr>
        <w:rFonts w:ascii="Arial" w:hAnsi="Arial" w:cs="Arial"/>
        <w:color w:val="808080"/>
        <w:szCs w:val="22"/>
      </w:rPr>
      <w:t xml:space="preserve">Dirección </w:t>
    </w:r>
    <w:r>
      <w:rPr>
        <w:rFonts w:ascii="Arial" w:hAnsi="Arial" w:cs="Arial"/>
        <w:color w:val="808080"/>
        <w:szCs w:val="22"/>
      </w:rPr>
      <w:t>d</w:t>
    </w:r>
    <w:r w:rsidRPr="00424AED">
      <w:rPr>
        <w:rFonts w:ascii="Arial" w:hAnsi="Arial" w:cs="Arial"/>
        <w:color w:val="808080"/>
        <w:szCs w:val="22"/>
      </w:rPr>
      <w:t xml:space="preserve">e Recursos Materiales </w:t>
    </w:r>
    <w:r>
      <w:rPr>
        <w:rFonts w:ascii="Arial" w:hAnsi="Arial" w:cs="Arial"/>
        <w:color w:val="808080"/>
        <w:szCs w:val="22"/>
      </w:rPr>
      <w:t>y</w:t>
    </w:r>
    <w:r w:rsidRPr="00424AED">
      <w:rPr>
        <w:rFonts w:ascii="Arial" w:hAnsi="Arial" w:cs="Arial"/>
        <w:color w:val="808080"/>
        <w:szCs w:val="22"/>
      </w:rPr>
      <w:t xml:space="preserve"> </w:t>
    </w:r>
    <w:r>
      <w:rPr>
        <w:rFonts w:ascii="Arial" w:hAnsi="Arial" w:cs="Arial"/>
        <w:color w:val="808080"/>
        <w:szCs w:val="22"/>
      </w:rPr>
      <w:t>Servicios</w:t>
    </w:r>
  </w:p>
  <w:p w14:paraId="50F7A535" w14:textId="77777777" w:rsidR="0036552E" w:rsidRDefault="0036552E" w:rsidP="00A535CD">
    <w:pPr>
      <w:pStyle w:val="Encabezado"/>
      <w:jc w:val="right"/>
      <w:rPr>
        <w:rFonts w:ascii="Arial" w:hAnsi="Arial" w:cs="Arial"/>
        <w:color w:val="808080"/>
        <w:szCs w:val="22"/>
      </w:rPr>
    </w:pPr>
    <w:r>
      <w:rPr>
        <w:rFonts w:ascii="Arial" w:hAnsi="Arial" w:cs="Arial"/>
        <w:color w:val="808080"/>
        <w:szCs w:val="22"/>
      </w:rPr>
      <w:t>Licitación Pública Nacional</w:t>
    </w:r>
    <w:r w:rsidRPr="00E06B90">
      <w:rPr>
        <w:rFonts w:ascii="Arial" w:hAnsi="Arial" w:cs="Arial"/>
        <w:color w:val="808080"/>
        <w:szCs w:val="22"/>
      </w:rPr>
      <w:t xml:space="preserve"> No</w:t>
    </w:r>
    <w:r>
      <w:rPr>
        <w:rFonts w:ascii="Arial" w:hAnsi="Arial" w:cs="Arial"/>
        <w:color w:val="808080"/>
        <w:szCs w:val="22"/>
      </w:rPr>
      <w:t>. 00100001-033/2011</w:t>
    </w:r>
  </w:p>
  <w:p w14:paraId="4789C7A2" w14:textId="77777777" w:rsidR="0036552E" w:rsidRDefault="0036552E" w:rsidP="00A535CD">
    <w:pPr>
      <w:pStyle w:val="Encabezado"/>
      <w:jc w:val="right"/>
      <w:rPr>
        <w:rFonts w:ascii="Arial" w:hAnsi="Arial" w:cs="Arial"/>
        <w:color w:val="808080"/>
        <w:szCs w:val="22"/>
      </w:rPr>
    </w:pPr>
  </w:p>
  <w:p w14:paraId="0BBC627A" w14:textId="77777777" w:rsidR="0036552E" w:rsidRPr="00A535CD" w:rsidRDefault="0036552E" w:rsidP="00A535CD">
    <w:pPr>
      <w:pStyle w:val="Encabezado"/>
      <w:jc w:val="right"/>
      <w:rPr>
        <w:rFonts w:ascii="Arial" w:hAnsi="Arial" w:cs="Arial"/>
        <w:color w:val="808080"/>
        <w:szCs w:val="22"/>
      </w:rPr>
    </w:pPr>
  </w:p>
  <w:p w14:paraId="551AA6E1" w14:textId="77777777" w:rsidR="0036552E" w:rsidRDefault="0036552E"/>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641"/>
      <w:gridCol w:w="4596"/>
    </w:tblGrid>
    <w:tr w:rsidR="0036552E" w:rsidRPr="005B2294" w14:paraId="31DC6E7A" w14:textId="77777777" w:rsidTr="00760A99">
      <w:tc>
        <w:tcPr>
          <w:tcW w:w="4641" w:type="dxa"/>
          <w:shd w:val="clear" w:color="auto" w:fill="auto"/>
        </w:tcPr>
        <w:p w14:paraId="5467505F" w14:textId="77777777" w:rsidR="0036552E" w:rsidRPr="005B2294" w:rsidRDefault="0036552E" w:rsidP="00760A99">
          <w:pPr>
            <w:pStyle w:val="Encabezado"/>
            <w:rPr>
              <w:rFonts w:ascii="Arial" w:hAnsi="Arial" w:cs="Arial"/>
              <w:color w:val="808080"/>
              <w:szCs w:val="22"/>
            </w:rPr>
          </w:pPr>
          <w:r>
            <w:rPr>
              <w:rFonts w:ascii="Helvetica" w:hAnsi="Helvetica" w:cs="Helvetica"/>
              <w:noProof/>
              <w:color w:val="008CBA"/>
              <w:lang w:val="es-MX" w:eastAsia="es-MX"/>
            </w:rPr>
            <w:drawing>
              <wp:inline distT="0" distB="0" distL="0" distR="0" wp14:anchorId="51DD458C" wp14:editId="30C1F9B5">
                <wp:extent cx="1800225" cy="692785"/>
                <wp:effectExtent l="0" t="0" r="9525" b="0"/>
                <wp:docPr id="24" name="Imagen 2" descr="INE Instituto Nacional Electoral">
                  <a:hlinkClick xmlns:a="http://schemas.openxmlformats.org/drawingml/2006/main" r:id="rId1" tooltip="&quot;Instituto Nacional Electoral&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INE Instituto Nacional Elector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692785"/>
                        </a:xfrm>
                        <a:prstGeom prst="rect">
                          <a:avLst/>
                        </a:prstGeom>
                        <a:noFill/>
                        <a:ln>
                          <a:noFill/>
                        </a:ln>
                      </pic:spPr>
                    </pic:pic>
                  </a:graphicData>
                </a:graphic>
              </wp:inline>
            </w:drawing>
          </w:r>
        </w:p>
      </w:tc>
      <w:tc>
        <w:tcPr>
          <w:tcW w:w="4596" w:type="dxa"/>
          <w:shd w:val="clear" w:color="auto" w:fill="auto"/>
        </w:tcPr>
        <w:p w14:paraId="1A83242E" w14:textId="77777777" w:rsidR="0036552E" w:rsidRPr="005B2294" w:rsidRDefault="0036552E" w:rsidP="00760A99">
          <w:pPr>
            <w:pStyle w:val="Encabezado"/>
            <w:jc w:val="right"/>
            <w:rPr>
              <w:rFonts w:ascii="Arial" w:hAnsi="Arial" w:cs="Arial"/>
              <w:color w:val="808080"/>
              <w:szCs w:val="22"/>
            </w:rPr>
          </w:pPr>
          <w:r w:rsidRPr="005B2294">
            <w:rPr>
              <w:rFonts w:ascii="Arial" w:hAnsi="Arial" w:cs="Arial"/>
              <w:color w:val="808080"/>
              <w:szCs w:val="22"/>
            </w:rPr>
            <w:t>Dirección Ejecutiva de Administración</w:t>
          </w:r>
        </w:p>
        <w:p w14:paraId="340FC01E" w14:textId="77777777" w:rsidR="0036552E" w:rsidRPr="005B2294" w:rsidRDefault="0036552E" w:rsidP="00760A99">
          <w:pPr>
            <w:pStyle w:val="Encabezado"/>
            <w:spacing w:line="480" w:lineRule="auto"/>
            <w:jc w:val="right"/>
            <w:rPr>
              <w:rFonts w:ascii="Arial" w:hAnsi="Arial" w:cs="Arial"/>
              <w:color w:val="808080"/>
              <w:szCs w:val="22"/>
            </w:rPr>
          </w:pPr>
          <w:r w:rsidRPr="005B2294">
            <w:rPr>
              <w:rFonts w:ascii="Arial" w:hAnsi="Arial" w:cs="Arial"/>
              <w:color w:val="808080"/>
              <w:szCs w:val="22"/>
            </w:rPr>
            <w:t>Dirección de Recursos Materiales y Servicios</w:t>
          </w:r>
        </w:p>
        <w:p w14:paraId="5B4A1CB5" w14:textId="70A3838A" w:rsidR="0036552E" w:rsidRPr="005B2294" w:rsidRDefault="0036552E" w:rsidP="00760A99">
          <w:pPr>
            <w:pStyle w:val="Encabezado"/>
            <w:jc w:val="right"/>
            <w:rPr>
              <w:rFonts w:ascii="Arial" w:hAnsi="Arial" w:cs="Arial"/>
              <w:color w:val="808080"/>
              <w:szCs w:val="22"/>
            </w:rPr>
          </w:pPr>
          <w:r>
            <w:rPr>
              <w:rFonts w:ascii="Arial" w:hAnsi="Arial" w:cs="Arial"/>
              <w:color w:val="808080"/>
              <w:szCs w:val="22"/>
            </w:rPr>
            <w:t>Licitación Pública Nacional</w:t>
          </w:r>
        </w:p>
        <w:p w14:paraId="453C357A" w14:textId="0A4C818C" w:rsidR="0036552E" w:rsidRPr="005B2294" w:rsidRDefault="0036552E" w:rsidP="003A5785">
          <w:pPr>
            <w:pStyle w:val="Encabezado"/>
            <w:jc w:val="right"/>
            <w:rPr>
              <w:rFonts w:ascii="Arial" w:hAnsi="Arial" w:cs="Arial"/>
              <w:color w:val="808080"/>
              <w:szCs w:val="22"/>
            </w:rPr>
          </w:pPr>
          <w:r w:rsidRPr="005B2294">
            <w:rPr>
              <w:rFonts w:ascii="Arial" w:hAnsi="Arial" w:cs="Arial"/>
              <w:color w:val="808080"/>
              <w:szCs w:val="22"/>
            </w:rPr>
            <w:t xml:space="preserve">No. </w:t>
          </w:r>
          <w:r>
            <w:rPr>
              <w:rFonts w:ascii="Arial" w:hAnsi="Arial" w:cs="Arial"/>
              <w:color w:val="808080"/>
              <w:szCs w:val="22"/>
            </w:rPr>
            <w:t>LP</w:t>
          </w:r>
          <w:r w:rsidRPr="005B2294">
            <w:rPr>
              <w:rFonts w:ascii="Arial" w:hAnsi="Arial" w:cs="Arial"/>
              <w:color w:val="808080"/>
              <w:szCs w:val="22"/>
            </w:rPr>
            <w:t>-INE</w:t>
          </w:r>
          <w:r w:rsidR="003A5785">
            <w:rPr>
              <w:rFonts w:ascii="Arial" w:hAnsi="Arial" w:cs="Arial"/>
              <w:color w:val="808080"/>
              <w:szCs w:val="22"/>
            </w:rPr>
            <w:t>-024/</w:t>
          </w:r>
          <w:r>
            <w:rPr>
              <w:rFonts w:ascii="Arial" w:hAnsi="Arial" w:cs="Arial"/>
              <w:color w:val="808080"/>
              <w:szCs w:val="22"/>
            </w:rPr>
            <w:t>2018</w:t>
          </w:r>
        </w:p>
      </w:tc>
    </w:tr>
  </w:tbl>
  <w:p w14:paraId="7086FA09" w14:textId="77777777" w:rsidR="0036552E" w:rsidRDefault="0036552E" w:rsidP="00D30577">
    <w:pPr>
      <w:pStyle w:val="Encabezado"/>
      <w:jc w:val="right"/>
      <w:rPr>
        <w:rFonts w:ascii="Arial" w:hAnsi="Arial" w:cs="Arial"/>
        <w:color w:val="808080"/>
        <w:szCs w:val="2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554D5" w14:textId="77777777" w:rsidR="0036552E" w:rsidRPr="00424AED" w:rsidRDefault="0036552E" w:rsidP="00A535CD">
    <w:pPr>
      <w:pStyle w:val="Encabezado"/>
      <w:jc w:val="right"/>
      <w:rPr>
        <w:rFonts w:ascii="Arial" w:hAnsi="Arial" w:cs="Arial"/>
        <w:color w:val="808080"/>
        <w:szCs w:val="22"/>
      </w:rPr>
    </w:pPr>
    <w:r>
      <w:rPr>
        <w:noProof/>
        <w:lang w:val="es-MX" w:eastAsia="es-MX"/>
      </w:rPr>
      <w:drawing>
        <wp:anchor distT="0" distB="0" distL="114300" distR="114300" simplePos="0" relativeHeight="251661312" behindDoc="0" locked="0" layoutInCell="1" allowOverlap="1" wp14:anchorId="1C95532C" wp14:editId="27A47E3A">
          <wp:simplePos x="0" y="0"/>
          <wp:positionH relativeFrom="column">
            <wp:posOffset>-474345</wp:posOffset>
          </wp:positionH>
          <wp:positionV relativeFrom="paragraph">
            <wp:posOffset>-255270</wp:posOffset>
          </wp:positionV>
          <wp:extent cx="1574165" cy="733425"/>
          <wp:effectExtent l="0" t="0" r="6985" b="9525"/>
          <wp:wrapNone/>
          <wp:docPr id="25" name="Imagen 25" descr="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i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16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808080"/>
        <w:szCs w:val="22"/>
      </w:rPr>
      <w:t>Dirección Ejecutiva d</w:t>
    </w:r>
    <w:r w:rsidRPr="00424AED">
      <w:rPr>
        <w:rFonts w:ascii="Arial" w:hAnsi="Arial" w:cs="Arial"/>
        <w:color w:val="808080"/>
        <w:szCs w:val="22"/>
      </w:rPr>
      <w:t>e Administración</w:t>
    </w:r>
  </w:p>
  <w:p w14:paraId="64745E92" w14:textId="77777777" w:rsidR="0036552E" w:rsidRDefault="0036552E" w:rsidP="00A535CD">
    <w:pPr>
      <w:pStyle w:val="Encabezado"/>
      <w:spacing w:line="480" w:lineRule="auto"/>
      <w:jc w:val="right"/>
      <w:rPr>
        <w:rFonts w:ascii="Arial" w:hAnsi="Arial" w:cs="Arial"/>
        <w:color w:val="808080"/>
        <w:szCs w:val="22"/>
      </w:rPr>
    </w:pPr>
    <w:r w:rsidRPr="00424AED">
      <w:rPr>
        <w:rFonts w:ascii="Arial" w:hAnsi="Arial" w:cs="Arial"/>
        <w:color w:val="808080"/>
        <w:szCs w:val="22"/>
      </w:rPr>
      <w:t xml:space="preserve">Dirección </w:t>
    </w:r>
    <w:r>
      <w:rPr>
        <w:rFonts w:ascii="Arial" w:hAnsi="Arial" w:cs="Arial"/>
        <w:color w:val="808080"/>
        <w:szCs w:val="22"/>
      </w:rPr>
      <w:t>d</w:t>
    </w:r>
    <w:r w:rsidRPr="00424AED">
      <w:rPr>
        <w:rFonts w:ascii="Arial" w:hAnsi="Arial" w:cs="Arial"/>
        <w:color w:val="808080"/>
        <w:szCs w:val="22"/>
      </w:rPr>
      <w:t xml:space="preserve">e Recursos Materiales </w:t>
    </w:r>
    <w:r>
      <w:rPr>
        <w:rFonts w:ascii="Arial" w:hAnsi="Arial" w:cs="Arial"/>
        <w:color w:val="808080"/>
        <w:szCs w:val="22"/>
      </w:rPr>
      <w:t>y</w:t>
    </w:r>
    <w:r w:rsidRPr="00424AED">
      <w:rPr>
        <w:rFonts w:ascii="Arial" w:hAnsi="Arial" w:cs="Arial"/>
        <w:color w:val="808080"/>
        <w:szCs w:val="22"/>
      </w:rPr>
      <w:t xml:space="preserve"> </w:t>
    </w:r>
    <w:r>
      <w:rPr>
        <w:rFonts w:ascii="Arial" w:hAnsi="Arial" w:cs="Arial"/>
        <w:color w:val="808080"/>
        <w:szCs w:val="22"/>
      </w:rPr>
      <w:t>Servicios</w:t>
    </w:r>
  </w:p>
  <w:p w14:paraId="5F5CF628" w14:textId="77777777" w:rsidR="0036552E" w:rsidRDefault="0036552E" w:rsidP="00A535CD">
    <w:pPr>
      <w:pStyle w:val="Encabezado"/>
      <w:jc w:val="right"/>
      <w:rPr>
        <w:rFonts w:ascii="Arial" w:hAnsi="Arial" w:cs="Arial"/>
        <w:color w:val="808080"/>
        <w:szCs w:val="22"/>
      </w:rPr>
    </w:pPr>
    <w:r>
      <w:rPr>
        <w:rFonts w:ascii="Arial" w:hAnsi="Arial" w:cs="Arial"/>
        <w:color w:val="808080"/>
        <w:szCs w:val="22"/>
      </w:rPr>
      <w:t>Licitación Pública Nacional</w:t>
    </w:r>
    <w:r w:rsidRPr="00E06B90">
      <w:rPr>
        <w:rFonts w:ascii="Arial" w:hAnsi="Arial" w:cs="Arial"/>
        <w:color w:val="808080"/>
        <w:szCs w:val="22"/>
      </w:rPr>
      <w:t xml:space="preserve"> No</w:t>
    </w:r>
    <w:r>
      <w:rPr>
        <w:rFonts w:ascii="Arial" w:hAnsi="Arial" w:cs="Arial"/>
        <w:color w:val="808080"/>
        <w:szCs w:val="22"/>
      </w:rPr>
      <w:t>. 00100001-033/2011</w:t>
    </w:r>
  </w:p>
  <w:p w14:paraId="0C5C44AF" w14:textId="77777777" w:rsidR="0036552E" w:rsidRDefault="0036552E" w:rsidP="00A535CD">
    <w:pPr>
      <w:pStyle w:val="Encabezado"/>
      <w:jc w:val="right"/>
      <w:rPr>
        <w:rFonts w:ascii="Arial" w:hAnsi="Arial" w:cs="Arial"/>
        <w:color w:val="808080"/>
        <w:szCs w:val="22"/>
      </w:rPr>
    </w:pPr>
  </w:p>
  <w:p w14:paraId="4AC3B37B" w14:textId="77777777" w:rsidR="0036552E" w:rsidRPr="00A535CD" w:rsidRDefault="0036552E" w:rsidP="00A535CD">
    <w:pPr>
      <w:pStyle w:val="Encabezado"/>
      <w:jc w:val="right"/>
      <w:rPr>
        <w:rFonts w:ascii="Arial" w:hAnsi="Arial" w:cs="Arial"/>
        <w:color w:val="808080"/>
        <w:szCs w:val="22"/>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7E507" w14:textId="77777777" w:rsidR="0036552E" w:rsidRPr="00424AED" w:rsidRDefault="0036552E" w:rsidP="00D4289C">
    <w:pPr>
      <w:pStyle w:val="Encabezado"/>
      <w:jc w:val="right"/>
      <w:rPr>
        <w:rFonts w:ascii="Arial" w:hAnsi="Arial" w:cs="Arial"/>
        <w:color w:val="808080"/>
        <w:szCs w:val="22"/>
      </w:rPr>
    </w:pPr>
    <w:r>
      <w:rPr>
        <w:noProof/>
        <w:lang w:val="es-MX" w:eastAsia="es-MX"/>
      </w:rPr>
      <w:drawing>
        <wp:anchor distT="0" distB="0" distL="114300" distR="114300" simplePos="0" relativeHeight="251658240" behindDoc="0" locked="0" layoutInCell="1" allowOverlap="1" wp14:anchorId="6C8B363C" wp14:editId="33AC7A5C">
          <wp:simplePos x="0" y="0"/>
          <wp:positionH relativeFrom="column">
            <wp:posOffset>-289560</wp:posOffset>
          </wp:positionH>
          <wp:positionV relativeFrom="paragraph">
            <wp:posOffset>50165</wp:posOffset>
          </wp:positionV>
          <wp:extent cx="2095500" cy="638175"/>
          <wp:effectExtent l="0" t="0" r="12700" b="0"/>
          <wp:wrapNone/>
          <wp:docPr id="3" name="Imagen 3" descr="IN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E 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638175"/>
                  </a:xfrm>
                  <a:prstGeom prst="rect">
                    <a:avLst/>
                  </a:prstGeom>
                  <a:noFill/>
                  <a:ln>
                    <a:noFill/>
                  </a:ln>
                </pic:spPr>
              </pic:pic>
            </a:graphicData>
          </a:graphic>
        </wp:anchor>
      </w:drawing>
    </w:r>
    <w:r>
      <w:rPr>
        <w:rFonts w:ascii="Arial" w:hAnsi="Arial" w:cs="Arial"/>
        <w:color w:val="808080"/>
        <w:szCs w:val="22"/>
      </w:rPr>
      <w:t>Dirección Ejecutiva d</w:t>
    </w:r>
    <w:r w:rsidRPr="00424AED">
      <w:rPr>
        <w:rFonts w:ascii="Arial" w:hAnsi="Arial" w:cs="Arial"/>
        <w:color w:val="808080"/>
        <w:szCs w:val="22"/>
      </w:rPr>
      <w:t>e Administración</w:t>
    </w:r>
  </w:p>
  <w:p w14:paraId="3979F883" w14:textId="77777777" w:rsidR="0036552E" w:rsidRDefault="0036552E" w:rsidP="00D4289C">
    <w:pPr>
      <w:pStyle w:val="Encabezado"/>
      <w:spacing w:line="480" w:lineRule="auto"/>
      <w:jc w:val="right"/>
      <w:rPr>
        <w:rFonts w:ascii="Arial" w:hAnsi="Arial" w:cs="Arial"/>
        <w:color w:val="808080"/>
        <w:szCs w:val="22"/>
      </w:rPr>
    </w:pPr>
    <w:r w:rsidRPr="00424AED">
      <w:rPr>
        <w:rFonts w:ascii="Arial" w:hAnsi="Arial" w:cs="Arial"/>
        <w:color w:val="808080"/>
        <w:szCs w:val="22"/>
      </w:rPr>
      <w:t xml:space="preserve">Dirección </w:t>
    </w:r>
    <w:r>
      <w:rPr>
        <w:rFonts w:ascii="Arial" w:hAnsi="Arial" w:cs="Arial"/>
        <w:color w:val="808080"/>
        <w:szCs w:val="22"/>
      </w:rPr>
      <w:t>d</w:t>
    </w:r>
    <w:r w:rsidRPr="00424AED">
      <w:rPr>
        <w:rFonts w:ascii="Arial" w:hAnsi="Arial" w:cs="Arial"/>
        <w:color w:val="808080"/>
        <w:szCs w:val="22"/>
      </w:rPr>
      <w:t xml:space="preserve">e Recursos Materiales </w:t>
    </w:r>
    <w:r>
      <w:rPr>
        <w:rFonts w:ascii="Arial" w:hAnsi="Arial" w:cs="Arial"/>
        <w:color w:val="808080"/>
        <w:szCs w:val="22"/>
      </w:rPr>
      <w:t>y</w:t>
    </w:r>
    <w:r w:rsidRPr="00424AED">
      <w:rPr>
        <w:rFonts w:ascii="Arial" w:hAnsi="Arial" w:cs="Arial"/>
        <w:color w:val="808080"/>
        <w:szCs w:val="22"/>
      </w:rPr>
      <w:t xml:space="preserve"> </w:t>
    </w:r>
    <w:r>
      <w:rPr>
        <w:rFonts w:ascii="Arial" w:hAnsi="Arial" w:cs="Arial"/>
        <w:color w:val="808080"/>
        <w:szCs w:val="22"/>
      </w:rPr>
      <w:t>Servicios</w:t>
    </w:r>
  </w:p>
  <w:p w14:paraId="173F918F" w14:textId="68786C8C" w:rsidR="0036552E" w:rsidRDefault="0036552E" w:rsidP="00D4289C">
    <w:pPr>
      <w:pStyle w:val="Encabezado"/>
      <w:jc w:val="right"/>
      <w:rPr>
        <w:rFonts w:ascii="Arial" w:hAnsi="Arial" w:cs="Arial"/>
        <w:color w:val="808080"/>
        <w:szCs w:val="22"/>
      </w:rPr>
    </w:pPr>
    <w:r>
      <w:rPr>
        <w:rFonts w:ascii="Arial" w:hAnsi="Arial" w:cs="Arial"/>
        <w:color w:val="808080"/>
        <w:szCs w:val="22"/>
      </w:rPr>
      <w:t xml:space="preserve">Licitación Pública Nacional </w:t>
    </w:r>
  </w:p>
  <w:p w14:paraId="7CBFD7DD" w14:textId="6ADCD70D" w:rsidR="0036552E" w:rsidRDefault="0036552E" w:rsidP="00D4289C">
    <w:pPr>
      <w:pStyle w:val="Encabezado"/>
      <w:jc w:val="right"/>
      <w:rPr>
        <w:rFonts w:ascii="Arial" w:hAnsi="Arial" w:cs="Arial"/>
        <w:color w:val="808080"/>
        <w:szCs w:val="22"/>
      </w:rPr>
    </w:pPr>
    <w:r>
      <w:rPr>
        <w:rFonts w:ascii="Arial" w:hAnsi="Arial" w:cs="Arial"/>
        <w:color w:val="808080"/>
        <w:szCs w:val="22"/>
      </w:rPr>
      <w:t>No. LP-INE-024/</w:t>
    </w:r>
    <w:r w:rsidRPr="002119B4">
      <w:rPr>
        <w:rFonts w:ascii="Arial" w:hAnsi="Arial" w:cs="Arial"/>
        <w:color w:val="808080"/>
        <w:szCs w:val="22"/>
      </w:rPr>
      <w:t>2018</w:t>
    </w:r>
  </w:p>
  <w:p w14:paraId="66C92CF9" w14:textId="77777777" w:rsidR="0036552E" w:rsidRDefault="0036552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28E48BE"/>
    <w:lvl w:ilvl="0">
      <w:start w:val="1"/>
      <w:numFmt w:val="decimal"/>
      <w:pStyle w:val="Listaconnmeros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42ABF80"/>
    <w:lvl w:ilvl="0">
      <w:start w:val="1"/>
      <w:numFmt w:val="decimal"/>
      <w:pStyle w:val="Listaconnmeros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80E284E"/>
    <w:lvl w:ilvl="0">
      <w:start w:val="1"/>
      <w:numFmt w:val="decimal"/>
      <w:pStyle w:val="Listaconnmeros3"/>
      <w:lvlText w:val="%1."/>
      <w:lvlJc w:val="left"/>
      <w:pPr>
        <w:tabs>
          <w:tab w:val="num" w:pos="926"/>
        </w:tabs>
        <w:ind w:left="926" w:hanging="360"/>
      </w:pPr>
      <w:rPr>
        <w:rFonts w:cs="Times New Roman"/>
      </w:rPr>
    </w:lvl>
  </w:abstractNum>
  <w:abstractNum w:abstractNumId="3" w15:restartNumberingAfterBreak="0">
    <w:nsid w:val="FFFFFF7F"/>
    <w:multiLevelType w:val="singleLevel"/>
    <w:tmpl w:val="E58813BC"/>
    <w:lvl w:ilvl="0">
      <w:start w:val="1"/>
      <w:numFmt w:val="decimal"/>
      <w:pStyle w:val="Listaconnmeros2"/>
      <w:lvlText w:val="%1."/>
      <w:lvlJc w:val="left"/>
      <w:pPr>
        <w:tabs>
          <w:tab w:val="num" w:pos="643"/>
        </w:tabs>
        <w:ind w:left="643" w:hanging="360"/>
      </w:pPr>
      <w:rPr>
        <w:rFonts w:cs="Times New Roman"/>
      </w:rPr>
    </w:lvl>
  </w:abstractNum>
  <w:abstractNum w:abstractNumId="4" w15:restartNumberingAfterBreak="0">
    <w:nsid w:val="FFFFFF81"/>
    <w:multiLevelType w:val="singleLevel"/>
    <w:tmpl w:val="6A32A0EE"/>
    <w:lvl w:ilvl="0">
      <w:start w:val="1"/>
      <w:numFmt w:val="bullet"/>
      <w:pStyle w:val="Listaconvietas5"/>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FB7A1372"/>
    <w:lvl w:ilvl="0">
      <w:start w:val="1"/>
      <w:numFmt w:val="bullet"/>
      <w:pStyle w:val="Listaconvietas4"/>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9904426"/>
    <w:lvl w:ilvl="0">
      <w:start w:val="1"/>
      <w:numFmt w:val="bullet"/>
      <w:pStyle w:val="Logro"/>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A0B6074A"/>
    <w:lvl w:ilvl="0">
      <w:start w:val="1"/>
      <w:numFmt w:val="decimal"/>
      <w:pStyle w:val="Listaconnmeros"/>
      <w:lvlText w:val="%1."/>
      <w:lvlJc w:val="left"/>
      <w:pPr>
        <w:tabs>
          <w:tab w:val="num" w:pos="360"/>
        </w:tabs>
        <w:ind w:left="360" w:hanging="360"/>
      </w:pPr>
      <w:rPr>
        <w:rFonts w:cs="Times New Roman"/>
      </w:rPr>
    </w:lvl>
  </w:abstractNum>
  <w:abstractNum w:abstractNumId="8" w15:restartNumberingAfterBreak="0">
    <w:nsid w:val="FFFFFF89"/>
    <w:multiLevelType w:val="singleLevel"/>
    <w:tmpl w:val="D2F6C914"/>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00000002"/>
    <w:multiLevelType w:val="multilevel"/>
    <w:tmpl w:val="00000002"/>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12"/>
    <w:multiLevelType w:val="singleLevel"/>
    <w:tmpl w:val="00000012"/>
    <w:name w:val="WW8Num20"/>
    <w:lvl w:ilvl="0">
      <w:start w:val="1"/>
      <w:numFmt w:val="bullet"/>
      <w:lvlText w:val=""/>
      <w:lvlJc w:val="left"/>
      <w:pPr>
        <w:tabs>
          <w:tab w:val="num" w:pos="0"/>
        </w:tabs>
        <w:ind w:left="1428" w:hanging="360"/>
      </w:pPr>
      <w:rPr>
        <w:rFonts w:ascii="Symbol" w:hAnsi="Symbol" w:cs="Symbol"/>
        <w:sz w:val="22"/>
        <w:szCs w:val="22"/>
      </w:rPr>
    </w:lvl>
  </w:abstractNum>
  <w:abstractNum w:abstractNumId="12" w15:restartNumberingAfterBreak="0">
    <w:nsid w:val="00FC620C"/>
    <w:multiLevelType w:val="hybridMultilevel"/>
    <w:tmpl w:val="705A86DA"/>
    <w:lvl w:ilvl="0" w:tplc="01265E6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012E61E0"/>
    <w:multiLevelType w:val="singleLevel"/>
    <w:tmpl w:val="AD900A08"/>
    <w:lvl w:ilvl="0">
      <w:start w:val="1"/>
      <w:numFmt w:val="bullet"/>
      <w:pStyle w:val="N2"/>
      <w:lvlText w:val=""/>
      <w:lvlJc w:val="left"/>
      <w:pPr>
        <w:tabs>
          <w:tab w:val="num" w:pos="717"/>
        </w:tabs>
        <w:ind w:left="717" w:hanging="360"/>
      </w:pPr>
      <w:rPr>
        <w:rFonts w:ascii="Symbol" w:hAnsi="Symbol" w:hint="default"/>
        <w:color w:val="0000FF"/>
        <w:sz w:val="22"/>
      </w:rPr>
    </w:lvl>
  </w:abstractNum>
  <w:abstractNum w:abstractNumId="14" w15:restartNumberingAfterBreak="0">
    <w:nsid w:val="01ED169F"/>
    <w:multiLevelType w:val="hybridMultilevel"/>
    <w:tmpl w:val="06C8A1EE"/>
    <w:lvl w:ilvl="0" w:tplc="080A0013">
      <w:start w:val="1"/>
      <w:numFmt w:val="upperRoman"/>
      <w:lvlText w:val="%1."/>
      <w:lvlJc w:val="righ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5" w15:restartNumberingAfterBreak="0">
    <w:nsid w:val="0233003C"/>
    <w:multiLevelType w:val="hybridMultilevel"/>
    <w:tmpl w:val="3B9AE11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03003CDC"/>
    <w:multiLevelType w:val="hybridMultilevel"/>
    <w:tmpl w:val="8F2AA240"/>
    <w:lvl w:ilvl="0" w:tplc="184A279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056475D4"/>
    <w:multiLevelType w:val="hybridMultilevel"/>
    <w:tmpl w:val="269ECE4E"/>
    <w:lvl w:ilvl="0" w:tplc="0658B704">
      <w:start w:val="10"/>
      <w:numFmt w:val="decimal"/>
      <w:lvlText w:val="%1."/>
      <w:lvlJc w:val="left"/>
      <w:pPr>
        <w:ind w:left="102" w:hanging="411"/>
      </w:pPr>
      <w:rPr>
        <w:rFonts w:ascii="Arial" w:eastAsia="Arial" w:hAnsi="Arial" w:hint="default"/>
        <w:b/>
        <w:bCs/>
        <w:w w:val="100"/>
        <w:sz w:val="24"/>
        <w:szCs w:val="24"/>
      </w:rPr>
    </w:lvl>
    <w:lvl w:ilvl="1" w:tplc="86DAD2C0">
      <w:start w:val="1"/>
      <w:numFmt w:val="upperRoman"/>
      <w:lvlText w:val="%2."/>
      <w:lvlJc w:val="left"/>
      <w:pPr>
        <w:ind w:left="1234" w:hanging="567"/>
      </w:pPr>
      <w:rPr>
        <w:rFonts w:ascii="Arial" w:eastAsia="Arial" w:hAnsi="Arial" w:hint="default"/>
        <w:b/>
        <w:bCs/>
        <w:w w:val="100"/>
        <w:sz w:val="24"/>
        <w:szCs w:val="24"/>
      </w:rPr>
    </w:lvl>
    <w:lvl w:ilvl="2" w:tplc="BEF08190">
      <w:start w:val="1"/>
      <w:numFmt w:val="bullet"/>
      <w:lvlText w:val="•"/>
      <w:lvlJc w:val="left"/>
      <w:pPr>
        <w:ind w:left="2108" w:hanging="567"/>
      </w:pPr>
      <w:rPr>
        <w:rFonts w:hint="default"/>
      </w:rPr>
    </w:lvl>
    <w:lvl w:ilvl="3" w:tplc="FFAE396C">
      <w:start w:val="1"/>
      <w:numFmt w:val="bullet"/>
      <w:lvlText w:val="•"/>
      <w:lvlJc w:val="left"/>
      <w:pPr>
        <w:ind w:left="2977" w:hanging="567"/>
      </w:pPr>
      <w:rPr>
        <w:rFonts w:hint="default"/>
      </w:rPr>
    </w:lvl>
    <w:lvl w:ilvl="4" w:tplc="5A40A3E2">
      <w:start w:val="1"/>
      <w:numFmt w:val="bullet"/>
      <w:lvlText w:val="•"/>
      <w:lvlJc w:val="left"/>
      <w:pPr>
        <w:ind w:left="3846" w:hanging="567"/>
      </w:pPr>
      <w:rPr>
        <w:rFonts w:hint="default"/>
      </w:rPr>
    </w:lvl>
    <w:lvl w:ilvl="5" w:tplc="B8645940">
      <w:start w:val="1"/>
      <w:numFmt w:val="bullet"/>
      <w:lvlText w:val="•"/>
      <w:lvlJc w:val="left"/>
      <w:pPr>
        <w:ind w:left="4715" w:hanging="567"/>
      </w:pPr>
      <w:rPr>
        <w:rFonts w:hint="default"/>
      </w:rPr>
    </w:lvl>
    <w:lvl w:ilvl="6" w:tplc="7524470A">
      <w:start w:val="1"/>
      <w:numFmt w:val="bullet"/>
      <w:lvlText w:val="•"/>
      <w:lvlJc w:val="left"/>
      <w:pPr>
        <w:ind w:left="5584" w:hanging="567"/>
      </w:pPr>
      <w:rPr>
        <w:rFonts w:hint="default"/>
      </w:rPr>
    </w:lvl>
    <w:lvl w:ilvl="7" w:tplc="BC48C612">
      <w:start w:val="1"/>
      <w:numFmt w:val="bullet"/>
      <w:lvlText w:val="•"/>
      <w:lvlJc w:val="left"/>
      <w:pPr>
        <w:ind w:left="6453" w:hanging="567"/>
      </w:pPr>
      <w:rPr>
        <w:rFonts w:hint="default"/>
      </w:rPr>
    </w:lvl>
    <w:lvl w:ilvl="8" w:tplc="50542BBE">
      <w:start w:val="1"/>
      <w:numFmt w:val="bullet"/>
      <w:lvlText w:val="•"/>
      <w:lvlJc w:val="left"/>
      <w:pPr>
        <w:ind w:left="7322" w:hanging="567"/>
      </w:pPr>
      <w:rPr>
        <w:rFonts w:hint="default"/>
      </w:rPr>
    </w:lvl>
  </w:abstractNum>
  <w:abstractNum w:abstractNumId="18" w15:restartNumberingAfterBreak="0">
    <w:nsid w:val="07E810EC"/>
    <w:multiLevelType w:val="singleLevel"/>
    <w:tmpl w:val="A9E6827C"/>
    <w:lvl w:ilvl="0">
      <w:start w:val="1"/>
      <w:numFmt w:val="decimal"/>
      <w:pStyle w:val="Titre4a"/>
      <w:lvlText w:val="1.2.%1."/>
      <w:lvlJc w:val="left"/>
      <w:pPr>
        <w:tabs>
          <w:tab w:val="num" w:pos="720"/>
        </w:tabs>
        <w:ind w:left="360" w:hanging="360"/>
      </w:pPr>
      <w:rPr>
        <w:rFonts w:cs="Times New Roman"/>
        <w:b/>
        <w:i w:val="0"/>
        <w:sz w:val="22"/>
      </w:rPr>
    </w:lvl>
  </w:abstractNum>
  <w:abstractNum w:abstractNumId="19" w15:restartNumberingAfterBreak="0">
    <w:nsid w:val="08A96E1F"/>
    <w:multiLevelType w:val="hybridMultilevel"/>
    <w:tmpl w:val="B344C2A4"/>
    <w:lvl w:ilvl="0" w:tplc="AEBCEE6C">
      <w:start w:val="30"/>
      <w:numFmt w:val="decimal"/>
      <w:lvlText w:val="%1."/>
      <w:lvlJc w:val="left"/>
      <w:pPr>
        <w:ind w:left="102" w:hanging="408"/>
      </w:pPr>
      <w:rPr>
        <w:rFonts w:ascii="Arial" w:eastAsia="Arial" w:hAnsi="Arial" w:hint="default"/>
        <w:b/>
        <w:bCs/>
        <w:w w:val="100"/>
        <w:sz w:val="24"/>
        <w:szCs w:val="24"/>
      </w:rPr>
    </w:lvl>
    <w:lvl w:ilvl="1" w:tplc="4D8E923A">
      <w:start w:val="1"/>
      <w:numFmt w:val="upperRoman"/>
      <w:lvlText w:val="%2."/>
      <w:lvlJc w:val="left"/>
      <w:pPr>
        <w:ind w:left="1234" w:hanging="567"/>
      </w:pPr>
      <w:rPr>
        <w:rFonts w:ascii="Arial" w:eastAsia="Arial" w:hAnsi="Arial" w:hint="default"/>
        <w:b/>
        <w:bCs/>
        <w:spacing w:val="1"/>
        <w:w w:val="100"/>
        <w:sz w:val="22"/>
        <w:szCs w:val="22"/>
      </w:rPr>
    </w:lvl>
    <w:lvl w:ilvl="2" w:tplc="2FD46030">
      <w:start w:val="1"/>
      <w:numFmt w:val="bullet"/>
      <w:lvlText w:val="•"/>
      <w:lvlJc w:val="left"/>
      <w:pPr>
        <w:ind w:left="2108" w:hanging="567"/>
      </w:pPr>
      <w:rPr>
        <w:rFonts w:hint="default"/>
      </w:rPr>
    </w:lvl>
    <w:lvl w:ilvl="3" w:tplc="8D489652">
      <w:start w:val="1"/>
      <w:numFmt w:val="bullet"/>
      <w:lvlText w:val="•"/>
      <w:lvlJc w:val="left"/>
      <w:pPr>
        <w:ind w:left="2977" w:hanging="567"/>
      </w:pPr>
      <w:rPr>
        <w:rFonts w:hint="default"/>
      </w:rPr>
    </w:lvl>
    <w:lvl w:ilvl="4" w:tplc="458EB0C8">
      <w:start w:val="1"/>
      <w:numFmt w:val="bullet"/>
      <w:lvlText w:val="•"/>
      <w:lvlJc w:val="left"/>
      <w:pPr>
        <w:ind w:left="3846" w:hanging="567"/>
      </w:pPr>
      <w:rPr>
        <w:rFonts w:hint="default"/>
      </w:rPr>
    </w:lvl>
    <w:lvl w:ilvl="5" w:tplc="8B5E2578">
      <w:start w:val="1"/>
      <w:numFmt w:val="bullet"/>
      <w:lvlText w:val="•"/>
      <w:lvlJc w:val="left"/>
      <w:pPr>
        <w:ind w:left="4715" w:hanging="567"/>
      </w:pPr>
      <w:rPr>
        <w:rFonts w:hint="default"/>
      </w:rPr>
    </w:lvl>
    <w:lvl w:ilvl="6" w:tplc="D632F1A2">
      <w:start w:val="1"/>
      <w:numFmt w:val="bullet"/>
      <w:lvlText w:val="•"/>
      <w:lvlJc w:val="left"/>
      <w:pPr>
        <w:ind w:left="5584" w:hanging="567"/>
      </w:pPr>
      <w:rPr>
        <w:rFonts w:hint="default"/>
      </w:rPr>
    </w:lvl>
    <w:lvl w:ilvl="7" w:tplc="8594E910">
      <w:start w:val="1"/>
      <w:numFmt w:val="bullet"/>
      <w:lvlText w:val="•"/>
      <w:lvlJc w:val="left"/>
      <w:pPr>
        <w:ind w:left="6453" w:hanging="567"/>
      </w:pPr>
      <w:rPr>
        <w:rFonts w:hint="default"/>
      </w:rPr>
    </w:lvl>
    <w:lvl w:ilvl="8" w:tplc="B6FA3120">
      <w:start w:val="1"/>
      <w:numFmt w:val="bullet"/>
      <w:lvlText w:val="•"/>
      <w:lvlJc w:val="left"/>
      <w:pPr>
        <w:ind w:left="7322" w:hanging="567"/>
      </w:pPr>
      <w:rPr>
        <w:rFonts w:hint="default"/>
      </w:rPr>
    </w:lvl>
  </w:abstractNum>
  <w:abstractNum w:abstractNumId="20" w15:restartNumberingAfterBreak="0">
    <w:nsid w:val="08FB2D5F"/>
    <w:multiLevelType w:val="hybridMultilevel"/>
    <w:tmpl w:val="251045EA"/>
    <w:lvl w:ilvl="0" w:tplc="9B4E8156">
      <w:start w:val="1"/>
      <w:numFmt w:val="lowerLetter"/>
      <w:lvlText w:val="%1)"/>
      <w:lvlJc w:val="left"/>
      <w:pPr>
        <w:ind w:left="720" w:hanging="36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DADCA308">
      <w:start w:val="1"/>
      <w:numFmt w:val="decimal"/>
      <w:lvlText w:val="%4."/>
      <w:lvlJc w:val="left"/>
      <w:pPr>
        <w:ind w:left="2880" w:hanging="360"/>
      </w:pPr>
      <w:rPr>
        <w:rFonts w:hint="default"/>
        <w:sz w:val="24"/>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09941EEB"/>
    <w:multiLevelType w:val="hybridMultilevel"/>
    <w:tmpl w:val="3802FA9E"/>
    <w:lvl w:ilvl="0" w:tplc="4C5000AC">
      <w:start w:val="1"/>
      <w:numFmt w:val="upperRoman"/>
      <w:lvlText w:val="%1."/>
      <w:lvlJc w:val="left"/>
      <w:pPr>
        <w:ind w:left="502" w:hanging="360"/>
      </w:pPr>
      <w:rPr>
        <w:rFonts w:ascii="Arial" w:eastAsia="Times New Roman" w:hAnsi="Arial" w:cs="Arial"/>
        <w:b/>
        <w:sz w:val="24"/>
        <w:szCs w:val="24"/>
      </w:rPr>
    </w:lvl>
    <w:lvl w:ilvl="1" w:tplc="0C0A0003">
      <w:start w:val="1"/>
      <w:numFmt w:val="bullet"/>
      <w:lvlText w:val="o"/>
      <w:lvlJc w:val="left"/>
      <w:pPr>
        <w:ind w:left="1222" w:hanging="360"/>
      </w:pPr>
      <w:rPr>
        <w:rFonts w:ascii="Courier New" w:hAnsi="Courier New" w:cs="Courier New" w:hint="default"/>
      </w:rPr>
    </w:lvl>
    <w:lvl w:ilvl="2" w:tplc="0C0A0005">
      <w:start w:val="1"/>
      <w:numFmt w:val="bullet"/>
      <w:lvlText w:val=""/>
      <w:lvlJc w:val="left"/>
      <w:pPr>
        <w:ind w:left="1942" w:hanging="360"/>
      </w:pPr>
      <w:rPr>
        <w:rFonts w:ascii="Wingdings" w:hAnsi="Wingdings" w:hint="default"/>
      </w:rPr>
    </w:lvl>
    <w:lvl w:ilvl="3" w:tplc="0C0A0001">
      <w:start w:val="1"/>
      <w:numFmt w:val="bullet"/>
      <w:lvlText w:val=""/>
      <w:lvlJc w:val="left"/>
      <w:pPr>
        <w:ind w:left="2662" w:hanging="360"/>
      </w:pPr>
      <w:rPr>
        <w:rFonts w:ascii="Symbol" w:hAnsi="Symbol" w:hint="default"/>
      </w:rPr>
    </w:lvl>
    <w:lvl w:ilvl="4" w:tplc="0C0A0003">
      <w:start w:val="1"/>
      <w:numFmt w:val="bullet"/>
      <w:lvlText w:val="o"/>
      <w:lvlJc w:val="left"/>
      <w:pPr>
        <w:ind w:left="3382" w:hanging="360"/>
      </w:pPr>
      <w:rPr>
        <w:rFonts w:ascii="Courier New" w:hAnsi="Courier New" w:cs="Courier New" w:hint="default"/>
      </w:rPr>
    </w:lvl>
    <w:lvl w:ilvl="5" w:tplc="0C0A0005">
      <w:start w:val="1"/>
      <w:numFmt w:val="bullet"/>
      <w:lvlText w:val=""/>
      <w:lvlJc w:val="left"/>
      <w:pPr>
        <w:ind w:left="4102" w:hanging="360"/>
      </w:pPr>
      <w:rPr>
        <w:rFonts w:ascii="Wingdings" w:hAnsi="Wingdings" w:hint="default"/>
      </w:rPr>
    </w:lvl>
    <w:lvl w:ilvl="6" w:tplc="0C0A0001">
      <w:start w:val="1"/>
      <w:numFmt w:val="bullet"/>
      <w:lvlText w:val=""/>
      <w:lvlJc w:val="left"/>
      <w:pPr>
        <w:ind w:left="4822" w:hanging="360"/>
      </w:pPr>
      <w:rPr>
        <w:rFonts w:ascii="Symbol" w:hAnsi="Symbol" w:hint="default"/>
      </w:rPr>
    </w:lvl>
    <w:lvl w:ilvl="7" w:tplc="0C0A0003">
      <w:start w:val="1"/>
      <w:numFmt w:val="bullet"/>
      <w:lvlText w:val="o"/>
      <w:lvlJc w:val="left"/>
      <w:pPr>
        <w:ind w:left="5542" w:hanging="360"/>
      </w:pPr>
      <w:rPr>
        <w:rFonts w:ascii="Courier New" w:hAnsi="Courier New" w:cs="Courier New" w:hint="default"/>
      </w:rPr>
    </w:lvl>
    <w:lvl w:ilvl="8" w:tplc="0C0A0005">
      <w:start w:val="1"/>
      <w:numFmt w:val="bullet"/>
      <w:lvlText w:val=""/>
      <w:lvlJc w:val="left"/>
      <w:pPr>
        <w:ind w:left="6262" w:hanging="360"/>
      </w:pPr>
      <w:rPr>
        <w:rFonts w:ascii="Wingdings" w:hAnsi="Wingdings" w:hint="default"/>
      </w:rPr>
    </w:lvl>
  </w:abstractNum>
  <w:abstractNum w:abstractNumId="22" w15:restartNumberingAfterBreak="0">
    <w:nsid w:val="09B930D0"/>
    <w:multiLevelType w:val="hybridMultilevel"/>
    <w:tmpl w:val="5442BFF0"/>
    <w:lvl w:ilvl="0" w:tplc="8B4450CE">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3" w15:restartNumberingAfterBreak="0">
    <w:nsid w:val="0C943F61"/>
    <w:multiLevelType w:val="hybridMultilevel"/>
    <w:tmpl w:val="F01C12BC"/>
    <w:lvl w:ilvl="0" w:tplc="0D361BA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0CEA22F6"/>
    <w:multiLevelType w:val="hybridMultilevel"/>
    <w:tmpl w:val="1C180654"/>
    <w:lvl w:ilvl="0" w:tplc="0D0E4FAE">
      <w:start w:val="1"/>
      <w:numFmt w:val="lowerLetter"/>
      <w:lvlText w:val="%1)"/>
      <w:lvlJc w:val="left"/>
      <w:pPr>
        <w:ind w:left="1425" w:hanging="360"/>
      </w:pPr>
      <w:rPr>
        <w:b/>
      </w:r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25" w15:restartNumberingAfterBreak="0">
    <w:nsid w:val="0D373920"/>
    <w:multiLevelType w:val="hybridMultilevel"/>
    <w:tmpl w:val="9994507A"/>
    <w:lvl w:ilvl="0" w:tplc="08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0E561D55"/>
    <w:multiLevelType w:val="multilevel"/>
    <w:tmpl w:val="332C9CE2"/>
    <w:styleLink w:val="Estilo3"/>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EF1556A"/>
    <w:multiLevelType w:val="hybridMultilevel"/>
    <w:tmpl w:val="0F7E9982"/>
    <w:lvl w:ilvl="0" w:tplc="FFFFFFFF">
      <w:start w:val="1"/>
      <w:numFmt w:val="lowerLetter"/>
      <w:lvlText w:val="%1."/>
      <w:lvlJc w:val="left"/>
      <w:pPr>
        <w:ind w:left="720" w:hanging="360"/>
      </w:pPr>
      <w:rPr>
        <w:rFonts w:cs="Times New Roman"/>
        <w:b/>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0EF44CDA"/>
    <w:multiLevelType w:val="hybridMultilevel"/>
    <w:tmpl w:val="A3E62704"/>
    <w:lvl w:ilvl="0" w:tplc="89F05CC6">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15:restartNumberingAfterBreak="0">
    <w:nsid w:val="0F056DBE"/>
    <w:multiLevelType w:val="hybridMultilevel"/>
    <w:tmpl w:val="06C04A5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15:restartNumberingAfterBreak="0">
    <w:nsid w:val="0F9A3AA2"/>
    <w:multiLevelType w:val="singleLevel"/>
    <w:tmpl w:val="E5B2993C"/>
    <w:lvl w:ilvl="0">
      <w:start w:val="1"/>
      <w:numFmt w:val="upperRoman"/>
      <w:lvlText w:val="%1."/>
      <w:lvlJc w:val="left"/>
      <w:pPr>
        <w:tabs>
          <w:tab w:val="num" w:pos="720"/>
        </w:tabs>
        <w:ind w:left="357" w:hanging="357"/>
      </w:pPr>
      <w:rPr>
        <w:rFonts w:ascii="Arial" w:hAnsi="Arial" w:cs="Arial" w:hint="default"/>
        <w:b w:val="0"/>
        <w:bCs w:val="0"/>
        <w:i w:val="0"/>
        <w:iCs w:val="0"/>
        <w:sz w:val="19"/>
        <w:szCs w:val="19"/>
      </w:rPr>
    </w:lvl>
  </w:abstractNum>
  <w:abstractNum w:abstractNumId="31" w15:restartNumberingAfterBreak="0">
    <w:nsid w:val="0FE62285"/>
    <w:multiLevelType w:val="multilevel"/>
    <w:tmpl w:val="C008A26C"/>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10275B34"/>
    <w:multiLevelType w:val="hybridMultilevel"/>
    <w:tmpl w:val="3E76AC18"/>
    <w:lvl w:ilvl="0" w:tplc="080A0001">
      <w:start w:val="1"/>
      <w:numFmt w:val="bullet"/>
      <w:lvlText w:val=""/>
      <w:lvlJc w:val="left"/>
      <w:pPr>
        <w:ind w:left="914" w:hanging="360"/>
      </w:pPr>
      <w:rPr>
        <w:rFonts w:ascii="Symbol" w:hAnsi="Symbol" w:hint="default"/>
      </w:rPr>
    </w:lvl>
    <w:lvl w:ilvl="1" w:tplc="080A0003" w:tentative="1">
      <w:start w:val="1"/>
      <w:numFmt w:val="bullet"/>
      <w:lvlText w:val="o"/>
      <w:lvlJc w:val="left"/>
      <w:pPr>
        <w:ind w:left="1634" w:hanging="360"/>
      </w:pPr>
      <w:rPr>
        <w:rFonts w:ascii="Courier New" w:hAnsi="Courier New" w:cs="Courier New" w:hint="default"/>
      </w:rPr>
    </w:lvl>
    <w:lvl w:ilvl="2" w:tplc="080A0005" w:tentative="1">
      <w:start w:val="1"/>
      <w:numFmt w:val="bullet"/>
      <w:lvlText w:val=""/>
      <w:lvlJc w:val="left"/>
      <w:pPr>
        <w:ind w:left="2354" w:hanging="360"/>
      </w:pPr>
      <w:rPr>
        <w:rFonts w:ascii="Wingdings" w:hAnsi="Wingdings" w:hint="default"/>
      </w:rPr>
    </w:lvl>
    <w:lvl w:ilvl="3" w:tplc="080A0001" w:tentative="1">
      <w:start w:val="1"/>
      <w:numFmt w:val="bullet"/>
      <w:lvlText w:val=""/>
      <w:lvlJc w:val="left"/>
      <w:pPr>
        <w:ind w:left="3074" w:hanging="360"/>
      </w:pPr>
      <w:rPr>
        <w:rFonts w:ascii="Symbol" w:hAnsi="Symbol" w:hint="default"/>
      </w:rPr>
    </w:lvl>
    <w:lvl w:ilvl="4" w:tplc="080A0003" w:tentative="1">
      <w:start w:val="1"/>
      <w:numFmt w:val="bullet"/>
      <w:lvlText w:val="o"/>
      <w:lvlJc w:val="left"/>
      <w:pPr>
        <w:ind w:left="3794" w:hanging="360"/>
      </w:pPr>
      <w:rPr>
        <w:rFonts w:ascii="Courier New" w:hAnsi="Courier New" w:cs="Courier New" w:hint="default"/>
      </w:rPr>
    </w:lvl>
    <w:lvl w:ilvl="5" w:tplc="080A0005" w:tentative="1">
      <w:start w:val="1"/>
      <w:numFmt w:val="bullet"/>
      <w:lvlText w:val=""/>
      <w:lvlJc w:val="left"/>
      <w:pPr>
        <w:ind w:left="4514" w:hanging="360"/>
      </w:pPr>
      <w:rPr>
        <w:rFonts w:ascii="Wingdings" w:hAnsi="Wingdings" w:hint="default"/>
      </w:rPr>
    </w:lvl>
    <w:lvl w:ilvl="6" w:tplc="080A0001" w:tentative="1">
      <w:start w:val="1"/>
      <w:numFmt w:val="bullet"/>
      <w:lvlText w:val=""/>
      <w:lvlJc w:val="left"/>
      <w:pPr>
        <w:ind w:left="5234" w:hanging="360"/>
      </w:pPr>
      <w:rPr>
        <w:rFonts w:ascii="Symbol" w:hAnsi="Symbol" w:hint="default"/>
      </w:rPr>
    </w:lvl>
    <w:lvl w:ilvl="7" w:tplc="080A0003" w:tentative="1">
      <w:start w:val="1"/>
      <w:numFmt w:val="bullet"/>
      <w:lvlText w:val="o"/>
      <w:lvlJc w:val="left"/>
      <w:pPr>
        <w:ind w:left="5954" w:hanging="360"/>
      </w:pPr>
      <w:rPr>
        <w:rFonts w:ascii="Courier New" w:hAnsi="Courier New" w:cs="Courier New" w:hint="default"/>
      </w:rPr>
    </w:lvl>
    <w:lvl w:ilvl="8" w:tplc="080A0005" w:tentative="1">
      <w:start w:val="1"/>
      <w:numFmt w:val="bullet"/>
      <w:lvlText w:val=""/>
      <w:lvlJc w:val="left"/>
      <w:pPr>
        <w:ind w:left="6674" w:hanging="360"/>
      </w:pPr>
      <w:rPr>
        <w:rFonts w:ascii="Wingdings" w:hAnsi="Wingdings" w:hint="default"/>
      </w:rPr>
    </w:lvl>
  </w:abstractNum>
  <w:abstractNum w:abstractNumId="33" w15:restartNumberingAfterBreak="0">
    <w:nsid w:val="10A076CA"/>
    <w:multiLevelType w:val="hybridMultilevel"/>
    <w:tmpl w:val="06C04A5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4" w15:restartNumberingAfterBreak="0">
    <w:nsid w:val="11702580"/>
    <w:multiLevelType w:val="multilevel"/>
    <w:tmpl w:val="18E8C74A"/>
    <w:lvl w:ilvl="0">
      <w:start w:val="1"/>
      <w:numFmt w:val="bullet"/>
      <w:pStyle w:val="Propio"/>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1883188"/>
    <w:multiLevelType w:val="singleLevel"/>
    <w:tmpl w:val="5BE862B4"/>
    <w:lvl w:ilvl="0">
      <w:start w:val="1"/>
      <w:numFmt w:val="bullet"/>
      <w:pStyle w:val="Estilo2"/>
      <w:lvlText w:val=""/>
      <w:lvlJc w:val="left"/>
      <w:pPr>
        <w:tabs>
          <w:tab w:val="num" w:pos="360"/>
        </w:tabs>
        <w:ind w:left="360" w:hanging="360"/>
      </w:pPr>
      <w:rPr>
        <w:rFonts w:ascii="Wingdings" w:hAnsi="Wingdings" w:hint="default"/>
      </w:rPr>
    </w:lvl>
  </w:abstractNum>
  <w:abstractNum w:abstractNumId="36" w15:restartNumberingAfterBreak="0">
    <w:nsid w:val="133811BD"/>
    <w:multiLevelType w:val="singleLevel"/>
    <w:tmpl w:val="6C1AA364"/>
    <w:lvl w:ilvl="0">
      <w:start w:val="1"/>
      <w:numFmt w:val="decimal"/>
      <w:pStyle w:val="Titre5b"/>
      <w:lvlText w:val="1.2.2.%1."/>
      <w:lvlJc w:val="left"/>
      <w:pPr>
        <w:tabs>
          <w:tab w:val="num" w:pos="1080"/>
        </w:tabs>
        <w:ind w:left="360" w:hanging="360"/>
      </w:pPr>
      <w:rPr>
        <w:rFonts w:cs="Times New Roman"/>
        <w:b/>
        <w:i w:val="0"/>
        <w:sz w:val="22"/>
      </w:rPr>
    </w:lvl>
  </w:abstractNum>
  <w:abstractNum w:abstractNumId="37" w15:restartNumberingAfterBreak="0">
    <w:nsid w:val="14721F15"/>
    <w:multiLevelType w:val="hybridMultilevel"/>
    <w:tmpl w:val="06E4B8EC"/>
    <w:lvl w:ilvl="0" w:tplc="80049B6C">
      <w:start w:val="1"/>
      <w:numFmt w:val="lowerLetter"/>
      <w:lvlText w:val="%1)"/>
      <w:lvlJc w:val="left"/>
      <w:pPr>
        <w:ind w:left="720" w:hanging="360"/>
      </w:pPr>
      <w:rPr>
        <w:b/>
        <w:sz w:val="18"/>
        <w:szCs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148E2E16"/>
    <w:multiLevelType w:val="hybridMultilevel"/>
    <w:tmpl w:val="71949CD6"/>
    <w:lvl w:ilvl="0" w:tplc="6504D9F2">
      <w:start w:val="1"/>
      <w:numFmt w:val="upperRoman"/>
      <w:lvlText w:val="%1."/>
      <w:lvlJc w:val="left"/>
      <w:pPr>
        <w:ind w:left="720"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1353"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15:restartNumberingAfterBreak="0">
    <w:nsid w:val="1491439C"/>
    <w:multiLevelType w:val="multilevel"/>
    <w:tmpl w:val="B9AA3440"/>
    <w:lvl w:ilvl="0">
      <w:start w:val="1"/>
      <w:numFmt w:val="lowerLetter"/>
      <w:pStyle w:val="bullet"/>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0" w15:restartNumberingAfterBreak="0">
    <w:nsid w:val="14E536A2"/>
    <w:multiLevelType w:val="hybridMultilevel"/>
    <w:tmpl w:val="663C8B2E"/>
    <w:lvl w:ilvl="0" w:tplc="E1E6CCDC">
      <w:start w:val="1"/>
      <w:numFmt w:val="lowerLetter"/>
      <w:lvlText w:val="%1)"/>
      <w:lvlJc w:val="left"/>
      <w:pPr>
        <w:ind w:left="196" w:hanging="324"/>
      </w:pPr>
      <w:rPr>
        <w:rFonts w:ascii="Arial" w:eastAsia="Arial" w:hAnsi="Arial" w:hint="default"/>
        <w:b/>
        <w:bCs/>
        <w:w w:val="100"/>
        <w:sz w:val="24"/>
        <w:szCs w:val="24"/>
      </w:rPr>
    </w:lvl>
    <w:lvl w:ilvl="1" w:tplc="8EACED4A">
      <w:start w:val="1"/>
      <w:numFmt w:val="bullet"/>
      <w:lvlText w:val="•"/>
      <w:lvlJc w:val="left"/>
      <w:pPr>
        <w:ind w:left="624" w:hanging="324"/>
      </w:pPr>
      <w:rPr>
        <w:rFonts w:hint="default"/>
      </w:rPr>
    </w:lvl>
    <w:lvl w:ilvl="2" w:tplc="C5FE38FE">
      <w:start w:val="1"/>
      <w:numFmt w:val="bullet"/>
      <w:lvlText w:val="•"/>
      <w:lvlJc w:val="left"/>
      <w:pPr>
        <w:ind w:left="1049" w:hanging="324"/>
      </w:pPr>
      <w:rPr>
        <w:rFonts w:hint="default"/>
      </w:rPr>
    </w:lvl>
    <w:lvl w:ilvl="3" w:tplc="BDE2FDD6">
      <w:start w:val="1"/>
      <w:numFmt w:val="bullet"/>
      <w:lvlText w:val="•"/>
      <w:lvlJc w:val="left"/>
      <w:pPr>
        <w:ind w:left="1474" w:hanging="324"/>
      </w:pPr>
      <w:rPr>
        <w:rFonts w:hint="default"/>
      </w:rPr>
    </w:lvl>
    <w:lvl w:ilvl="4" w:tplc="84D41A68">
      <w:start w:val="1"/>
      <w:numFmt w:val="bullet"/>
      <w:lvlText w:val="•"/>
      <w:lvlJc w:val="left"/>
      <w:pPr>
        <w:ind w:left="1899" w:hanging="324"/>
      </w:pPr>
      <w:rPr>
        <w:rFonts w:hint="default"/>
      </w:rPr>
    </w:lvl>
    <w:lvl w:ilvl="5" w:tplc="7C66D54A">
      <w:start w:val="1"/>
      <w:numFmt w:val="bullet"/>
      <w:lvlText w:val="•"/>
      <w:lvlJc w:val="left"/>
      <w:pPr>
        <w:ind w:left="2323" w:hanging="324"/>
      </w:pPr>
      <w:rPr>
        <w:rFonts w:hint="default"/>
      </w:rPr>
    </w:lvl>
    <w:lvl w:ilvl="6" w:tplc="2CFE91DC">
      <w:start w:val="1"/>
      <w:numFmt w:val="bullet"/>
      <w:lvlText w:val="•"/>
      <w:lvlJc w:val="left"/>
      <w:pPr>
        <w:ind w:left="2748" w:hanging="324"/>
      </w:pPr>
      <w:rPr>
        <w:rFonts w:hint="default"/>
      </w:rPr>
    </w:lvl>
    <w:lvl w:ilvl="7" w:tplc="369E96AC">
      <w:start w:val="1"/>
      <w:numFmt w:val="bullet"/>
      <w:lvlText w:val="•"/>
      <w:lvlJc w:val="left"/>
      <w:pPr>
        <w:ind w:left="3173" w:hanging="324"/>
      </w:pPr>
      <w:rPr>
        <w:rFonts w:hint="default"/>
      </w:rPr>
    </w:lvl>
    <w:lvl w:ilvl="8" w:tplc="D6109BB6">
      <w:start w:val="1"/>
      <w:numFmt w:val="bullet"/>
      <w:lvlText w:val="•"/>
      <w:lvlJc w:val="left"/>
      <w:pPr>
        <w:ind w:left="3598" w:hanging="324"/>
      </w:pPr>
      <w:rPr>
        <w:rFonts w:hint="default"/>
      </w:rPr>
    </w:lvl>
  </w:abstractNum>
  <w:abstractNum w:abstractNumId="41" w15:restartNumberingAfterBreak="0">
    <w:nsid w:val="14F953AC"/>
    <w:multiLevelType w:val="hybridMultilevel"/>
    <w:tmpl w:val="56BC0384"/>
    <w:lvl w:ilvl="0" w:tplc="160C4C0E">
      <w:start w:val="1"/>
      <w:numFmt w:val="low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1566109B"/>
    <w:multiLevelType w:val="singleLevel"/>
    <w:tmpl w:val="0CC674D4"/>
    <w:lvl w:ilvl="0">
      <w:start w:val="1"/>
      <w:numFmt w:val="bullet"/>
      <w:pStyle w:val="Bullet1"/>
      <w:lvlText w:val=""/>
      <w:lvlJc w:val="left"/>
      <w:pPr>
        <w:tabs>
          <w:tab w:val="num" w:pos="360"/>
        </w:tabs>
        <w:ind w:left="360" w:hanging="360"/>
      </w:pPr>
      <w:rPr>
        <w:rFonts w:ascii="Symbol" w:hAnsi="Symbol" w:hint="default"/>
      </w:rPr>
    </w:lvl>
  </w:abstractNum>
  <w:abstractNum w:abstractNumId="43" w15:restartNumberingAfterBreak="0">
    <w:nsid w:val="15ED51D6"/>
    <w:multiLevelType w:val="multilevel"/>
    <w:tmpl w:val="0C0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15F74E41"/>
    <w:multiLevelType w:val="hybridMultilevel"/>
    <w:tmpl w:val="C28E5D20"/>
    <w:lvl w:ilvl="0" w:tplc="1EA4C9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5" w15:restartNumberingAfterBreak="0">
    <w:nsid w:val="16E20BB0"/>
    <w:multiLevelType w:val="multilevel"/>
    <w:tmpl w:val="DBCCCBF4"/>
    <w:lvl w:ilvl="0">
      <w:start w:val="1"/>
      <w:numFmt w:val="decimal"/>
      <w:lvlText w:val="%1."/>
      <w:lvlJc w:val="left"/>
      <w:pPr>
        <w:tabs>
          <w:tab w:val="num" w:pos="357"/>
        </w:tabs>
        <w:ind w:left="357" w:hanging="360"/>
      </w:pPr>
      <w:rPr>
        <w:rFonts w:cs="Times New Roman" w:hint="default"/>
      </w:rPr>
    </w:lvl>
    <w:lvl w:ilvl="1">
      <w:start w:val="1"/>
      <w:numFmt w:val="decimal"/>
      <w:pStyle w:val="TituloB"/>
      <w:suff w:val="space"/>
      <w:lvlText w:val="%1.%2."/>
      <w:lvlJc w:val="left"/>
      <w:pPr>
        <w:ind w:left="1304" w:hanging="453"/>
      </w:pPr>
      <w:rPr>
        <w:rFonts w:cs="Times New Roman" w:hint="default"/>
        <w:b/>
        <w:sz w:val="22"/>
        <w:szCs w:val="22"/>
      </w:rPr>
    </w:lvl>
    <w:lvl w:ilvl="2">
      <w:start w:val="1"/>
      <w:numFmt w:val="decimal"/>
      <w:lvlText w:val="%1.%2.%3."/>
      <w:lvlJc w:val="left"/>
      <w:pPr>
        <w:tabs>
          <w:tab w:val="num" w:pos="1221"/>
        </w:tabs>
        <w:ind w:left="1221" w:hanging="504"/>
      </w:pPr>
      <w:rPr>
        <w:rFonts w:cs="Times New Roman" w:hint="default"/>
      </w:rPr>
    </w:lvl>
    <w:lvl w:ilvl="3">
      <w:start w:val="1"/>
      <w:numFmt w:val="decimal"/>
      <w:lvlText w:val="%1.%2.%3.%4."/>
      <w:lvlJc w:val="left"/>
      <w:pPr>
        <w:tabs>
          <w:tab w:val="num" w:pos="1797"/>
        </w:tabs>
        <w:ind w:left="1725" w:hanging="648"/>
      </w:pPr>
      <w:rPr>
        <w:rFonts w:cs="Times New Roman" w:hint="default"/>
      </w:rPr>
    </w:lvl>
    <w:lvl w:ilvl="4">
      <w:start w:val="1"/>
      <w:numFmt w:val="decimal"/>
      <w:lvlText w:val="%1.%2.%3.%4.%5."/>
      <w:lvlJc w:val="left"/>
      <w:pPr>
        <w:tabs>
          <w:tab w:val="num" w:pos="2517"/>
        </w:tabs>
        <w:ind w:left="2229" w:hanging="792"/>
      </w:pPr>
      <w:rPr>
        <w:rFonts w:cs="Times New Roman" w:hint="default"/>
      </w:rPr>
    </w:lvl>
    <w:lvl w:ilvl="5">
      <w:start w:val="1"/>
      <w:numFmt w:val="decimal"/>
      <w:lvlText w:val="%1.%2.%3.%4.%5.%6."/>
      <w:lvlJc w:val="left"/>
      <w:pPr>
        <w:tabs>
          <w:tab w:val="num" w:pos="2877"/>
        </w:tabs>
        <w:ind w:left="2733" w:hanging="936"/>
      </w:pPr>
      <w:rPr>
        <w:rFonts w:cs="Times New Roman" w:hint="default"/>
      </w:rPr>
    </w:lvl>
    <w:lvl w:ilvl="6">
      <w:start w:val="1"/>
      <w:numFmt w:val="decimal"/>
      <w:lvlText w:val="%1.%2.%3.%4.%5.%6.%7."/>
      <w:lvlJc w:val="left"/>
      <w:pPr>
        <w:tabs>
          <w:tab w:val="num" w:pos="3597"/>
        </w:tabs>
        <w:ind w:left="3237" w:hanging="1080"/>
      </w:pPr>
      <w:rPr>
        <w:rFonts w:cs="Times New Roman" w:hint="default"/>
      </w:rPr>
    </w:lvl>
    <w:lvl w:ilvl="7">
      <w:start w:val="1"/>
      <w:numFmt w:val="decimal"/>
      <w:lvlText w:val="%1.%2.%3.%4.%5.%6.%7.%8."/>
      <w:lvlJc w:val="left"/>
      <w:pPr>
        <w:tabs>
          <w:tab w:val="num" w:pos="3957"/>
        </w:tabs>
        <w:ind w:left="3741" w:hanging="1224"/>
      </w:pPr>
      <w:rPr>
        <w:rFonts w:cs="Times New Roman" w:hint="default"/>
      </w:rPr>
    </w:lvl>
    <w:lvl w:ilvl="8">
      <w:start w:val="1"/>
      <w:numFmt w:val="decimal"/>
      <w:lvlText w:val="%1.%2.%3.%4.%5.%6.%7.%8.%9."/>
      <w:lvlJc w:val="left"/>
      <w:pPr>
        <w:tabs>
          <w:tab w:val="num" w:pos="4677"/>
        </w:tabs>
        <w:ind w:left="4317" w:hanging="1440"/>
      </w:pPr>
      <w:rPr>
        <w:rFonts w:cs="Times New Roman" w:hint="default"/>
      </w:rPr>
    </w:lvl>
  </w:abstractNum>
  <w:abstractNum w:abstractNumId="46" w15:restartNumberingAfterBreak="0">
    <w:nsid w:val="181B0819"/>
    <w:multiLevelType w:val="multilevel"/>
    <w:tmpl w:val="BBBE007E"/>
    <w:lvl w:ilvl="0">
      <w:start w:val="1"/>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19813050"/>
    <w:multiLevelType w:val="hybridMultilevel"/>
    <w:tmpl w:val="4AE6B4DC"/>
    <w:lvl w:ilvl="0" w:tplc="EC3E945A">
      <w:start w:val="1"/>
      <w:numFmt w:val="lowerRoman"/>
      <w:lvlText w:val="%1."/>
      <w:lvlJc w:val="left"/>
      <w:pPr>
        <w:ind w:left="621" w:hanging="425"/>
      </w:pPr>
      <w:rPr>
        <w:rFonts w:ascii="Arial" w:eastAsia="Arial" w:hAnsi="Arial" w:hint="default"/>
        <w:b/>
        <w:bCs/>
        <w:w w:val="100"/>
        <w:sz w:val="24"/>
        <w:szCs w:val="24"/>
      </w:rPr>
    </w:lvl>
    <w:lvl w:ilvl="1" w:tplc="D46AA722">
      <w:start w:val="1"/>
      <w:numFmt w:val="bullet"/>
      <w:lvlText w:val="•"/>
      <w:lvlJc w:val="left"/>
      <w:pPr>
        <w:ind w:left="1002" w:hanging="425"/>
      </w:pPr>
      <w:rPr>
        <w:rFonts w:hint="default"/>
      </w:rPr>
    </w:lvl>
    <w:lvl w:ilvl="2" w:tplc="3E18A6F6">
      <w:start w:val="1"/>
      <w:numFmt w:val="bullet"/>
      <w:lvlText w:val="•"/>
      <w:lvlJc w:val="left"/>
      <w:pPr>
        <w:ind w:left="1385" w:hanging="425"/>
      </w:pPr>
      <w:rPr>
        <w:rFonts w:hint="default"/>
      </w:rPr>
    </w:lvl>
    <w:lvl w:ilvl="3" w:tplc="A80EB9C6">
      <w:start w:val="1"/>
      <w:numFmt w:val="bullet"/>
      <w:lvlText w:val="•"/>
      <w:lvlJc w:val="left"/>
      <w:pPr>
        <w:ind w:left="1768" w:hanging="425"/>
      </w:pPr>
      <w:rPr>
        <w:rFonts w:hint="default"/>
      </w:rPr>
    </w:lvl>
    <w:lvl w:ilvl="4" w:tplc="8C3417D6">
      <w:start w:val="1"/>
      <w:numFmt w:val="bullet"/>
      <w:lvlText w:val="•"/>
      <w:lvlJc w:val="left"/>
      <w:pPr>
        <w:ind w:left="2151" w:hanging="425"/>
      </w:pPr>
      <w:rPr>
        <w:rFonts w:hint="default"/>
      </w:rPr>
    </w:lvl>
    <w:lvl w:ilvl="5" w:tplc="F4422E0E">
      <w:start w:val="1"/>
      <w:numFmt w:val="bullet"/>
      <w:lvlText w:val="•"/>
      <w:lvlJc w:val="left"/>
      <w:pPr>
        <w:ind w:left="2533" w:hanging="425"/>
      </w:pPr>
      <w:rPr>
        <w:rFonts w:hint="default"/>
      </w:rPr>
    </w:lvl>
    <w:lvl w:ilvl="6" w:tplc="2B4A20F4">
      <w:start w:val="1"/>
      <w:numFmt w:val="bullet"/>
      <w:lvlText w:val="•"/>
      <w:lvlJc w:val="left"/>
      <w:pPr>
        <w:ind w:left="2916" w:hanging="425"/>
      </w:pPr>
      <w:rPr>
        <w:rFonts w:hint="default"/>
      </w:rPr>
    </w:lvl>
    <w:lvl w:ilvl="7" w:tplc="79507A62">
      <w:start w:val="1"/>
      <w:numFmt w:val="bullet"/>
      <w:lvlText w:val="•"/>
      <w:lvlJc w:val="left"/>
      <w:pPr>
        <w:ind w:left="3299" w:hanging="425"/>
      </w:pPr>
      <w:rPr>
        <w:rFonts w:hint="default"/>
      </w:rPr>
    </w:lvl>
    <w:lvl w:ilvl="8" w:tplc="9D2630A8">
      <w:start w:val="1"/>
      <w:numFmt w:val="bullet"/>
      <w:lvlText w:val="•"/>
      <w:lvlJc w:val="left"/>
      <w:pPr>
        <w:ind w:left="3682" w:hanging="425"/>
      </w:pPr>
      <w:rPr>
        <w:rFonts w:hint="default"/>
      </w:rPr>
    </w:lvl>
  </w:abstractNum>
  <w:abstractNum w:abstractNumId="48" w15:restartNumberingAfterBreak="0">
    <w:nsid w:val="1BAC42EE"/>
    <w:multiLevelType w:val="hybridMultilevel"/>
    <w:tmpl w:val="51D82B44"/>
    <w:lvl w:ilvl="0" w:tplc="160C4C0E">
      <w:start w:val="1"/>
      <w:numFmt w:val="low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1BBE767C"/>
    <w:multiLevelType w:val="hybridMultilevel"/>
    <w:tmpl w:val="A9E68B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1BEA0EDF"/>
    <w:multiLevelType w:val="hybridMultilevel"/>
    <w:tmpl w:val="4352FC4C"/>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1" w15:restartNumberingAfterBreak="0">
    <w:nsid w:val="1CC90A10"/>
    <w:multiLevelType w:val="hybridMultilevel"/>
    <w:tmpl w:val="132C0014"/>
    <w:lvl w:ilvl="0" w:tplc="767E447C">
      <w:start w:val="4"/>
      <w:numFmt w:val="decimal"/>
      <w:lvlText w:val="%1."/>
      <w:lvlJc w:val="left"/>
      <w:pPr>
        <w:tabs>
          <w:tab w:val="num" w:pos="427"/>
        </w:tabs>
        <w:ind w:left="427" w:hanging="360"/>
      </w:pPr>
      <w:rPr>
        <w:rFonts w:hint="default"/>
      </w:rPr>
    </w:lvl>
    <w:lvl w:ilvl="1" w:tplc="0C0A0019">
      <w:start w:val="1"/>
      <w:numFmt w:val="lowerLetter"/>
      <w:lvlText w:val="%2."/>
      <w:lvlJc w:val="left"/>
      <w:pPr>
        <w:tabs>
          <w:tab w:val="num" w:pos="1147"/>
        </w:tabs>
        <w:ind w:left="1147" w:hanging="360"/>
      </w:pPr>
    </w:lvl>
    <w:lvl w:ilvl="2" w:tplc="0C0A001B" w:tentative="1">
      <w:start w:val="1"/>
      <w:numFmt w:val="lowerRoman"/>
      <w:lvlText w:val="%3."/>
      <w:lvlJc w:val="right"/>
      <w:pPr>
        <w:tabs>
          <w:tab w:val="num" w:pos="1867"/>
        </w:tabs>
        <w:ind w:left="1867" w:hanging="180"/>
      </w:pPr>
    </w:lvl>
    <w:lvl w:ilvl="3" w:tplc="0C0A000F" w:tentative="1">
      <w:start w:val="1"/>
      <w:numFmt w:val="decimal"/>
      <w:lvlText w:val="%4."/>
      <w:lvlJc w:val="left"/>
      <w:pPr>
        <w:tabs>
          <w:tab w:val="num" w:pos="2587"/>
        </w:tabs>
        <w:ind w:left="2587" w:hanging="360"/>
      </w:pPr>
    </w:lvl>
    <w:lvl w:ilvl="4" w:tplc="0C0A0019" w:tentative="1">
      <w:start w:val="1"/>
      <w:numFmt w:val="lowerLetter"/>
      <w:lvlText w:val="%5."/>
      <w:lvlJc w:val="left"/>
      <w:pPr>
        <w:tabs>
          <w:tab w:val="num" w:pos="3307"/>
        </w:tabs>
        <w:ind w:left="3307" w:hanging="360"/>
      </w:pPr>
    </w:lvl>
    <w:lvl w:ilvl="5" w:tplc="0C0A001B" w:tentative="1">
      <w:start w:val="1"/>
      <w:numFmt w:val="lowerRoman"/>
      <w:lvlText w:val="%6."/>
      <w:lvlJc w:val="right"/>
      <w:pPr>
        <w:tabs>
          <w:tab w:val="num" w:pos="4027"/>
        </w:tabs>
        <w:ind w:left="4027" w:hanging="180"/>
      </w:pPr>
    </w:lvl>
    <w:lvl w:ilvl="6" w:tplc="0C0A000F" w:tentative="1">
      <w:start w:val="1"/>
      <w:numFmt w:val="decimal"/>
      <w:lvlText w:val="%7."/>
      <w:lvlJc w:val="left"/>
      <w:pPr>
        <w:tabs>
          <w:tab w:val="num" w:pos="4747"/>
        </w:tabs>
        <w:ind w:left="4747" w:hanging="360"/>
      </w:pPr>
    </w:lvl>
    <w:lvl w:ilvl="7" w:tplc="0C0A0019" w:tentative="1">
      <w:start w:val="1"/>
      <w:numFmt w:val="lowerLetter"/>
      <w:lvlText w:val="%8."/>
      <w:lvlJc w:val="left"/>
      <w:pPr>
        <w:tabs>
          <w:tab w:val="num" w:pos="5467"/>
        </w:tabs>
        <w:ind w:left="5467" w:hanging="360"/>
      </w:pPr>
    </w:lvl>
    <w:lvl w:ilvl="8" w:tplc="0C0A001B" w:tentative="1">
      <w:start w:val="1"/>
      <w:numFmt w:val="lowerRoman"/>
      <w:lvlText w:val="%9."/>
      <w:lvlJc w:val="right"/>
      <w:pPr>
        <w:tabs>
          <w:tab w:val="num" w:pos="6187"/>
        </w:tabs>
        <w:ind w:left="6187" w:hanging="180"/>
      </w:pPr>
    </w:lvl>
  </w:abstractNum>
  <w:abstractNum w:abstractNumId="52" w15:restartNumberingAfterBreak="0">
    <w:nsid w:val="1E0F66B7"/>
    <w:multiLevelType w:val="hybridMultilevel"/>
    <w:tmpl w:val="0AEE8C7A"/>
    <w:lvl w:ilvl="0" w:tplc="89EEE926">
      <w:start w:val="1"/>
      <w:numFmt w:val="upperRoman"/>
      <w:lvlText w:val="%1."/>
      <w:lvlJc w:val="left"/>
      <w:pPr>
        <w:ind w:left="862"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3" w15:restartNumberingAfterBreak="0">
    <w:nsid w:val="1E351625"/>
    <w:multiLevelType w:val="singleLevel"/>
    <w:tmpl w:val="E6ACFDB6"/>
    <w:lvl w:ilvl="0">
      <w:start w:val="1"/>
      <w:numFmt w:val="decimal"/>
      <w:pStyle w:val="Style1"/>
      <w:lvlText w:val="1.1.%1."/>
      <w:lvlJc w:val="left"/>
      <w:pPr>
        <w:tabs>
          <w:tab w:val="num" w:pos="720"/>
        </w:tabs>
        <w:ind w:left="360" w:hanging="360"/>
      </w:pPr>
      <w:rPr>
        <w:rFonts w:cs="Times New Roman"/>
        <w:b/>
        <w:i w:val="0"/>
        <w:sz w:val="22"/>
      </w:rPr>
    </w:lvl>
  </w:abstractNum>
  <w:abstractNum w:abstractNumId="54" w15:restartNumberingAfterBreak="0">
    <w:nsid w:val="21654CD6"/>
    <w:multiLevelType w:val="hybridMultilevel"/>
    <w:tmpl w:val="5308E568"/>
    <w:lvl w:ilvl="0" w:tplc="B764FF00">
      <w:start w:val="1"/>
      <w:numFmt w:val="lowerLetter"/>
      <w:lvlText w:val="%1)"/>
      <w:lvlJc w:val="left"/>
      <w:pPr>
        <w:ind w:left="1065" w:hanging="360"/>
      </w:pPr>
      <w:rPr>
        <w:rFonts w:hint="default"/>
        <w:b/>
        <w:i w:val="0"/>
        <w:sz w:val="18"/>
        <w:szCs w:val="18"/>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55" w15:restartNumberingAfterBreak="0">
    <w:nsid w:val="21FC7AAB"/>
    <w:multiLevelType w:val="multilevel"/>
    <w:tmpl w:val="D3E2430E"/>
    <w:lvl w:ilvl="0">
      <w:start w:val="1"/>
      <w:numFmt w:val="decimal"/>
      <w:lvlText w:val="%1."/>
      <w:lvlJc w:val="left"/>
      <w:pPr>
        <w:ind w:left="502" w:hanging="360"/>
      </w:pPr>
      <w:rPr>
        <w:rFonts w:hint="default"/>
        <w:b/>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56" w15:restartNumberingAfterBreak="0">
    <w:nsid w:val="220B2FEF"/>
    <w:multiLevelType w:val="multilevel"/>
    <w:tmpl w:val="3B429BF0"/>
    <w:lvl w:ilvl="0">
      <w:start w:val="1"/>
      <w:numFmt w:val="decimal"/>
      <w:lvlText w:val="%1."/>
      <w:lvlJc w:val="left"/>
      <w:pPr>
        <w:ind w:left="5606" w:hanging="360"/>
      </w:pPr>
      <w:rPr>
        <w:rFonts w:ascii="Arial" w:hAnsi="Arial" w:cs="Arial" w:hint="default"/>
      </w:rPr>
    </w:lvl>
    <w:lvl w:ilvl="1">
      <w:start w:val="2"/>
      <w:numFmt w:val="decimal"/>
      <w:isLgl/>
      <w:lvlText w:val="%1.%2"/>
      <w:lvlJc w:val="left"/>
      <w:pPr>
        <w:ind w:left="5606" w:hanging="360"/>
      </w:pPr>
      <w:rPr>
        <w:rFonts w:hint="default"/>
      </w:rPr>
    </w:lvl>
    <w:lvl w:ilvl="2">
      <w:start w:val="1"/>
      <w:numFmt w:val="decimal"/>
      <w:isLgl/>
      <w:lvlText w:val="%1.%2.%3"/>
      <w:lvlJc w:val="left"/>
      <w:pPr>
        <w:ind w:left="5966" w:hanging="720"/>
      </w:pPr>
      <w:rPr>
        <w:rFonts w:hint="default"/>
      </w:rPr>
    </w:lvl>
    <w:lvl w:ilvl="3">
      <w:start w:val="1"/>
      <w:numFmt w:val="decimal"/>
      <w:isLgl/>
      <w:lvlText w:val="%1.%2.%3.%4"/>
      <w:lvlJc w:val="left"/>
      <w:pPr>
        <w:ind w:left="5966" w:hanging="720"/>
      </w:pPr>
      <w:rPr>
        <w:rFonts w:hint="default"/>
      </w:rPr>
    </w:lvl>
    <w:lvl w:ilvl="4">
      <w:start w:val="1"/>
      <w:numFmt w:val="decimal"/>
      <w:isLgl/>
      <w:lvlText w:val="%1.%2.%3.%4.%5"/>
      <w:lvlJc w:val="left"/>
      <w:pPr>
        <w:ind w:left="6326" w:hanging="1080"/>
      </w:pPr>
      <w:rPr>
        <w:rFonts w:hint="default"/>
      </w:rPr>
    </w:lvl>
    <w:lvl w:ilvl="5">
      <w:start w:val="1"/>
      <w:numFmt w:val="decimal"/>
      <w:isLgl/>
      <w:lvlText w:val="%1.%2.%3.%4.%5.%6"/>
      <w:lvlJc w:val="left"/>
      <w:pPr>
        <w:ind w:left="6326" w:hanging="1080"/>
      </w:pPr>
      <w:rPr>
        <w:rFonts w:hint="default"/>
      </w:rPr>
    </w:lvl>
    <w:lvl w:ilvl="6">
      <w:start w:val="1"/>
      <w:numFmt w:val="decimal"/>
      <w:isLgl/>
      <w:lvlText w:val="%1.%2.%3.%4.%5.%6.%7"/>
      <w:lvlJc w:val="left"/>
      <w:pPr>
        <w:ind w:left="6686" w:hanging="1440"/>
      </w:pPr>
      <w:rPr>
        <w:rFonts w:hint="default"/>
      </w:rPr>
    </w:lvl>
    <w:lvl w:ilvl="7">
      <w:start w:val="1"/>
      <w:numFmt w:val="decimal"/>
      <w:isLgl/>
      <w:lvlText w:val="%1.%2.%3.%4.%5.%6.%7.%8"/>
      <w:lvlJc w:val="left"/>
      <w:pPr>
        <w:ind w:left="6686" w:hanging="1440"/>
      </w:pPr>
      <w:rPr>
        <w:rFonts w:hint="default"/>
      </w:rPr>
    </w:lvl>
    <w:lvl w:ilvl="8">
      <w:start w:val="1"/>
      <w:numFmt w:val="decimal"/>
      <w:isLgl/>
      <w:lvlText w:val="%1.%2.%3.%4.%5.%6.%7.%8.%9"/>
      <w:lvlJc w:val="left"/>
      <w:pPr>
        <w:ind w:left="7046" w:hanging="1800"/>
      </w:pPr>
      <w:rPr>
        <w:rFonts w:hint="default"/>
      </w:rPr>
    </w:lvl>
  </w:abstractNum>
  <w:abstractNum w:abstractNumId="57" w15:restartNumberingAfterBreak="0">
    <w:nsid w:val="220B3105"/>
    <w:multiLevelType w:val="hybridMultilevel"/>
    <w:tmpl w:val="AA364700"/>
    <w:lvl w:ilvl="0" w:tplc="D2EEA0B8">
      <w:start w:val="1"/>
      <w:numFmt w:val="decimal"/>
      <w:lvlText w:val="%1)"/>
      <w:lvlJc w:val="left"/>
      <w:pPr>
        <w:tabs>
          <w:tab w:val="num" w:pos="1211"/>
        </w:tabs>
        <w:ind w:left="1211" w:hanging="360"/>
      </w:pPr>
      <w:rPr>
        <w:rFonts w:cs="Times New Roman" w:hint="default"/>
        <w:b/>
        <w:bCs/>
        <w:i w:val="0"/>
        <w:iCs w:val="0"/>
        <w:sz w:val="16"/>
        <w:szCs w:val="16"/>
      </w:rPr>
    </w:lvl>
    <w:lvl w:ilvl="1" w:tplc="0C0A0019">
      <w:start w:val="1"/>
      <w:numFmt w:val="lowerLetter"/>
      <w:lvlText w:val="%2."/>
      <w:lvlJc w:val="left"/>
      <w:pPr>
        <w:tabs>
          <w:tab w:val="num" w:pos="1081"/>
        </w:tabs>
        <w:ind w:left="1081" w:hanging="360"/>
      </w:pPr>
      <w:rPr>
        <w:rFonts w:cs="Times New Roman"/>
      </w:rPr>
    </w:lvl>
    <w:lvl w:ilvl="2" w:tplc="0C0A001B">
      <w:start w:val="1"/>
      <w:numFmt w:val="lowerRoman"/>
      <w:lvlText w:val="%3."/>
      <w:lvlJc w:val="right"/>
      <w:pPr>
        <w:tabs>
          <w:tab w:val="num" w:pos="1801"/>
        </w:tabs>
        <w:ind w:left="1801" w:hanging="180"/>
      </w:pPr>
      <w:rPr>
        <w:rFonts w:cs="Times New Roman"/>
      </w:rPr>
    </w:lvl>
    <w:lvl w:ilvl="3" w:tplc="0C0A000F">
      <w:start w:val="1"/>
      <w:numFmt w:val="decimal"/>
      <w:lvlText w:val="%4."/>
      <w:lvlJc w:val="left"/>
      <w:pPr>
        <w:tabs>
          <w:tab w:val="num" w:pos="2521"/>
        </w:tabs>
        <w:ind w:left="2521" w:hanging="360"/>
      </w:pPr>
      <w:rPr>
        <w:rFonts w:cs="Times New Roman"/>
      </w:rPr>
    </w:lvl>
    <w:lvl w:ilvl="4" w:tplc="0C0A0019">
      <w:start w:val="1"/>
      <w:numFmt w:val="lowerLetter"/>
      <w:lvlText w:val="%5."/>
      <w:lvlJc w:val="left"/>
      <w:pPr>
        <w:tabs>
          <w:tab w:val="num" w:pos="3241"/>
        </w:tabs>
        <w:ind w:left="3241" w:hanging="360"/>
      </w:pPr>
      <w:rPr>
        <w:rFonts w:cs="Times New Roman"/>
      </w:rPr>
    </w:lvl>
    <w:lvl w:ilvl="5" w:tplc="0C0A001B">
      <w:start w:val="1"/>
      <w:numFmt w:val="lowerRoman"/>
      <w:lvlText w:val="%6."/>
      <w:lvlJc w:val="right"/>
      <w:pPr>
        <w:tabs>
          <w:tab w:val="num" w:pos="3961"/>
        </w:tabs>
        <w:ind w:left="3961" w:hanging="180"/>
      </w:pPr>
      <w:rPr>
        <w:rFonts w:cs="Times New Roman"/>
      </w:rPr>
    </w:lvl>
    <w:lvl w:ilvl="6" w:tplc="0C0A000F">
      <w:start w:val="1"/>
      <w:numFmt w:val="decimal"/>
      <w:lvlText w:val="%7."/>
      <w:lvlJc w:val="left"/>
      <w:pPr>
        <w:tabs>
          <w:tab w:val="num" w:pos="4681"/>
        </w:tabs>
        <w:ind w:left="4681" w:hanging="360"/>
      </w:pPr>
      <w:rPr>
        <w:rFonts w:cs="Times New Roman"/>
      </w:rPr>
    </w:lvl>
    <w:lvl w:ilvl="7" w:tplc="0C0A0019">
      <w:start w:val="1"/>
      <w:numFmt w:val="lowerLetter"/>
      <w:lvlText w:val="%8."/>
      <w:lvlJc w:val="left"/>
      <w:pPr>
        <w:tabs>
          <w:tab w:val="num" w:pos="5401"/>
        </w:tabs>
        <w:ind w:left="5401" w:hanging="360"/>
      </w:pPr>
      <w:rPr>
        <w:rFonts w:cs="Times New Roman"/>
      </w:rPr>
    </w:lvl>
    <w:lvl w:ilvl="8" w:tplc="0C0A001B">
      <w:start w:val="1"/>
      <w:numFmt w:val="lowerRoman"/>
      <w:lvlText w:val="%9."/>
      <w:lvlJc w:val="right"/>
      <w:pPr>
        <w:tabs>
          <w:tab w:val="num" w:pos="6121"/>
        </w:tabs>
        <w:ind w:left="6121" w:hanging="180"/>
      </w:pPr>
      <w:rPr>
        <w:rFonts w:cs="Times New Roman"/>
      </w:rPr>
    </w:lvl>
  </w:abstractNum>
  <w:abstractNum w:abstractNumId="58" w15:restartNumberingAfterBreak="0">
    <w:nsid w:val="22357752"/>
    <w:multiLevelType w:val="hybridMultilevel"/>
    <w:tmpl w:val="2CAAD4A8"/>
    <w:lvl w:ilvl="0" w:tplc="080A0017">
      <w:start w:val="1"/>
      <w:numFmt w:val="lowerLetter"/>
      <w:lvlText w:val="%1)"/>
      <w:lvlJc w:val="left"/>
      <w:pPr>
        <w:ind w:left="786"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9" w15:restartNumberingAfterBreak="0">
    <w:nsid w:val="22607D90"/>
    <w:multiLevelType w:val="hybridMultilevel"/>
    <w:tmpl w:val="706C5F88"/>
    <w:lvl w:ilvl="0" w:tplc="4920CCA8">
      <w:start w:val="1"/>
      <w:numFmt w:val="lowerLetter"/>
      <w:lvlText w:val="%1)"/>
      <w:lvlJc w:val="left"/>
      <w:pPr>
        <w:ind w:left="1080" w:hanging="360"/>
      </w:pPr>
      <w:rPr>
        <w:rFonts w:ascii="Myriad Pro Light Cond" w:hAnsi="Myriad Pro Light Cond" w:cs="Arial"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0" w15:restartNumberingAfterBreak="0">
    <w:nsid w:val="248E0406"/>
    <w:multiLevelType w:val="hybridMultilevel"/>
    <w:tmpl w:val="8AF41C6C"/>
    <w:lvl w:ilvl="0" w:tplc="D28039AC">
      <w:start w:val="1"/>
      <w:numFmt w:val="lowerLetter"/>
      <w:lvlText w:val="%1)"/>
      <w:lvlJc w:val="left"/>
      <w:pPr>
        <w:ind w:left="720" w:hanging="360"/>
      </w:pPr>
      <w:rPr>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24CA1A61"/>
    <w:multiLevelType w:val="singleLevel"/>
    <w:tmpl w:val="81F2BD82"/>
    <w:lvl w:ilvl="0">
      <w:start w:val="1"/>
      <w:numFmt w:val="bullet"/>
      <w:pStyle w:val="Bulletwithtext5"/>
      <w:lvlText w:val=""/>
      <w:lvlJc w:val="left"/>
      <w:pPr>
        <w:tabs>
          <w:tab w:val="num" w:pos="360"/>
        </w:tabs>
        <w:ind w:left="360" w:hanging="360"/>
      </w:pPr>
      <w:rPr>
        <w:rFonts w:ascii="Symbol" w:hAnsi="Symbol" w:hint="default"/>
      </w:rPr>
    </w:lvl>
  </w:abstractNum>
  <w:abstractNum w:abstractNumId="62" w15:restartNumberingAfterBreak="0">
    <w:nsid w:val="250563A5"/>
    <w:multiLevelType w:val="multilevel"/>
    <w:tmpl w:val="90E8B4B8"/>
    <w:lvl w:ilvl="0">
      <w:start w:val="1"/>
      <w:numFmt w:val="decimal"/>
      <w:pStyle w:val="TextoCUNmeros"/>
      <w:lvlText w:val="%1."/>
      <w:lvlJc w:val="left"/>
      <w:pPr>
        <w:tabs>
          <w:tab w:val="num" w:pos="360"/>
        </w:tabs>
        <w:ind w:left="360" w:hanging="360"/>
      </w:pPr>
      <w:rPr>
        <w:rFonts w:ascii="Arial (W1)" w:hAnsi="Arial (W1)" w:cs="Times New Roman" w:hint="default"/>
        <w:b w:val="0"/>
        <w:i w:val="0"/>
        <w:sz w:val="20"/>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080" w:hanging="360"/>
      </w:pPr>
      <w:rPr>
        <w:rFonts w:cs="Times New Roman" w:hint="default"/>
      </w:rPr>
    </w:lvl>
    <w:lvl w:ilvl="3">
      <w:start w:val="1"/>
      <w:numFmt w:val="decimal"/>
      <w:lvlText w:val="%1.%2.%3.%4."/>
      <w:lvlJc w:val="left"/>
      <w:pPr>
        <w:tabs>
          <w:tab w:val="num" w:pos="1800"/>
        </w:tabs>
        <w:ind w:left="1440" w:hanging="360"/>
      </w:pPr>
      <w:rPr>
        <w:rFonts w:cs="Times New Roman" w:hint="default"/>
      </w:rPr>
    </w:lvl>
    <w:lvl w:ilvl="4">
      <w:start w:val="1"/>
      <w:numFmt w:val="decimal"/>
      <w:lvlText w:val="%1.%2.%3.%4.%5."/>
      <w:lvlJc w:val="left"/>
      <w:pPr>
        <w:tabs>
          <w:tab w:val="num" w:pos="2520"/>
        </w:tabs>
        <w:ind w:left="1800" w:hanging="360"/>
      </w:pPr>
      <w:rPr>
        <w:rFonts w:cs="Times New Roman" w:hint="default"/>
      </w:rPr>
    </w:lvl>
    <w:lvl w:ilvl="5">
      <w:start w:val="1"/>
      <w:numFmt w:val="decimal"/>
      <w:lvlText w:val="%1.%2.%3.%4.%5.%6."/>
      <w:lvlJc w:val="left"/>
      <w:pPr>
        <w:tabs>
          <w:tab w:val="num" w:pos="2880"/>
        </w:tabs>
        <w:ind w:left="2160" w:hanging="360"/>
      </w:pPr>
      <w:rPr>
        <w:rFonts w:cs="Times New Roman" w:hint="default"/>
      </w:rPr>
    </w:lvl>
    <w:lvl w:ilvl="6">
      <w:start w:val="1"/>
      <w:numFmt w:val="decimal"/>
      <w:lvlText w:val="%1.%2.%3.%4.%5.%6.%7."/>
      <w:lvlJc w:val="left"/>
      <w:pPr>
        <w:tabs>
          <w:tab w:val="num" w:pos="3600"/>
        </w:tabs>
        <w:ind w:left="2520" w:hanging="360"/>
      </w:pPr>
      <w:rPr>
        <w:rFonts w:cs="Times New Roman" w:hint="default"/>
      </w:rPr>
    </w:lvl>
    <w:lvl w:ilvl="7">
      <w:start w:val="1"/>
      <w:numFmt w:val="decimal"/>
      <w:lvlText w:val="%1.%2.%3.%4.%5.%6.%7.%8."/>
      <w:lvlJc w:val="left"/>
      <w:pPr>
        <w:tabs>
          <w:tab w:val="num" w:pos="3960"/>
        </w:tabs>
        <w:ind w:left="2880" w:hanging="360"/>
      </w:pPr>
      <w:rPr>
        <w:rFonts w:cs="Times New Roman" w:hint="default"/>
      </w:rPr>
    </w:lvl>
    <w:lvl w:ilvl="8">
      <w:start w:val="1"/>
      <w:numFmt w:val="decimal"/>
      <w:lvlText w:val="%1.%2.%3.%4.%5.%6.%7.%8.%9."/>
      <w:lvlJc w:val="left"/>
      <w:pPr>
        <w:tabs>
          <w:tab w:val="num" w:pos="4680"/>
        </w:tabs>
        <w:ind w:left="3240" w:hanging="360"/>
      </w:pPr>
      <w:rPr>
        <w:rFonts w:cs="Times New Roman" w:hint="default"/>
      </w:rPr>
    </w:lvl>
  </w:abstractNum>
  <w:abstractNum w:abstractNumId="63" w15:restartNumberingAfterBreak="0">
    <w:nsid w:val="25712179"/>
    <w:multiLevelType w:val="singleLevel"/>
    <w:tmpl w:val="BDB2D0D6"/>
    <w:lvl w:ilvl="0">
      <w:start w:val="3"/>
      <w:numFmt w:val="upperRoman"/>
      <w:lvlText w:val="%1.1"/>
      <w:lvlJc w:val="left"/>
      <w:pPr>
        <w:tabs>
          <w:tab w:val="num" w:pos="720"/>
        </w:tabs>
        <w:ind w:left="357" w:hanging="357"/>
      </w:pPr>
      <w:rPr>
        <w:rFonts w:ascii="Arial" w:hAnsi="Arial" w:cs="Arial" w:hint="default"/>
        <w:b w:val="0"/>
        <w:bCs w:val="0"/>
        <w:i w:val="0"/>
        <w:iCs w:val="0"/>
        <w:sz w:val="19"/>
        <w:szCs w:val="19"/>
      </w:rPr>
    </w:lvl>
  </w:abstractNum>
  <w:abstractNum w:abstractNumId="64" w15:restartNumberingAfterBreak="0">
    <w:nsid w:val="2598643F"/>
    <w:multiLevelType w:val="hybridMultilevel"/>
    <w:tmpl w:val="1A7ED576"/>
    <w:lvl w:ilvl="0" w:tplc="173C9B84">
      <w:start w:val="1"/>
      <w:numFmt w:val="lowerLetter"/>
      <w:lvlText w:val="%1)"/>
      <w:lvlJc w:val="left"/>
      <w:pPr>
        <w:ind w:left="720" w:hanging="360"/>
      </w:pPr>
      <w:rPr>
        <w:b/>
        <w:sz w:val="18"/>
        <w:szCs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272444B9"/>
    <w:multiLevelType w:val="hybridMultilevel"/>
    <w:tmpl w:val="EE84000E"/>
    <w:name w:val="WW8Num242"/>
    <w:lvl w:ilvl="0" w:tplc="0C0A0003">
      <w:start w:val="1"/>
      <w:numFmt w:val="decimal"/>
      <w:lvlText w:val="%1."/>
      <w:lvlJc w:val="left"/>
      <w:pPr>
        <w:tabs>
          <w:tab w:val="num" w:pos="720"/>
        </w:tabs>
        <w:ind w:left="720" w:hanging="360"/>
      </w:pPr>
      <w:rPr>
        <w:rFonts w:hint="default"/>
      </w:rPr>
    </w:lvl>
    <w:lvl w:ilvl="1" w:tplc="0C0A0003">
      <w:start w:val="1"/>
      <w:numFmt w:val="bullet"/>
      <w:lvlText w:val=""/>
      <w:lvlJc w:val="left"/>
      <w:pPr>
        <w:tabs>
          <w:tab w:val="num" w:pos="1440"/>
        </w:tabs>
        <w:ind w:left="1440" w:hanging="360"/>
      </w:pPr>
      <w:rPr>
        <w:rFonts w:ascii="Wingdings" w:hAnsi="Wingdings" w:hint="default"/>
      </w:r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66" w15:restartNumberingAfterBreak="0">
    <w:nsid w:val="28C42693"/>
    <w:multiLevelType w:val="hybridMultilevel"/>
    <w:tmpl w:val="5FB07B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29403FBF"/>
    <w:multiLevelType w:val="hybridMultilevel"/>
    <w:tmpl w:val="79D44A7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2958523D"/>
    <w:multiLevelType w:val="hybridMultilevel"/>
    <w:tmpl w:val="B95A4B64"/>
    <w:lvl w:ilvl="0" w:tplc="080A000F">
      <w:start w:val="1"/>
      <w:numFmt w:val="decimal"/>
      <w:lvlText w:val="%1."/>
      <w:lvlJc w:val="left"/>
      <w:pPr>
        <w:ind w:left="643" w:hanging="360"/>
      </w:pPr>
      <w:rPr>
        <w:rFonts w:hint="default"/>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69" w15:restartNumberingAfterBreak="0">
    <w:nsid w:val="2A81625A"/>
    <w:multiLevelType w:val="hybridMultilevel"/>
    <w:tmpl w:val="5D3AEAEE"/>
    <w:lvl w:ilvl="0" w:tplc="3F72899E">
      <w:start w:val="1"/>
      <w:numFmt w:val="decimal"/>
      <w:lvlText w:val="%1."/>
      <w:lvlJc w:val="left"/>
      <w:pPr>
        <w:tabs>
          <w:tab w:val="num" w:pos="1275"/>
        </w:tabs>
        <w:ind w:left="1275" w:hanging="454"/>
      </w:pPr>
      <w:rPr>
        <w:rFonts w:eastAsia="Times New Roman"/>
        <w:b/>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start w:val="1"/>
      <w:numFmt w:val="bullet"/>
      <w:lvlText w:val=""/>
      <w:lvlJc w:val="left"/>
      <w:pPr>
        <w:tabs>
          <w:tab w:val="num" w:pos="2868"/>
        </w:tabs>
        <w:ind w:left="2868" w:hanging="360"/>
      </w:pPr>
      <w:rPr>
        <w:rFonts w:ascii="Wingdings" w:hAnsi="Wingdings" w:cs="Wingdings" w:hint="default"/>
      </w:rPr>
    </w:lvl>
    <w:lvl w:ilvl="3" w:tplc="0C0A0001">
      <w:start w:val="1"/>
      <w:numFmt w:val="bullet"/>
      <w:lvlText w:val=""/>
      <w:lvlJc w:val="left"/>
      <w:pPr>
        <w:tabs>
          <w:tab w:val="num" w:pos="3588"/>
        </w:tabs>
        <w:ind w:left="3588" w:hanging="360"/>
      </w:pPr>
      <w:rPr>
        <w:rFonts w:ascii="Symbol" w:hAnsi="Symbol" w:cs="Symbol" w:hint="default"/>
      </w:rPr>
    </w:lvl>
    <w:lvl w:ilvl="4" w:tplc="0C0A0003">
      <w:start w:val="1"/>
      <w:numFmt w:val="bullet"/>
      <w:lvlText w:val="o"/>
      <w:lvlJc w:val="left"/>
      <w:pPr>
        <w:tabs>
          <w:tab w:val="num" w:pos="4308"/>
        </w:tabs>
        <w:ind w:left="4308" w:hanging="360"/>
      </w:pPr>
      <w:rPr>
        <w:rFonts w:ascii="Courier New" w:hAnsi="Courier New" w:cs="Courier New" w:hint="default"/>
      </w:rPr>
    </w:lvl>
    <w:lvl w:ilvl="5" w:tplc="0C0A0005">
      <w:start w:val="1"/>
      <w:numFmt w:val="bullet"/>
      <w:lvlText w:val=""/>
      <w:lvlJc w:val="left"/>
      <w:pPr>
        <w:tabs>
          <w:tab w:val="num" w:pos="5028"/>
        </w:tabs>
        <w:ind w:left="5028" w:hanging="360"/>
      </w:pPr>
      <w:rPr>
        <w:rFonts w:ascii="Wingdings" w:hAnsi="Wingdings" w:cs="Wingdings" w:hint="default"/>
      </w:rPr>
    </w:lvl>
    <w:lvl w:ilvl="6" w:tplc="0C0A0001">
      <w:start w:val="1"/>
      <w:numFmt w:val="bullet"/>
      <w:lvlText w:val=""/>
      <w:lvlJc w:val="left"/>
      <w:pPr>
        <w:tabs>
          <w:tab w:val="num" w:pos="5748"/>
        </w:tabs>
        <w:ind w:left="5748" w:hanging="360"/>
      </w:pPr>
      <w:rPr>
        <w:rFonts w:ascii="Symbol" w:hAnsi="Symbol" w:cs="Symbol" w:hint="default"/>
      </w:rPr>
    </w:lvl>
    <w:lvl w:ilvl="7" w:tplc="0C0A0003">
      <w:start w:val="1"/>
      <w:numFmt w:val="bullet"/>
      <w:lvlText w:val="o"/>
      <w:lvlJc w:val="left"/>
      <w:pPr>
        <w:tabs>
          <w:tab w:val="num" w:pos="6468"/>
        </w:tabs>
        <w:ind w:left="6468" w:hanging="360"/>
      </w:pPr>
      <w:rPr>
        <w:rFonts w:ascii="Courier New" w:hAnsi="Courier New" w:cs="Courier New" w:hint="default"/>
      </w:rPr>
    </w:lvl>
    <w:lvl w:ilvl="8" w:tplc="0C0A0005">
      <w:start w:val="1"/>
      <w:numFmt w:val="bullet"/>
      <w:lvlText w:val=""/>
      <w:lvlJc w:val="left"/>
      <w:pPr>
        <w:tabs>
          <w:tab w:val="num" w:pos="7188"/>
        </w:tabs>
        <w:ind w:left="7188" w:hanging="360"/>
      </w:pPr>
      <w:rPr>
        <w:rFonts w:ascii="Wingdings" w:hAnsi="Wingdings" w:cs="Wingdings" w:hint="default"/>
      </w:rPr>
    </w:lvl>
  </w:abstractNum>
  <w:abstractNum w:abstractNumId="70" w15:restartNumberingAfterBreak="0">
    <w:nsid w:val="2B7B4A21"/>
    <w:multiLevelType w:val="multilevel"/>
    <w:tmpl w:val="AA286FC4"/>
    <w:lvl w:ilvl="0">
      <w:start w:val="1"/>
      <w:numFmt w:val="decimal"/>
      <w:lvlText w:val="%1."/>
      <w:lvlJc w:val="left"/>
      <w:pPr>
        <w:tabs>
          <w:tab w:val="num" w:pos="705"/>
        </w:tabs>
        <w:ind w:left="705" w:hanging="705"/>
      </w:pPr>
      <w:rPr>
        <w:rFonts w:hint="default"/>
        <w:color w:val="595959" w:themeColor="text1" w:themeTint="A6"/>
      </w:rPr>
    </w:lvl>
    <w:lvl w:ilvl="1">
      <w:start w:val="1"/>
      <w:numFmt w:val="decimal"/>
      <w:lvlText w:val="%1.%2."/>
      <w:lvlJc w:val="left"/>
      <w:pPr>
        <w:tabs>
          <w:tab w:val="num" w:pos="720"/>
        </w:tabs>
        <w:ind w:left="720" w:hanging="720"/>
      </w:pPr>
      <w:rPr>
        <w:rFonts w:hint="default"/>
        <w:b/>
        <w:color w:val="auto"/>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1" w15:restartNumberingAfterBreak="0">
    <w:nsid w:val="2C5D234D"/>
    <w:multiLevelType w:val="hybridMultilevel"/>
    <w:tmpl w:val="4D3C7246"/>
    <w:lvl w:ilvl="0" w:tplc="7BB2FDA2">
      <w:start w:val="1"/>
      <w:numFmt w:val="lowerLetter"/>
      <w:lvlText w:val="%1)"/>
      <w:lvlJc w:val="left"/>
      <w:pPr>
        <w:ind w:left="2133" w:hanging="720"/>
      </w:pPr>
      <w:rPr>
        <w:rFonts w:hint="default"/>
        <w:b/>
        <w:strike w:val="0"/>
        <w:sz w:val="18"/>
        <w:szCs w:val="18"/>
        <w:lang w:val="es-MX"/>
      </w:rPr>
    </w:lvl>
    <w:lvl w:ilvl="1" w:tplc="080A0019">
      <w:start w:val="1"/>
      <w:numFmt w:val="lowerLetter"/>
      <w:lvlText w:val="%2."/>
      <w:lvlJc w:val="left"/>
      <w:pPr>
        <w:ind w:left="2493" w:hanging="360"/>
      </w:pPr>
    </w:lvl>
    <w:lvl w:ilvl="2" w:tplc="080A001B" w:tentative="1">
      <w:start w:val="1"/>
      <w:numFmt w:val="lowerRoman"/>
      <w:lvlText w:val="%3."/>
      <w:lvlJc w:val="right"/>
      <w:pPr>
        <w:ind w:left="3213" w:hanging="180"/>
      </w:pPr>
    </w:lvl>
    <w:lvl w:ilvl="3" w:tplc="080A000F" w:tentative="1">
      <w:start w:val="1"/>
      <w:numFmt w:val="decimal"/>
      <w:lvlText w:val="%4."/>
      <w:lvlJc w:val="left"/>
      <w:pPr>
        <w:ind w:left="3933" w:hanging="360"/>
      </w:pPr>
    </w:lvl>
    <w:lvl w:ilvl="4" w:tplc="080A0019" w:tentative="1">
      <w:start w:val="1"/>
      <w:numFmt w:val="lowerLetter"/>
      <w:lvlText w:val="%5."/>
      <w:lvlJc w:val="left"/>
      <w:pPr>
        <w:ind w:left="4653" w:hanging="360"/>
      </w:pPr>
    </w:lvl>
    <w:lvl w:ilvl="5" w:tplc="080A001B" w:tentative="1">
      <w:start w:val="1"/>
      <w:numFmt w:val="lowerRoman"/>
      <w:lvlText w:val="%6."/>
      <w:lvlJc w:val="right"/>
      <w:pPr>
        <w:ind w:left="5373" w:hanging="180"/>
      </w:pPr>
    </w:lvl>
    <w:lvl w:ilvl="6" w:tplc="080A000F" w:tentative="1">
      <w:start w:val="1"/>
      <w:numFmt w:val="decimal"/>
      <w:lvlText w:val="%7."/>
      <w:lvlJc w:val="left"/>
      <w:pPr>
        <w:ind w:left="6093" w:hanging="360"/>
      </w:pPr>
    </w:lvl>
    <w:lvl w:ilvl="7" w:tplc="080A0019" w:tentative="1">
      <w:start w:val="1"/>
      <w:numFmt w:val="lowerLetter"/>
      <w:lvlText w:val="%8."/>
      <w:lvlJc w:val="left"/>
      <w:pPr>
        <w:ind w:left="6813" w:hanging="360"/>
      </w:pPr>
    </w:lvl>
    <w:lvl w:ilvl="8" w:tplc="080A001B" w:tentative="1">
      <w:start w:val="1"/>
      <w:numFmt w:val="lowerRoman"/>
      <w:lvlText w:val="%9."/>
      <w:lvlJc w:val="right"/>
      <w:pPr>
        <w:ind w:left="7533" w:hanging="180"/>
      </w:pPr>
    </w:lvl>
  </w:abstractNum>
  <w:abstractNum w:abstractNumId="72" w15:restartNumberingAfterBreak="0">
    <w:nsid w:val="2CC840A9"/>
    <w:multiLevelType w:val="hybridMultilevel"/>
    <w:tmpl w:val="AE629910"/>
    <w:lvl w:ilvl="0" w:tplc="A81262A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2D4914A9"/>
    <w:multiLevelType w:val="hybridMultilevel"/>
    <w:tmpl w:val="DC788E48"/>
    <w:lvl w:ilvl="0" w:tplc="5EFA1B12">
      <w:start w:val="1"/>
      <w:numFmt w:val="lowerLetter"/>
      <w:lvlText w:val="%1."/>
      <w:lvlJc w:val="left"/>
      <w:pPr>
        <w:ind w:left="634" w:hanging="360"/>
      </w:pPr>
      <w:rPr>
        <w:b/>
      </w:rPr>
    </w:lvl>
    <w:lvl w:ilvl="1" w:tplc="080A0019">
      <w:start w:val="1"/>
      <w:numFmt w:val="lowerLetter"/>
      <w:lvlText w:val="%2."/>
      <w:lvlJc w:val="left"/>
      <w:pPr>
        <w:ind w:left="1354" w:hanging="360"/>
      </w:pPr>
    </w:lvl>
    <w:lvl w:ilvl="2" w:tplc="080A001B">
      <w:start w:val="1"/>
      <w:numFmt w:val="lowerRoman"/>
      <w:lvlText w:val="%3."/>
      <w:lvlJc w:val="right"/>
      <w:pPr>
        <w:ind w:left="2074" w:hanging="180"/>
      </w:pPr>
    </w:lvl>
    <w:lvl w:ilvl="3" w:tplc="080A000F">
      <w:start w:val="1"/>
      <w:numFmt w:val="decimal"/>
      <w:lvlText w:val="%4."/>
      <w:lvlJc w:val="left"/>
      <w:pPr>
        <w:ind w:left="2794" w:hanging="360"/>
      </w:pPr>
    </w:lvl>
    <w:lvl w:ilvl="4" w:tplc="080A0019">
      <w:start w:val="1"/>
      <w:numFmt w:val="lowerLetter"/>
      <w:lvlText w:val="%5."/>
      <w:lvlJc w:val="left"/>
      <w:pPr>
        <w:ind w:left="3514" w:hanging="360"/>
      </w:pPr>
    </w:lvl>
    <w:lvl w:ilvl="5" w:tplc="080A001B">
      <w:start w:val="1"/>
      <w:numFmt w:val="lowerRoman"/>
      <w:lvlText w:val="%6."/>
      <w:lvlJc w:val="right"/>
      <w:pPr>
        <w:ind w:left="4234" w:hanging="180"/>
      </w:pPr>
    </w:lvl>
    <w:lvl w:ilvl="6" w:tplc="080A000F">
      <w:start w:val="1"/>
      <w:numFmt w:val="decimal"/>
      <w:lvlText w:val="%7."/>
      <w:lvlJc w:val="left"/>
      <w:pPr>
        <w:ind w:left="4954" w:hanging="360"/>
      </w:pPr>
    </w:lvl>
    <w:lvl w:ilvl="7" w:tplc="080A0019">
      <w:start w:val="1"/>
      <w:numFmt w:val="lowerLetter"/>
      <w:lvlText w:val="%8."/>
      <w:lvlJc w:val="left"/>
      <w:pPr>
        <w:ind w:left="5674" w:hanging="360"/>
      </w:pPr>
    </w:lvl>
    <w:lvl w:ilvl="8" w:tplc="080A001B">
      <w:start w:val="1"/>
      <w:numFmt w:val="lowerRoman"/>
      <w:lvlText w:val="%9."/>
      <w:lvlJc w:val="right"/>
      <w:pPr>
        <w:ind w:left="6394" w:hanging="180"/>
      </w:pPr>
    </w:lvl>
  </w:abstractNum>
  <w:abstractNum w:abstractNumId="74" w15:restartNumberingAfterBreak="0">
    <w:nsid w:val="2DC104AD"/>
    <w:multiLevelType w:val="multilevel"/>
    <w:tmpl w:val="18B8B06E"/>
    <w:lvl w:ilvl="0">
      <w:start w:val="1"/>
      <w:numFmt w:val="decimal"/>
      <w:pStyle w:val="TitutoAT"/>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5" w15:restartNumberingAfterBreak="0">
    <w:nsid w:val="2E6047C4"/>
    <w:multiLevelType w:val="hybridMultilevel"/>
    <w:tmpl w:val="01B83746"/>
    <w:lvl w:ilvl="0" w:tplc="6A7ED8E2">
      <w:start w:val="1"/>
      <w:numFmt w:val="bullet"/>
      <w:lvlText w:val=""/>
      <w:lvlJc w:val="left"/>
      <w:pPr>
        <w:tabs>
          <w:tab w:val="num" w:pos="720"/>
        </w:tabs>
        <w:ind w:left="720" w:hanging="360"/>
      </w:pPr>
      <w:rPr>
        <w:rFonts w:ascii="Symbol" w:hAnsi="Symbol" w:hint="default"/>
      </w:rPr>
    </w:lvl>
    <w:lvl w:ilvl="1" w:tplc="D93EA09E" w:tentative="1">
      <w:start w:val="1"/>
      <w:numFmt w:val="bullet"/>
      <w:lvlText w:val="o"/>
      <w:lvlJc w:val="left"/>
      <w:pPr>
        <w:tabs>
          <w:tab w:val="num" w:pos="1440"/>
        </w:tabs>
        <w:ind w:left="1440" w:hanging="360"/>
      </w:pPr>
      <w:rPr>
        <w:rFonts w:ascii="Courier New" w:hAnsi="Courier New" w:hint="default"/>
      </w:rPr>
    </w:lvl>
    <w:lvl w:ilvl="2" w:tplc="3DE26150" w:tentative="1">
      <w:start w:val="1"/>
      <w:numFmt w:val="bullet"/>
      <w:lvlText w:val=""/>
      <w:lvlJc w:val="left"/>
      <w:pPr>
        <w:tabs>
          <w:tab w:val="num" w:pos="2160"/>
        </w:tabs>
        <w:ind w:left="2160" w:hanging="360"/>
      </w:pPr>
      <w:rPr>
        <w:rFonts w:ascii="Wingdings" w:hAnsi="Wingdings" w:hint="default"/>
      </w:rPr>
    </w:lvl>
    <w:lvl w:ilvl="3" w:tplc="B81485C8" w:tentative="1">
      <w:start w:val="1"/>
      <w:numFmt w:val="bullet"/>
      <w:pStyle w:val="EstiloTtulo4Cursiva"/>
      <w:lvlText w:val=""/>
      <w:lvlJc w:val="left"/>
      <w:pPr>
        <w:tabs>
          <w:tab w:val="num" w:pos="2880"/>
        </w:tabs>
        <w:ind w:left="2880" w:hanging="360"/>
      </w:pPr>
      <w:rPr>
        <w:rFonts w:ascii="Symbol" w:hAnsi="Symbol" w:hint="default"/>
      </w:rPr>
    </w:lvl>
    <w:lvl w:ilvl="4" w:tplc="E8A22D80" w:tentative="1">
      <w:start w:val="1"/>
      <w:numFmt w:val="bullet"/>
      <w:lvlText w:val="o"/>
      <w:lvlJc w:val="left"/>
      <w:pPr>
        <w:tabs>
          <w:tab w:val="num" w:pos="3600"/>
        </w:tabs>
        <w:ind w:left="3600" w:hanging="360"/>
      </w:pPr>
      <w:rPr>
        <w:rFonts w:ascii="Courier New" w:hAnsi="Courier New" w:hint="default"/>
      </w:rPr>
    </w:lvl>
    <w:lvl w:ilvl="5" w:tplc="E3F245E6" w:tentative="1">
      <w:start w:val="1"/>
      <w:numFmt w:val="bullet"/>
      <w:lvlText w:val=""/>
      <w:lvlJc w:val="left"/>
      <w:pPr>
        <w:tabs>
          <w:tab w:val="num" w:pos="4320"/>
        </w:tabs>
        <w:ind w:left="4320" w:hanging="360"/>
      </w:pPr>
      <w:rPr>
        <w:rFonts w:ascii="Wingdings" w:hAnsi="Wingdings" w:hint="default"/>
      </w:rPr>
    </w:lvl>
    <w:lvl w:ilvl="6" w:tplc="0CC68DF8" w:tentative="1">
      <w:start w:val="1"/>
      <w:numFmt w:val="bullet"/>
      <w:lvlText w:val=""/>
      <w:lvlJc w:val="left"/>
      <w:pPr>
        <w:tabs>
          <w:tab w:val="num" w:pos="5040"/>
        </w:tabs>
        <w:ind w:left="5040" w:hanging="360"/>
      </w:pPr>
      <w:rPr>
        <w:rFonts w:ascii="Symbol" w:hAnsi="Symbol" w:hint="default"/>
      </w:rPr>
    </w:lvl>
    <w:lvl w:ilvl="7" w:tplc="C6424886" w:tentative="1">
      <w:start w:val="1"/>
      <w:numFmt w:val="bullet"/>
      <w:lvlText w:val="o"/>
      <w:lvlJc w:val="left"/>
      <w:pPr>
        <w:tabs>
          <w:tab w:val="num" w:pos="5760"/>
        </w:tabs>
        <w:ind w:left="5760" w:hanging="360"/>
      </w:pPr>
      <w:rPr>
        <w:rFonts w:ascii="Courier New" w:hAnsi="Courier New" w:hint="default"/>
      </w:rPr>
    </w:lvl>
    <w:lvl w:ilvl="8" w:tplc="8F54EE6E"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09A44C1"/>
    <w:multiLevelType w:val="hybridMultilevel"/>
    <w:tmpl w:val="36CC7880"/>
    <w:lvl w:ilvl="0" w:tplc="FEF0D74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7" w15:restartNumberingAfterBreak="0">
    <w:nsid w:val="337F5B7F"/>
    <w:multiLevelType w:val="hybridMultilevel"/>
    <w:tmpl w:val="915E524E"/>
    <w:lvl w:ilvl="0" w:tplc="0896BE52">
      <w:start w:val="1"/>
      <w:numFmt w:val="bullet"/>
      <w:pStyle w:val="Bullet2"/>
      <w:lvlText w:val=""/>
      <w:lvlJc w:val="left"/>
      <w:pPr>
        <w:tabs>
          <w:tab w:val="num" w:pos="2568"/>
        </w:tabs>
        <w:ind w:left="2568" w:hanging="360"/>
      </w:pPr>
      <w:rPr>
        <w:rFonts w:ascii="Symbol" w:hAnsi="Symbol" w:hint="default"/>
      </w:rPr>
    </w:lvl>
    <w:lvl w:ilvl="1" w:tplc="FC54DE42">
      <w:start w:val="1"/>
      <w:numFmt w:val="bullet"/>
      <w:lvlText w:val="o"/>
      <w:lvlJc w:val="left"/>
      <w:pPr>
        <w:tabs>
          <w:tab w:val="num" w:pos="3288"/>
        </w:tabs>
        <w:ind w:left="3288" w:hanging="360"/>
      </w:pPr>
      <w:rPr>
        <w:rFonts w:ascii="Courier New" w:hAnsi="Courier New" w:hint="default"/>
      </w:rPr>
    </w:lvl>
    <w:lvl w:ilvl="2" w:tplc="21507718">
      <w:start w:val="1"/>
      <w:numFmt w:val="bullet"/>
      <w:lvlText w:val=""/>
      <w:lvlJc w:val="left"/>
      <w:pPr>
        <w:tabs>
          <w:tab w:val="num" w:pos="4008"/>
        </w:tabs>
        <w:ind w:left="4008" w:hanging="360"/>
      </w:pPr>
      <w:rPr>
        <w:rFonts w:ascii="Wingdings" w:hAnsi="Wingdings" w:hint="default"/>
      </w:rPr>
    </w:lvl>
    <w:lvl w:ilvl="3" w:tplc="45A423FE" w:tentative="1">
      <w:start w:val="1"/>
      <w:numFmt w:val="bullet"/>
      <w:lvlText w:val=""/>
      <w:lvlJc w:val="left"/>
      <w:pPr>
        <w:tabs>
          <w:tab w:val="num" w:pos="4728"/>
        </w:tabs>
        <w:ind w:left="4728" w:hanging="360"/>
      </w:pPr>
      <w:rPr>
        <w:rFonts w:ascii="Symbol" w:hAnsi="Symbol" w:hint="default"/>
      </w:rPr>
    </w:lvl>
    <w:lvl w:ilvl="4" w:tplc="2EAA8D4A" w:tentative="1">
      <w:start w:val="1"/>
      <w:numFmt w:val="bullet"/>
      <w:lvlText w:val="o"/>
      <w:lvlJc w:val="left"/>
      <w:pPr>
        <w:tabs>
          <w:tab w:val="num" w:pos="5448"/>
        </w:tabs>
        <w:ind w:left="5448" w:hanging="360"/>
      </w:pPr>
      <w:rPr>
        <w:rFonts w:ascii="Courier New" w:hAnsi="Courier New" w:hint="default"/>
      </w:rPr>
    </w:lvl>
    <w:lvl w:ilvl="5" w:tplc="C3123D7A" w:tentative="1">
      <w:start w:val="1"/>
      <w:numFmt w:val="bullet"/>
      <w:lvlText w:val=""/>
      <w:lvlJc w:val="left"/>
      <w:pPr>
        <w:tabs>
          <w:tab w:val="num" w:pos="6168"/>
        </w:tabs>
        <w:ind w:left="6168" w:hanging="360"/>
      </w:pPr>
      <w:rPr>
        <w:rFonts w:ascii="Wingdings" w:hAnsi="Wingdings" w:hint="default"/>
      </w:rPr>
    </w:lvl>
    <w:lvl w:ilvl="6" w:tplc="C23E796C" w:tentative="1">
      <w:start w:val="1"/>
      <w:numFmt w:val="bullet"/>
      <w:lvlText w:val=""/>
      <w:lvlJc w:val="left"/>
      <w:pPr>
        <w:tabs>
          <w:tab w:val="num" w:pos="6888"/>
        </w:tabs>
        <w:ind w:left="6888" w:hanging="360"/>
      </w:pPr>
      <w:rPr>
        <w:rFonts w:ascii="Symbol" w:hAnsi="Symbol" w:hint="default"/>
      </w:rPr>
    </w:lvl>
    <w:lvl w:ilvl="7" w:tplc="BD90E4B0" w:tentative="1">
      <w:start w:val="1"/>
      <w:numFmt w:val="bullet"/>
      <w:lvlText w:val="o"/>
      <w:lvlJc w:val="left"/>
      <w:pPr>
        <w:tabs>
          <w:tab w:val="num" w:pos="7608"/>
        </w:tabs>
        <w:ind w:left="7608" w:hanging="360"/>
      </w:pPr>
      <w:rPr>
        <w:rFonts w:ascii="Courier New" w:hAnsi="Courier New" w:hint="default"/>
      </w:rPr>
    </w:lvl>
    <w:lvl w:ilvl="8" w:tplc="F5E6FC2C" w:tentative="1">
      <w:start w:val="1"/>
      <w:numFmt w:val="bullet"/>
      <w:lvlText w:val=""/>
      <w:lvlJc w:val="left"/>
      <w:pPr>
        <w:tabs>
          <w:tab w:val="num" w:pos="8328"/>
        </w:tabs>
        <w:ind w:left="8328" w:hanging="360"/>
      </w:pPr>
      <w:rPr>
        <w:rFonts w:ascii="Wingdings" w:hAnsi="Wingdings" w:hint="default"/>
      </w:rPr>
    </w:lvl>
  </w:abstractNum>
  <w:abstractNum w:abstractNumId="78" w15:restartNumberingAfterBreak="0">
    <w:nsid w:val="34BA0DFC"/>
    <w:multiLevelType w:val="hybridMultilevel"/>
    <w:tmpl w:val="C8BEC4F8"/>
    <w:lvl w:ilvl="0" w:tplc="BEFEC4B6">
      <w:start w:val="1"/>
      <w:numFmt w:val="lowerLetter"/>
      <w:lvlText w:val="%1)"/>
      <w:lvlJc w:val="left"/>
      <w:pPr>
        <w:ind w:left="1429" w:hanging="360"/>
      </w:pPr>
      <w:rPr>
        <w:b/>
        <w:i w:val="0"/>
        <w:sz w:val="18"/>
        <w:szCs w:val="18"/>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9" w15:restartNumberingAfterBreak="0">
    <w:nsid w:val="36964B75"/>
    <w:multiLevelType w:val="singleLevel"/>
    <w:tmpl w:val="AC0CD6B4"/>
    <w:lvl w:ilvl="0">
      <w:start w:val="3"/>
      <w:numFmt w:val="upperRoman"/>
      <w:lvlText w:val="%1.2"/>
      <w:lvlJc w:val="left"/>
      <w:pPr>
        <w:tabs>
          <w:tab w:val="num" w:pos="720"/>
        </w:tabs>
        <w:ind w:left="357" w:hanging="357"/>
      </w:pPr>
      <w:rPr>
        <w:rFonts w:ascii="Arial" w:hAnsi="Arial" w:cs="Arial" w:hint="default"/>
        <w:b w:val="0"/>
        <w:bCs w:val="0"/>
        <w:i w:val="0"/>
        <w:iCs w:val="0"/>
        <w:sz w:val="19"/>
        <w:szCs w:val="19"/>
      </w:rPr>
    </w:lvl>
  </w:abstractNum>
  <w:abstractNum w:abstractNumId="80" w15:restartNumberingAfterBreak="0">
    <w:nsid w:val="36CD1F2F"/>
    <w:multiLevelType w:val="hybridMultilevel"/>
    <w:tmpl w:val="E27C3FD0"/>
    <w:lvl w:ilvl="0" w:tplc="080A0013">
      <w:start w:val="1"/>
      <w:numFmt w:val="upperRoman"/>
      <w:lvlText w:val="%1."/>
      <w:lvlJc w:val="right"/>
      <w:pPr>
        <w:ind w:left="1425" w:hanging="360"/>
      </w:pPr>
      <w:rPr>
        <w:rFonts w:hint="default"/>
        <w:b/>
        <w:i w:val="0"/>
        <w:sz w:val="18"/>
        <w:szCs w:val="18"/>
      </w:rPr>
    </w:lvl>
    <w:lvl w:ilvl="1" w:tplc="0C0A0019">
      <w:start w:val="1"/>
      <w:numFmt w:val="lowerLetter"/>
      <w:lvlText w:val="%2."/>
      <w:lvlJc w:val="left"/>
      <w:pPr>
        <w:ind w:left="2145" w:hanging="360"/>
      </w:pPr>
    </w:lvl>
    <w:lvl w:ilvl="2" w:tplc="0C0A001B" w:tentative="1">
      <w:start w:val="1"/>
      <w:numFmt w:val="lowerRoman"/>
      <w:lvlText w:val="%3."/>
      <w:lvlJc w:val="right"/>
      <w:pPr>
        <w:ind w:left="2865" w:hanging="180"/>
      </w:pPr>
    </w:lvl>
    <w:lvl w:ilvl="3" w:tplc="0C0A000F" w:tentative="1">
      <w:start w:val="1"/>
      <w:numFmt w:val="decimal"/>
      <w:lvlText w:val="%4."/>
      <w:lvlJc w:val="left"/>
      <w:pPr>
        <w:ind w:left="3585" w:hanging="360"/>
      </w:pPr>
    </w:lvl>
    <w:lvl w:ilvl="4" w:tplc="0C0A0019" w:tentative="1">
      <w:start w:val="1"/>
      <w:numFmt w:val="lowerLetter"/>
      <w:lvlText w:val="%5."/>
      <w:lvlJc w:val="left"/>
      <w:pPr>
        <w:ind w:left="4305" w:hanging="360"/>
      </w:pPr>
    </w:lvl>
    <w:lvl w:ilvl="5" w:tplc="0C0A001B" w:tentative="1">
      <w:start w:val="1"/>
      <w:numFmt w:val="lowerRoman"/>
      <w:lvlText w:val="%6."/>
      <w:lvlJc w:val="right"/>
      <w:pPr>
        <w:ind w:left="5025" w:hanging="180"/>
      </w:pPr>
    </w:lvl>
    <w:lvl w:ilvl="6" w:tplc="0C0A000F" w:tentative="1">
      <w:start w:val="1"/>
      <w:numFmt w:val="decimal"/>
      <w:lvlText w:val="%7."/>
      <w:lvlJc w:val="left"/>
      <w:pPr>
        <w:ind w:left="5745" w:hanging="360"/>
      </w:pPr>
    </w:lvl>
    <w:lvl w:ilvl="7" w:tplc="0C0A0019" w:tentative="1">
      <w:start w:val="1"/>
      <w:numFmt w:val="lowerLetter"/>
      <w:lvlText w:val="%8."/>
      <w:lvlJc w:val="left"/>
      <w:pPr>
        <w:ind w:left="6465" w:hanging="360"/>
      </w:pPr>
    </w:lvl>
    <w:lvl w:ilvl="8" w:tplc="0C0A001B" w:tentative="1">
      <w:start w:val="1"/>
      <w:numFmt w:val="lowerRoman"/>
      <w:lvlText w:val="%9."/>
      <w:lvlJc w:val="right"/>
      <w:pPr>
        <w:ind w:left="7185" w:hanging="180"/>
      </w:pPr>
    </w:lvl>
  </w:abstractNum>
  <w:abstractNum w:abstractNumId="81" w15:restartNumberingAfterBreak="0">
    <w:nsid w:val="36D24304"/>
    <w:multiLevelType w:val="hybridMultilevel"/>
    <w:tmpl w:val="510240B4"/>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82" w15:restartNumberingAfterBreak="0">
    <w:nsid w:val="37696C13"/>
    <w:multiLevelType w:val="hybridMultilevel"/>
    <w:tmpl w:val="7564FEDC"/>
    <w:lvl w:ilvl="0" w:tplc="D2EEA0B8">
      <w:start w:val="1"/>
      <w:numFmt w:val="lowerLetter"/>
      <w:lvlText w:val="%1)"/>
      <w:lvlJc w:val="left"/>
      <w:pPr>
        <w:ind w:left="1425" w:hanging="360"/>
      </w:pPr>
      <w:rPr>
        <w:b/>
        <w:sz w:val="18"/>
        <w:szCs w:val="18"/>
      </w:r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83" w15:restartNumberingAfterBreak="0">
    <w:nsid w:val="380548EE"/>
    <w:multiLevelType w:val="hybridMultilevel"/>
    <w:tmpl w:val="DC788E48"/>
    <w:lvl w:ilvl="0" w:tplc="5EFA1B12">
      <w:start w:val="1"/>
      <w:numFmt w:val="lowerLetter"/>
      <w:lvlText w:val="%1."/>
      <w:lvlJc w:val="left"/>
      <w:pPr>
        <w:ind w:left="1428" w:hanging="360"/>
      </w:pPr>
      <w:rPr>
        <w:b/>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84" w15:restartNumberingAfterBreak="0">
    <w:nsid w:val="384917C8"/>
    <w:multiLevelType w:val="singleLevel"/>
    <w:tmpl w:val="41BAF6EC"/>
    <w:lvl w:ilvl="0">
      <w:start w:val="1"/>
      <w:numFmt w:val="bullet"/>
      <w:pStyle w:val="N1Liste1"/>
      <w:lvlText w:val=""/>
      <w:lvlJc w:val="left"/>
      <w:pPr>
        <w:tabs>
          <w:tab w:val="num" w:pos="785"/>
        </w:tabs>
        <w:ind w:left="709" w:hanging="284"/>
      </w:pPr>
      <w:rPr>
        <w:rFonts w:ascii="Symbol" w:hAnsi="Symbol" w:hint="default"/>
        <w:color w:val="0000FF"/>
        <w:sz w:val="24"/>
      </w:rPr>
    </w:lvl>
  </w:abstractNum>
  <w:abstractNum w:abstractNumId="85" w15:restartNumberingAfterBreak="0">
    <w:nsid w:val="3B68559E"/>
    <w:multiLevelType w:val="singleLevel"/>
    <w:tmpl w:val="22C8AC38"/>
    <w:styleLink w:val="Estilo22"/>
    <w:lvl w:ilvl="0">
      <w:start w:val="3"/>
      <w:numFmt w:val="upperRoman"/>
      <w:lvlText w:val="%1.3"/>
      <w:lvlJc w:val="left"/>
      <w:pPr>
        <w:tabs>
          <w:tab w:val="num" w:pos="720"/>
        </w:tabs>
        <w:ind w:left="357" w:hanging="357"/>
      </w:pPr>
      <w:rPr>
        <w:rFonts w:ascii="Arial" w:hAnsi="Arial" w:cs="Arial" w:hint="default"/>
        <w:b w:val="0"/>
        <w:bCs w:val="0"/>
        <w:i w:val="0"/>
        <w:iCs w:val="0"/>
        <w:sz w:val="19"/>
        <w:szCs w:val="19"/>
      </w:rPr>
    </w:lvl>
  </w:abstractNum>
  <w:abstractNum w:abstractNumId="86" w15:restartNumberingAfterBreak="0">
    <w:nsid w:val="3B6A06D6"/>
    <w:multiLevelType w:val="hybridMultilevel"/>
    <w:tmpl w:val="7F76399A"/>
    <w:lvl w:ilvl="0" w:tplc="479210CC">
      <w:start w:val="1"/>
      <w:numFmt w:val="lowerLetter"/>
      <w:lvlText w:val="%1)"/>
      <w:lvlJc w:val="left"/>
      <w:pPr>
        <w:tabs>
          <w:tab w:val="num" w:pos="360"/>
        </w:tabs>
        <w:ind w:left="36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7" w15:restartNumberingAfterBreak="0">
    <w:nsid w:val="3BB37C32"/>
    <w:multiLevelType w:val="singleLevel"/>
    <w:tmpl w:val="DDB85468"/>
    <w:lvl w:ilvl="0">
      <w:start w:val="1"/>
      <w:numFmt w:val="bullet"/>
      <w:pStyle w:val="Bullet20"/>
      <w:lvlText w:val=""/>
      <w:lvlJc w:val="left"/>
      <w:pPr>
        <w:tabs>
          <w:tab w:val="num" w:pos="360"/>
        </w:tabs>
        <w:ind w:left="360" w:hanging="360"/>
      </w:pPr>
      <w:rPr>
        <w:rFonts w:ascii="Wingdings" w:hAnsi="Wingdings" w:hint="default"/>
      </w:rPr>
    </w:lvl>
  </w:abstractNum>
  <w:abstractNum w:abstractNumId="88" w15:restartNumberingAfterBreak="0">
    <w:nsid w:val="3BD176D8"/>
    <w:multiLevelType w:val="singleLevel"/>
    <w:tmpl w:val="5C1E7542"/>
    <w:lvl w:ilvl="0">
      <w:start w:val="1"/>
      <w:numFmt w:val="upperLetter"/>
      <w:pStyle w:val="TitreAnnexe"/>
      <w:lvlText w:val="%1."/>
      <w:lvlJc w:val="left"/>
      <w:pPr>
        <w:tabs>
          <w:tab w:val="num" w:pos="360"/>
        </w:tabs>
        <w:ind w:left="360" w:hanging="360"/>
      </w:pPr>
      <w:rPr>
        <w:rFonts w:cs="Times New Roman"/>
      </w:rPr>
    </w:lvl>
  </w:abstractNum>
  <w:abstractNum w:abstractNumId="89" w15:restartNumberingAfterBreak="0">
    <w:nsid w:val="3C79276F"/>
    <w:multiLevelType w:val="hybridMultilevel"/>
    <w:tmpl w:val="C46C01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3F4B5C75"/>
    <w:multiLevelType w:val="hybridMultilevel"/>
    <w:tmpl w:val="928A2A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1" w15:restartNumberingAfterBreak="0">
    <w:nsid w:val="3F862927"/>
    <w:multiLevelType w:val="hybridMultilevel"/>
    <w:tmpl w:val="617AF6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2" w15:restartNumberingAfterBreak="0">
    <w:nsid w:val="41F80F68"/>
    <w:multiLevelType w:val="hybridMultilevel"/>
    <w:tmpl w:val="04BE51E0"/>
    <w:lvl w:ilvl="0" w:tplc="D9B6A576">
      <w:start w:val="1"/>
      <w:numFmt w:val="bullet"/>
      <w:pStyle w:val="TexteBullet4"/>
      <w:lvlText w:val=""/>
      <w:lvlJc w:val="left"/>
      <w:pPr>
        <w:tabs>
          <w:tab w:val="num" w:pos="3198"/>
        </w:tabs>
        <w:ind w:left="3198" w:hanging="360"/>
      </w:pPr>
      <w:rPr>
        <w:rFonts w:ascii="Wingdings" w:hAnsi="Wingdings" w:hint="default"/>
      </w:rPr>
    </w:lvl>
    <w:lvl w:ilvl="1" w:tplc="34A02D42" w:tentative="1">
      <w:start w:val="1"/>
      <w:numFmt w:val="bullet"/>
      <w:lvlText w:val="o"/>
      <w:lvlJc w:val="left"/>
      <w:pPr>
        <w:tabs>
          <w:tab w:val="num" w:pos="3918"/>
        </w:tabs>
        <w:ind w:left="3918" w:hanging="360"/>
      </w:pPr>
      <w:rPr>
        <w:rFonts w:ascii="Courier New" w:hAnsi="Courier New" w:hint="default"/>
      </w:rPr>
    </w:lvl>
    <w:lvl w:ilvl="2" w:tplc="A4361E98" w:tentative="1">
      <w:start w:val="1"/>
      <w:numFmt w:val="bullet"/>
      <w:lvlText w:val=""/>
      <w:lvlJc w:val="left"/>
      <w:pPr>
        <w:tabs>
          <w:tab w:val="num" w:pos="4638"/>
        </w:tabs>
        <w:ind w:left="4638" w:hanging="360"/>
      </w:pPr>
      <w:rPr>
        <w:rFonts w:ascii="Wingdings" w:hAnsi="Wingdings" w:hint="default"/>
      </w:rPr>
    </w:lvl>
    <w:lvl w:ilvl="3" w:tplc="2CE019FC" w:tentative="1">
      <w:start w:val="1"/>
      <w:numFmt w:val="bullet"/>
      <w:lvlText w:val=""/>
      <w:lvlJc w:val="left"/>
      <w:pPr>
        <w:tabs>
          <w:tab w:val="num" w:pos="5358"/>
        </w:tabs>
        <w:ind w:left="5358" w:hanging="360"/>
      </w:pPr>
      <w:rPr>
        <w:rFonts w:ascii="Symbol" w:hAnsi="Symbol" w:hint="default"/>
      </w:rPr>
    </w:lvl>
    <w:lvl w:ilvl="4" w:tplc="421ECC72" w:tentative="1">
      <w:start w:val="1"/>
      <w:numFmt w:val="bullet"/>
      <w:lvlText w:val="o"/>
      <w:lvlJc w:val="left"/>
      <w:pPr>
        <w:tabs>
          <w:tab w:val="num" w:pos="6078"/>
        </w:tabs>
        <w:ind w:left="6078" w:hanging="360"/>
      </w:pPr>
      <w:rPr>
        <w:rFonts w:ascii="Courier New" w:hAnsi="Courier New" w:hint="default"/>
      </w:rPr>
    </w:lvl>
    <w:lvl w:ilvl="5" w:tplc="BB622728" w:tentative="1">
      <w:start w:val="1"/>
      <w:numFmt w:val="bullet"/>
      <w:lvlText w:val=""/>
      <w:lvlJc w:val="left"/>
      <w:pPr>
        <w:tabs>
          <w:tab w:val="num" w:pos="6798"/>
        </w:tabs>
        <w:ind w:left="6798" w:hanging="360"/>
      </w:pPr>
      <w:rPr>
        <w:rFonts w:ascii="Wingdings" w:hAnsi="Wingdings" w:hint="default"/>
      </w:rPr>
    </w:lvl>
    <w:lvl w:ilvl="6" w:tplc="A860FCCA" w:tentative="1">
      <w:start w:val="1"/>
      <w:numFmt w:val="bullet"/>
      <w:lvlText w:val=""/>
      <w:lvlJc w:val="left"/>
      <w:pPr>
        <w:tabs>
          <w:tab w:val="num" w:pos="7518"/>
        </w:tabs>
        <w:ind w:left="7518" w:hanging="360"/>
      </w:pPr>
      <w:rPr>
        <w:rFonts w:ascii="Symbol" w:hAnsi="Symbol" w:hint="default"/>
      </w:rPr>
    </w:lvl>
    <w:lvl w:ilvl="7" w:tplc="6B9A5634" w:tentative="1">
      <w:start w:val="1"/>
      <w:numFmt w:val="bullet"/>
      <w:lvlText w:val="o"/>
      <w:lvlJc w:val="left"/>
      <w:pPr>
        <w:tabs>
          <w:tab w:val="num" w:pos="8238"/>
        </w:tabs>
        <w:ind w:left="8238" w:hanging="360"/>
      </w:pPr>
      <w:rPr>
        <w:rFonts w:ascii="Courier New" w:hAnsi="Courier New" w:hint="default"/>
      </w:rPr>
    </w:lvl>
    <w:lvl w:ilvl="8" w:tplc="9C609264" w:tentative="1">
      <w:start w:val="1"/>
      <w:numFmt w:val="bullet"/>
      <w:lvlText w:val=""/>
      <w:lvlJc w:val="left"/>
      <w:pPr>
        <w:tabs>
          <w:tab w:val="num" w:pos="8958"/>
        </w:tabs>
        <w:ind w:left="8958" w:hanging="360"/>
      </w:pPr>
      <w:rPr>
        <w:rFonts w:ascii="Wingdings" w:hAnsi="Wingdings" w:hint="default"/>
      </w:rPr>
    </w:lvl>
  </w:abstractNum>
  <w:abstractNum w:abstractNumId="93" w15:restartNumberingAfterBreak="0">
    <w:nsid w:val="42417F96"/>
    <w:multiLevelType w:val="multilevel"/>
    <w:tmpl w:val="272C3D54"/>
    <w:lvl w:ilvl="0">
      <w:start w:val="1"/>
      <w:numFmt w:val="lowerLetter"/>
      <w:lvlText w:val="%1)"/>
      <w:lvlJc w:val="left"/>
      <w:pPr>
        <w:tabs>
          <w:tab w:val="num" w:pos="705"/>
        </w:tabs>
        <w:ind w:left="705" w:hanging="705"/>
      </w:pPr>
      <w:rPr>
        <w:rFonts w:hint="default"/>
        <w:b/>
      </w:rPr>
    </w:lvl>
    <w:lvl w:ilvl="1">
      <w:start w:val="1"/>
      <w:numFmt w:val="decimal"/>
      <w:lvlText w:val="%1.%2."/>
      <w:lvlJc w:val="left"/>
      <w:pPr>
        <w:tabs>
          <w:tab w:val="num" w:pos="720"/>
        </w:tabs>
        <w:ind w:left="720" w:hanging="720"/>
      </w:pPr>
      <w:rPr>
        <w:rFonts w:hint="default"/>
        <w:b/>
        <w:color w:val="1F497D"/>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4" w15:restartNumberingAfterBreak="0">
    <w:nsid w:val="42E91CA0"/>
    <w:multiLevelType w:val="hybridMultilevel"/>
    <w:tmpl w:val="57F6DD7C"/>
    <w:lvl w:ilvl="0" w:tplc="97EA63FE">
      <w:start w:val="1"/>
      <w:numFmt w:val="upp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95" w15:restartNumberingAfterBreak="0">
    <w:nsid w:val="430E353F"/>
    <w:multiLevelType w:val="hybridMultilevel"/>
    <w:tmpl w:val="E580E6B0"/>
    <w:lvl w:ilvl="0" w:tplc="A2EEF648">
      <w:start w:val="1"/>
      <w:numFmt w:val="decimal"/>
      <w:lvlText w:val="%1."/>
      <w:lvlJc w:val="left"/>
      <w:pPr>
        <w:ind w:left="102" w:hanging="312"/>
      </w:pPr>
      <w:rPr>
        <w:rFonts w:ascii="Arial" w:eastAsia="Arial" w:hAnsi="Arial" w:hint="default"/>
        <w:b/>
        <w:bCs/>
        <w:w w:val="100"/>
        <w:sz w:val="24"/>
        <w:szCs w:val="24"/>
      </w:rPr>
    </w:lvl>
    <w:lvl w:ilvl="1" w:tplc="DD1E8450">
      <w:start w:val="1"/>
      <w:numFmt w:val="upperRoman"/>
      <w:lvlText w:val="%2."/>
      <w:lvlJc w:val="left"/>
      <w:pPr>
        <w:ind w:left="1234" w:hanging="567"/>
        <w:jc w:val="right"/>
      </w:pPr>
      <w:rPr>
        <w:rFonts w:ascii="Arial" w:eastAsia="Arial" w:hAnsi="Arial" w:hint="default"/>
        <w:b/>
        <w:bCs/>
        <w:w w:val="100"/>
        <w:sz w:val="24"/>
        <w:szCs w:val="24"/>
      </w:rPr>
    </w:lvl>
    <w:lvl w:ilvl="2" w:tplc="7444B650">
      <w:start w:val="1"/>
      <w:numFmt w:val="bullet"/>
      <w:lvlText w:val="•"/>
      <w:lvlJc w:val="left"/>
      <w:pPr>
        <w:ind w:left="2108" w:hanging="567"/>
      </w:pPr>
      <w:rPr>
        <w:rFonts w:hint="default"/>
      </w:rPr>
    </w:lvl>
    <w:lvl w:ilvl="3" w:tplc="B3D6BE18">
      <w:start w:val="1"/>
      <w:numFmt w:val="bullet"/>
      <w:lvlText w:val="•"/>
      <w:lvlJc w:val="left"/>
      <w:pPr>
        <w:ind w:left="2977" w:hanging="567"/>
      </w:pPr>
      <w:rPr>
        <w:rFonts w:hint="default"/>
      </w:rPr>
    </w:lvl>
    <w:lvl w:ilvl="4" w:tplc="248EB9A4">
      <w:start w:val="1"/>
      <w:numFmt w:val="bullet"/>
      <w:lvlText w:val="•"/>
      <w:lvlJc w:val="left"/>
      <w:pPr>
        <w:ind w:left="3846" w:hanging="567"/>
      </w:pPr>
      <w:rPr>
        <w:rFonts w:hint="default"/>
      </w:rPr>
    </w:lvl>
    <w:lvl w:ilvl="5" w:tplc="5B309682">
      <w:start w:val="1"/>
      <w:numFmt w:val="bullet"/>
      <w:lvlText w:val="•"/>
      <w:lvlJc w:val="left"/>
      <w:pPr>
        <w:ind w:left="4715" w:hanging="567"/>
      </w:pPr>
      <w:rPr>
        <w:rFonts w:hint="default"/>
      </w:rPr>
    </w:lvl>
    <w:lvl w:ilvl="6" w:tplc="8640DBFA">
      <w:start w:val="1"/>
      <w:numFmt w:val="bullet"/>
      <w:lvlText w:val="•"/>
      <w:lvlJc w:val="left"/>
      <w:pPr>
        <w:ind w:left="5584" w:hanging="567"/>
      </w:pPr>
      <w:rPr>
        <w:rFonts w:hint="default"/>
      </w:rPr>
    </w:lvl>
    <w:lvl w:ilvl="7" w:tplc="B02ABF0E">
      <w:start w:val="1"/>
      <w:numFmt w:val="bullet"/>
      <w:lvlText w:val="•"/>
      <w:lvlJc w:val="left"/>
      <w:pPr>
        <w:ind w:left="6453" w:hanging="567"/>
      </w:pPr>
      <w:rPr>
        <w:rFonts w:hint="default"/>
      </w:rPr>
    </w:lvl>
    <w:lvl w:ilvl="8" w:tplc="0148883A">
      <w:start w:val="1"/>
      <w:numFmt w:val="bullet"/>
      <w:lvlText w:val="•"/>
      <w:lvlJc w:val="left"/>
      <w:pPr>
        <w:ind w:left="7322" w:hanging="567"/>
      </w:pPr>
      <w:rPr>
        <w:rFonts w:hint="default"/>
      </w:rPr>
    </w:lvl>
  </w:abstractNum>
  <w:abstractNum w:abstractNumId="96" w15:restartNumberingAfterBreak="0">
    <w:nsid w:val="442212C3"/>
    <w:multiLevelType w:val="multilevel"/>
    <w:tmpl w:val="28A481F4"/>
    <w:lvl w:ilvl="0">
      <w:start w:val="1"/>
      <w:numFmt w:val="decimal"/>
      <w:pStyle w:val="Tesis-puntos"/>
      <w:lvlText w:val="%1."/>
      <w:lvlJc w:val="left"/>
      <w:pPr>
        <w:ind w:left="360" w:hanging="360"/>
      </w:pPr>
      <w:rPr>
        <w:rFonts w:cs="Times New Roman"/>
      </w:rPr>
    </w:lvl>
    <w:lvl w:ilvl="1">
      <w:start w:val="1"/>
      <w:numFmt w:val="decimal"/>
      <w:isLgl/>
      <w:lvlText w:val="%1.%2"/>
      <w:lvlJc w:val="left"/>
      <w:pPr>
        <w:ind w:left="1156" w:hanging="360"/>
      </w:pPr>
      <w:rPr>
        <w:rFonts w:cs="Times New Roman" w:hint="default"/>
        <w:b/>
        <w:i w:val="0"/>
        <w:color w:val="auto"/>
      </w:rPr>
    </w:lvl>
    <w:lvl w:ilvl="2">
      <w:start w:val="1"/>
      <w:numFmt w:val="decimal"/>
      <w:isLgl/>
      <w:lvlText w:val="%1.%2.%3"/>
      <w:lvlJc w:val="left"/>
      <w:pPr>
        <w:ind w:left="2312" w:hanging="720"/>
      </w:pPr>
      <w:rPr>
        <w:rFonts w:cs="Times New Roman" w:hint="default"/>
      </w:rPr>
    </w:lvl>
    <w:lvl w:ilvl="3">
      <w:start w:val="1"/>
      <w:numFmt w:val="decimal"/>
      <w:isLgl/>
      <w:lvlText w:val="%1.%2.%3.%4"/>
      <w:lvlJc w:val="left"/>
      <w:pPr>
        <w:ind w:left="3108" w:hanging="720"/>
      </w:pPr>
      <w:rPr>
        <w:rFonts w:cs="Times New Roman" w:hint="default"/>
      </w:rPr>
    </w:lvl>
    <w:lvl w:ilvl="4">
      <w:start w:val="1"/>
      <w:numFmt w:val="decimal"/>
      <w:isLgl/>
      <w:lvlText w:val="%1.%2.%3.%4.%5"/>
      <w:lvlJc w:val="left"/>
      <w:pPr>
        <w:ind w:left="4264" w:hanging="1080"/>
      </w:pPr>
      <w:rPr>
        <w:rFonts w:cs="Times New Roman" w:hint="default"/>
      </w:rPr>
    </w:lvl>
    <w:lvl w:ilvl="5">
      <w:start w:val="1"/>
      <w:numFmt w:val="decimal"/>
      <w:isLgl/>
      <w:lvlText w:val="%1.%2.%3.%4.%5.%6"/>
      <w:lvlJc w:val="left"/>
      <w:pPr>
        <w:ind w:left="5060" w:hanging="1080"/>
      </w:pPr>
      <w:rPr>
        <w:rFonts w:cs="Times New Roman" w:hint="default"/>
      </w:rPr>
    </w:lvl>
    <w:lvl w:ilvl="6">
      <w:start w:val="1"/>
      <w:numFmt w:val="decimal"/>
      <w:isLgl/>
      <w:lvlText w:val="%1.%2.%3.%4.%5.%6.%7"/>
      <w:lvlJc w:val="left"/>
      <w:pPr>
        <w:ind w:left="6216" w:hanging="1440"/>
      </w:pPr>
      <w:rPr>
        <w:rFonts w:cs="Times New Roman" w:hint="default"/>
      </w:rPr>
    </w:lvl>
    <w:lvl w:ilvl="7">
      <w:start w:val="1"/>
      <w:numFmt w:val="decimal"/>
      <w:isLgl/>
      <w:lvlText w:val="%1.%2.%3.%4.%5.%6.%7.%8"/>
      <w:lvlJc w:val="left"/>
      <w:pPr>
        <w:ind w:left="7012" w:hanging="1440"/>
      </w:pPr>
      <w:rPr>
        <w:rFonts w:cs="Times New Roman" w:hint="default"/>
      </w:rPr>
    </w:lvl>
    <w:lvl w:ilvl="8">
      <w:start w:val="1"/>
      <w:numFmt w:val="decimal"/>
      <w:isLgl/>
      <w:lvlText w:val="%1.%2.%3.%4.%5.%6.%7.%8.%9"/>
      <w:lvlJc w:val="left"/>
      <w:pPr>
        <w:ind w:left="8168" w:hanging="1800"/>
      </w:pPr>
      <w:rPr>
        <w:rFonts w:cs="Times New Roman" w:hint="default"/>
      </w:rPr>
    </w:lvl>
  </w:abstractNum>
  <w:abstractNum w:abstractNumId="97" w15:restartNumberingAfterBreak="0">
    <w:nsid w:val="45342140"/>
    <w:multiLevelType w:val="multilevel"/>
    <w:tmpl w:val="6A34B768"/>
    <w:lvl w:ilvl="0">
      <w:start w:val="1"/>
      <w:numFmt w:val="decimal"/>
      <w:pStyle w:val="TitreFigure"/>
      <w:suff w:val="nothing"/>
      <w:lvlText w:val="Figure %1"/>
      <w:lvlJc w:val="left"/>
      <w:rPr>
        <w:rFonts w:ascii="Times New Roman" w:hAnsi="Times New Roman" w:cs="Times New Roman" w:hint="default"/>
        <w:b/>
        <w:i w:val="0"/>
        <w:sz w:val="24"/>
      </w:rPr>
    </w:lvl>
    <w:lvl w:ilvl="1">
      <w:start w:val="1"/>
      <w:numFmt w:val="decimal"/>
      <w:lvlText w:val="%1.%2."/>
      <w:lvlJc w:val="left"/>
      <w:pPr>
        <w:tabs>
          <w:tab w:val="num" w:pos="1247"/>
        </w:tabs>
        <w:ind w:left="1247" w:hanging="1247"/>
      </w:pPr>
      <w:rPr>
        <w:rFonts w:cs="Times New Roman"/>
      </w:rPr>
    </w:lvl>
    <w:lvl w:ilvl="2">
      <w:start w:val="1"/>
      <w:numFmt w:val="decimal"/>
      <w:lvlText w:val="%1.%2.%3."/>
      <w:lvlJc w:val="left"/>
      <w:pPr>
        <w:tabs>
          <w:tab w:val="num" w:pos="1440"/>
        </w:tabs>
        <w:ind w:left="1440" w:hanging="1440"/>
      </w:pPr>
      <w:rPr>
        <w:rFonts w:cs="Times New Roman"/>
      </w:rPr>
    </w:lvl>
    <w:lvl w:ilvl="3">
      <w:start w:val="1"/>
      <w:numFmt w:val="decimal"/>
      <w:lvlText w:val="%1.%2.%3.%4."/>
      <w:lvlJc w:val="left"/>
      <w:pPr>
        <w:tabs>
          <w:tab w:val="num" w:pos="3240"/>
        </w:tabs>
        <w:ind w:left="2160"/>
      </w:pPr>
      <w:rPr>
        <w:rFonts w:cs="Times New Roman"/>
        <w:strike w:val="0"/>
        <w:dstrike w:val="0"/>
      </w:rPr>
    </w:lvl>
    <w:lvl w:ilvl="4">
      <w:start w:val="1"/>
      <w:numFmt w:val="decimal"/>
      <w:lvlText w:val="%1.%2.%3.%4.%5."/>
      <w:lvlJc w:val="left"/>
      <w:pPr>
        <w:tabs>
          <w:tab w:val="num" w:pos="4320"/>
        </w:tabs>
        <w:ind w:left="2880"/>
      </w:pPr>
      <w:rPr>
        <w:rFonts w:cs="Times New Roman"/>
      </w:rPr>
    </w:lvl>
    <w:lvl w:ilvl="5">
      <w:start w:val="1"/>
      <w:numFmt w:val="decimal"/>
      <w:lvlText w:val="%1.%2.%3.%4.%5.%6."/>
      <w:lvlJc w:val="left"/>
      <w:pPr>
        <w:tabs>
          <w:tab w:val="num" w:pos="540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8" w15:restartNumberingAfterBreak="0">
    <w:nsid w:val="46167B9C"/>
    <w:multiLevelType w:val="hybridMultilevel"/>
    <w:tmpl w:val="42CCFF3C"/>
    <w:lvl w:ilvl="0" w:tplc="CC5225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463C246C"/>
    <w:multiLevelType w:val="hybridMultilevel"/>
    <w:tmpl w:val="083C3A9A"/>
    <w:lvl w:ilvl="0" w:tplc="080A0001">
      <w:start w:val="1"/>
      <w:numFmt w:val="bullet"/>
      <w:lvlText w:val=""/>
      <w:lvlJc w:val="left"/>
      <w:pPr>
        <w:ind w:left="851" w:hanging="360"/>
      </w:pPr>
      <w:rPr>
        <w:rFonts w:ascii="Symbol" w:hAnsi="Symbol" w:hint="default"/>
      </w:rPr>
    </w:lvl>
    <w:lvl w:ilvl="1" w:tplc="080A0003" w:tentative="1">
      <w:start w:val="1"/>
      <w:numFmt w:val="bullet"/>
      <w:lvlText w:val="o"/>
      <w:lvlJc w:val="left"/>
      <w:pPr>
        <w:ind w:left="1571" w:hanging="360"/>
      </w:pPr>
      <w:rPr>
        <w:rFonts w:ascii="Courier New" w:hAnsi="Courier New" w:cs="Courier New" w:hint="default"/>
      </w:rPr>
    </w:lvl>
    <w:lvl w:ilvl="2" w:tplc="080A0005" w:tentative="1">
      <w:start w:val="1"/>
      <w:numFmt w:val="bullet"/>
      <w:lvlText w:val=""/>
      <w:lvlJc w:val="left"/>
      <w:pPr>
        <w:ind w:left="2291" w:hanging="360"/>
      </w:pPr>
      <w:rPr>
        <w:rFonts w:ascii="Wingdings" w:hAnsi="Wingdings" w:hint="default"/>
      </w:rPr>
    </w:lvl>
    <w:lvl w:ilvl="3" w:tplc="080A0001" w:tentative="1">
      <w:start w:val="1"/>
      <w:numFmt w:val="bullet"/>
      <w:lvlText w:val=""/>
      <w:lvlJc w:val="left"/>
      <w:pPr>
        <w:ind w:left="3011" w:hanging="360"/>
      </w:pPr>
      <w:rPr>
        <w:rFonts w:ascii="Symbol" w:hAnsi="Symbol" w:hint="default"/>
      </w:rPr>
    </w:lvl>
    <w:lvl w:ilvl="4" w:tplc="080A0003" w:tentative="1">
      <w:start w:val="1"/>
      <w:numFmt w:val="bullet"/>
      <w:lvlText w:val="o"/>
      <w:lvlJc w:val="left"/>
      <w:pPr>
        <w:ind w:left="3731" w:hanging="360"/>
      </w:pPr>
      <w:rPr>
        <w:rFonts w:ascii="Courier New" w:hAnsi="Courier New" w:cs="Courier New" w:hint="default"/>
      </w:rPr>
    </w:lvl>
    <w:lvl w:ilvl="5" w:tplc="080A0005" w:tentative="1">
      <w:start w:val="1"/>
      <w:numFmt w:val="bullet"/>
      <w:lvlText w:val=""/>
      <w:lvlJc w:val="left"/>
      <w:pPr>
        <w:ind w:left="4451" w:hanging="360"/>
      </w:pPr>
      <w:rPr>
        <w:rFonts w:ascii="Wingdings" w:hAnsi="Wingdings" w:hint="default"/>
      </w:rPr>
    </w:lvl>
    <w:lvl w:ilvl="6" w:tplc="080A0001" w:tentative="1">
      <w:start w:val="1"/>
      <w:numFmt w:val="bullet"/>
      <w:lvlText w:val=""/>
      <w:lvlJc w:val="left"/>
      <w:pPr>
        <w:ind w:left="5171" w:hanging="360"/>
      </w:pPr>
      <w:rPr>
        <w:rFonts w:ascii="Symbol" w:hAnsi="Symbol" w:hint="default"/>
      </w:rPr>
    </w:lvl>
    <w:lvl w:ilvl="7" w:tplc="080A0003" w:tentative="1">
      <w:start w:val="1"/>
      <w:numFmt w:val="bullet"/>
      <w:lvlText w:val="o"/>
      <w:lvlJc w:val="left"/>
      <w:pPr>
        <w:ind w:left="5891" w:hanging="360"/>
      </w:pPr>
      <w:rPr>
        <w:rFonts w:ascii="Courier New" w:hAnsi="Courier New" w:cs="Courier New" w:hint="default"/>
      </w:rPr>
    </w:lvl>
    <w:lvl w:ilvl="8" w:tplc="080A0005" w:tentative="1">
      <w:start w:val="1"/>
      <w:numFmt w:val="bullet"/>
      <w:lvlText w:val=""/>
      <w:lvlJc w:val="left"/>
      <w:pPr>
        <w:ind w:left="6611" w:hanging="360"/>
      </w:pPr>
      <w:rPr>
        <w:rFonts w:ascii="Wingdings" w:hAnsi="Wingdings" w:hint="default"/>
      </w:rPr>
    </w:lvl>
  </w:abstractNum>
  <w:abstractNum w:abstractNumId="100" w15:restartNumberingAfterBreak="0">
    <w:nsid w:val="46684DA4"/>
    <w:multiLevelType w:val="hybridMultilevel"/>
    <w:tmpl w:val="0A001F46"/>
    <w:lvl w:ilvl="0" w:tplc="ED267C62">
      <w:start w:val="1"/>
      <w:numFmt w:val="lowerLetter"/>
      <w:lvlText w:val="%1)"/>
      <w:lvlJc w:val="left"/>
      <w:pPr>
        <w:ind w:left="1353" w:hanging="360"/>
      </w:pPr>
      <w:rPr>
        <w:b/>
        <w:i w:val="0"/>
        <w:sz w:val="18"/>
        <w:szCs w:val="18"/>
      </w:rPr>
    </w:lvl>
    <w:lvl w:ilvl="1" w:tplc="3634CE06">
      <w:start w:val="1"/>
      <w:numFmt w:val="upperRoman"/>
      <w:lvlText w:val="%2."/>
      <w:lvlJc w:val="right"/>
      <w:pPr>
        <w:ind w:left="2073" w:hanging="360"/>
      </w:pPr>
      <w:rPr>
        <w:b w:val="0"/>
      </w:r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01" w15:restartNumberingAfterBreak="0">
    <w:nsid w:val="47B65C4C"/>
    <w:multiLevelType w:val="singleLevel"/>
    <w:tmpl w:val="2256BD36"/>
    <w:lvl w:ilvl="0">
      <w:start w:val="1"/>
      <w:numFmt w:val="bullet"/>
      <w:pStyle w:val="N3"/>
      <w:lvlText w:val=""/>
      <w:lvlJc w:val="left"/>
      <w:pPr>
        <w:tabs>
          <w:tab w:val="num" w:pos="1069"/>
        </w:tabs>
        <w:ind w:left="1069" w:hanging="360"/>
      </w:pPr>
      <w:rPr>
        <w:rFonts w:ascii="Symbol" w:hAnsi="Symbol" w:hint="default"/>
        <w:color w:val="0000FF"/>
        <w:sz w:val="18"/>
      </w:rPr>
    </w:lvl>
  </w:abstractNum>
  <w:abstractNum w:abstractNumId="102" w15:restartNumberingAfterBreak="0">
    <w:nsid w:val="492727B3"/>
    <w:multiLevelType w:val="hybridMultilevel"/>
    <w:tmpl w:val="EF368922"/>
    <w:lvl w:ilvl="0" w:tplc="5D8E8B3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3" w15:restartNumberingAfterBreak="0">
    <w:nsid w:val="49770FC6"/>
    <w:multiLevelType w:val="hybridMultilevel"/>
    <w:tmpl w:val="A7002B0E"/>
    <w:lvl w:ilvl="0" w:tplc="04E637D6">
      <w:start w:val="1"/>
      <w:numFmt w:val="lowerLetter"/>
      <w:lvlText w:val="%1)"/>
      <w:lvlJc w:val="left"/>
      <w:pPr>
        <w:ind w:left="1854" w:hanging="360"/>
      </w:pPr>
      <w:rPr>
        <w:rFonts w:ascii="Arial" w:eastAsia="Times New Roman" w:hAnsi="Arial" w:cs="Arial"/>
      </w:rPr>
    </w:lvl>
    <w:lvl w:ilvl="1" w:tplc="080A0019">
      <w:start w:val="1"/>
      <w:numFmt w:val="lowerLetter"/>
      <w:lvlText w:val="%2)"/>
      <w:lvlJc w:val="left"/>
      <w:pPr>
        <w:ind w:left="2574" w:hanging="360"/>
      </w:pPr>
      <w:rPr>
        <w:b/>
        <w:i/>
      </w:rPr>
    </w:lvl>
    <w:lvl w:ilvl="2" w:tplc="199021CE">
      <w:start w:val="1"/>
      <w:numFmt w:val="upperRoman"/>
      <w:lvlText w:val="%3."/>
      <w:lvlJc w:val="right"/>
      <w:pPr>
        <w:ind w:left="1353" w:hanging="360"/>
      </w:pPr>
      <w:rPr>
        <w:rFonts w:hint="default"/>
        <w:b/>
        <w:i/>
        <w:sz w:val="16"/>
        <w:szCs w:val="16"/>
        <w:lang w:val="es-ES_tradnl"/>
      </w:rPr>
    </w:lvl>
    <w:lvl w:ilvl="3" w:tplc="080A000F">
      <w:start w:val="1"/>
      <w:numFmt w:val="upperLetter"/>
      <w:lvlText w:val="%4)"/>
      <w:lvlJc w:val="left"/>
      <w:pPr>
        <w:ind w:left="4014" w:hanging="360"/>
      </w:pPr>
      <w:rPr>
        <w:rFonts w:hint="default"/>
        <w:b/>
      </w:rPr>
    </w:lvl>
    <w:lvl w:ilvl="4" w:tplc="080A0019">
      <w:start w:val="4"/>
      <w:numFmt w:val="lowerRoman"/>
      <w:lvlText w:val="%5)"/>
      <w:lvlJc w:val="left"/>
      <w:pPr>
        <w:ind w:left="5094" w:hanging="720"/>
      </w:pPr>
      <w:rPr>
        <w:rFonts w:hint="default"/>
        <w:b w:val="0"/>
      </w:rPr>
    </w:lvl>
    <w:lvl w:ilvl="5" w:tplc="997C9040">
      <w:start w:val="1"/>
      <w:numFmt w:val="decimal"/>
      <w:lvlText w:val="%6)"/>
      <w:lvlJc w:val="left"/>
      <w:pPr>
        <w:ind w:left="5634" w:hanging="360"/>
      </w:pPr>
      <w:rPr>
        <w:rFonts w:cs="Times New Roman" w:hint="default"/>
        <w:b/>
        <w:bCs/>
        <w:i w:val="0"/>
        <w:iCs w:val="0"/>
        <w:sz w:val="18"/>
        <w:szCs w:val="18"/>
      </w:r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104" w15:restartNumberingAfterBreak="0">
    <w:nsid w:val="4BD61696"/>
    <w:multiLevelType w:val="hybridMultilevel"/>
    <w:tmpl w:val="3744ABCE"/>
    <w:lvl w:ilvl="0" w:tplc="AE30FC48">
      <w:start w:val="1"/>
      <w:numFmt w:val="upperLetter"/>
      <w:lvlText w:val="%1."/>
      <w:lvlJc w:val="left"/>
      <w:pPr>
        <w:ind w:left="2136" w:hanging="360"/>
      </w:pPr>
      <w:rPr>
        <w:b w:val="0"/>
      </w:rPr>
    </w:lvl>
    <w:lvl w:ilvl="1" w:tplc="080A0019" w:tentative="1">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105" w15:restartNumberingAfterBreak="0">
    <w:nsid w:val="4D30694B"/>
    <w:multiLevelType w:val="hybridMultilevel"/>
    <w:tmpl w:val="42F28820"/>
    <w:lvl w:ilvl="0" w:tplc="080A000F">
      <w:start w:val="1"/>
      <w:numFmt w:val="decimal"/>
      <w:lvlText w:val="%1."/>
      <w:lvlJc w:val="left"/>
      <w:pPr>
        <w:ind w:left="720" w:hanging="360"/>
      </w:pPr>
      <w:rPr>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6" w15:restartNumberingAfterBreak="0">
    <w:nsid w:val="4D3F40E2"/>
    <w:multiLevelType w:val="multilevel"/>
    <w:tmpl w:val="2BF488A8"/>
    <w:lvl w:ilvl="0">
      <w:start w:val="1"/>
      <w:numFmt w:val="decimal"/>
      <w:pStyle w:val="NumSection"/>
      <w:suff w:val="nothing"/>
      <w:lvlText w:val="CAPÍTULO %1"/>
      <w:lvlJc w:val="left"/>
      <w:rPr>
        <w:rFonts w:ascii="Helvetica" w:hAnsi="Helvetica" w:cs="Times New Roman" w:hint="default"/>
        <w:b/>
        <w:i w:val="0"/>
        <w:color w:val="0000FF"/>
        <w:sz w:val="48"/>
      </w:rPr>
    </w:lvl>
    <w:lvl w:ilvl="1">
      <w:start w:val="1"/>
      <w:numFmt w:val="none"/>
      <w:lvlText w:val=""/>
      <w:lvlJc w:val="left"/>
      <w:pPr>
        <w:tabs>
          <w:tab w:val="num" w:pos="720"/>
        </w:tabs>
        <w:ind w:left="720" w:hanging="720"/>
      </w:pPr>
      <w:rPr>
        <w:rFonts w:ascii="Helvetica" w:hAnsi="Helvetica" w:cs="Times New Roman" w:hint="default"/>
        <w:b/>
        <w:i w:val="0"/>
        <w:color w:val="0000FF"/>
        <w:sz w:val="28"/>
      </w:rPr>
    </w:lvl>
    <w:lvl w:ilvl="2">
      <w:start w:val="1"/>
      <w:numFmt w:val="none"/>
      <w:lvlText w:val=""/>
      <w:lvlJc w:val="left"/>
      <w:pPr>
        <w:tabs>
          <w:tab w:val="num" w:pos="720"/>
        </w:tabs>
        <w:ind w:left="720" w:hanging="720"/>
      </w:pPr>
      <w:rPr>
        <w:rFonts w:ascii="Helvetica" w:hAnsi="Helvetica" w:cs="Times New Roman" w:hint="default"/>
        <w:b/>
        <w:i w:val="0"/>
        <w:color w:val="0000FF"/>
        <w:sz w:val="24"/>
      </w:rPr>
    </w:lvl>
    <w:lvl w:ilvl="3">
      <w:start w:val="1"/>
      <w:numFmt w:val="none"/>
      <w:lvlText w:val=""/>
      <w:lvlJc w:val="left"/>
      <w:pPr>
        <w:tabs>
          <w:tab w:val="num" w:pos="1080"/>
        </w:tabs>
        <w:ind w:left="1080" w:hanging="1080"/>
      </w:pPr>
      <w:rPr>
        <w:rFonts w:ascii="Helvetica" w:hAnsi="Helvetica" w:cs="Times New Roman" w:hint="default"/>
        <w:b/>
        <w:i w:val="0"/>
        <w:color w:val="0000FF"/>
        <w:sz w:val="20"/>
      </w:rPr>
    </w:lvl>
    <w:lvl w:ilvl="4">
      <w:start w:val="1"/>
      <w:numFmt w:val="none"/>
      <w:lvlText w:val=""/>
      <w:lvlJc w:val="left"/>
      <w:pPr>
        <w:tabs>
          <w:tab w:val="num" w:pos="1080"/>
        </w:tabs>
        <w:ind w:left="1080" w:hanging="1080"/>
      </w:pPr>
      <w:rPr>
        <w:rFonts w:ascii="Helvetica" w:hAnsi="Helvetica" w:cs="Times New Roman" w:hint="default"/>
        <w:b/>
        <w:i w:val="0"/>
        <w:color w:val="0000FF"/>
        <w:sz w:val="18"/>
      </w:rPr>
    </w:lvl>
    <w:lvl w:ilvl="5">
      <w:start w:val="1"/>
      <w:numFmt w:val="none"/>
      <w:lvlText w:val=""/>
      <w:lvlJc w:val="left"/>
      <w:pPr>
        <w:tabs>
          <w:tab w:val="num" w:pos="1440"/>
        </w:tabs>
        <w:ind w:left="1440" w:hanging="1440"/>
      </w:pPr>
      <w:rPr>
        <w:rFonts w:cs="Times New Roman" w:hint="default"/>
      </w:rPr>
    </w:lvl>
    <w:lvl w:ilvl="6">
      <w:start w:val="1"/>
      <w:numFmt w:val="none"/>
      <w:lvlText w:val=""/>
      <w:lvlJc w:val="left"/>
      <w:pPr>
        <w:tabs>
          <w:tab w:val="num" w:pos="1440"/>
        </w:tabs>
        <w:ind w:left="1440" w:hanging="1440"/>
      </w:pPr>
      <w:rPr>
        <w:rFonts w:cs="Times New Roman" w:hint="default"/>
      </w:rPr>
    </w:lvl>
    <w:lvl w:ilvl="7">
      <w:start w:val="1"/>
      <w:numFmt w:val="none"/>
      <w:lvlText w:val=""/>
      <w:lvlJc w:val="left"/>
      <w:pPr>
        <w:tabs>
          <w:tab w:val="num" w:pos="1800"/>
        </w:tabs>
        <w:ind w:left="1800" w:hanging="1800"/>
      </w:pPr>
      <w:rPr>
        <w:rFonts w:cs="Times New Roman" w:hint="default"/>
      </w:rPr>
    </w:lvl>
    <w:lvl w:ilvl="8">
      <w:start w:val="1"/>
      <w:numFmt w:val="none"/>
      <w:lvlText w:val=""/>
      <w:lvlJc w:val="left"/>
      <w:pPr>
        <w:tabs>
          <w:tab w:val="num" w:pos="2160"/>
        </w:tabs>
        <w:ind w:left="2160" w:hanging="2160"/>
      </w:pPr>
      <w:rPr>
        <w:rFonts w:cs="Times New Roman" w:hint="default"/>
      </w:rPr>
    </w:lvl>
  </w:abstractNum>
  <w:abstractNum w:abstractNumId="107" w15:restartNumberingAfterBreak="0">
    <w:nsid w:val="4D7E2930"/>
    <w:multiLevelType w:val="hybridMultilevel"/>
    <w:tmpl w:val="B33819EA"/>
    <w:lvl w:ilvl="0" w:tplc="080A0013">
      <w:start w:val="1"/>
      <w:numFmt w:val="upperRoman"/>
      <w:lvlText w:val="%1."/>
      <w:lvlJc w:val="right"/>
      <w:pPr>
        <w:ind w:left="1425" w:hanging="360"/>
      </w:pPr>
    </w:lvl>
    <w:lvl w:ilvl="1" w:tplc="080A0019">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108" w15:restartNumberingAfterBreak="0">
    <w:nsid w:val="4F867D05"/>
    <w:multiLevelType w:val="multilevel"/>
    <w:tmpl w:val="0C2665AA"/>
    <w:lvl w:ilvl="0">
      <w:start w:val="1"/>
      <w:numFmt w:val="decimal"/>
      <w:pStyle w:val="Liste1"/>
      <w:lvlText w:val="%1."/>
      <w:lvlJc w:val="left"/>
      <w:pPr>
        <w:tabs>
          <w:tab w:val="num" w:pos="431"/>
        </w:tabs>
        <w:ind w:left="431" w:hanging="431"/>
      </w:pPr>
      <w:rPr>
        <w:rFonts w:ascii="Times New Roman" w:hAnsi="Times New Roman" w:cs="Times New Roman" w:hint="default"/>
        <w:b w:val="0"/>
        <w:i w:val="0"/>
        <w:caps w:val="0"/>
        <w:strike w:val="0"/>
        <w:dstrike w:val="0"/>
        <w:vanish w:val="0"/>
        <w:color w:val="000000"/>
        <w:sz w:val="24"/>
        <w:vertAlign w:val="baseline"/>
      </w:rPr>
    </w:lvl>
    <w:lvl w:ilvl="1">
      <w:start w:val="1"/>
      <w:numFmt w:val="decimal"/>
      <w:lvlText w:val="%1.%2"/>
      <w:lvlJc w:val="left"/>
      <w:pPr>
        <w:tabs>
          <w:tab w:val="num" w:pos="907"/>
        </w:tabs>
        <w:ind w:left="907" w:hanging="907"/>
      </w:pPr>
      <w:rPr>
        <w:rFonts w:cs="Times New Roman"/>
      </w:rPr>
    </w:lvl>
    <w:lvl w:ilvl="2">
      <w:start w:val="1"/>
      <w:numFmt w:val="decimal"/>
      <w:lvlText w:val="%1.%2.%3"/>
      <w:lvlJc w:val="left"/>
      <w:pPr>
        <w:tabs>
          <w:tab w:val="num" w:pos="1418"/>
        </w:tabs>
        <w:ind w:left="1418" w:hanging="1418"/>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9" w15:restartNumberingAfterBreak="0">
    <w:nsid w:val="4FD8452C"/>
    <w:multiLevelType w:val="hybridMultilevel"/>
    <w:tmpl w:val="C7185B02"/>
    <w:lvl w:ilvl="0" w:tplc="E56E6B66">
      <w:start w:val="1"/>
      <w:numFmt w:val="lowerLetter"/>
      <w:lvlText w:val="%1)"/>
      <w:lvlJc w:val="left"/>
      <w:pPr>
        <w:ind w:left="720" w:hanging="36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0" w15:restartNumberingAfterBreak="0">
    <w:nsid w:val="4FFD60FD"/>
    <w:multiLevelType w:val="hybridMultilevel"/>
    <w:tmpl w:val="1E8423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50700D57"/>
    <w:multiLevelType w:val="singleLevel"/>
    <w:tmpl w:val="52283F0C"/>
    <w:lvl w:ilvl="0">
      <w:start w:val="1"/>
      <w:numFmt w:val="lowerLetter"/>
      <w:pStyle w:val="Liste2"/>
      <w:lvlText w:val="%1)"/>
      <w:lvlJc w:val="left"/>
      <w:pPr>
        <w:tabs>
          <w:tab w:val="num" w:pos="851"/>
        </w:tabs>
        <w:ind w:left="851" w:hanging="426"/>
      </w:pPr>
      <w:rPr>
        <w:rFonts w:ascii="Times New Roman" w:hAnsi="Times New Roman" w:cs="Times New Roman" w:hint="default"/>
        <w:b w:val="0"/>
        <w:i w:val="0"/>
        <w:caps w:val="0"/>
        <w:strike w:val="0"/>
        <w:dstrike w:val="0"/>
        <w:vanish w:val="0"/>
        <w:sz w:val="24"/>
        <w:u w:val="none"/>
        <w:vertAlign w:val="baseline"/>
      </w:rPr>
    </w:lvl>
  </w:abstractNum>
  <w:abstractNum w:abstractNumId="112" w15:restartNumberingAfterBreak="0">
    <w:nsid w:val="52375141"/>
    <w:multiLevelType w:val="hybridMultilevel"/>
    <w:tmpl w:val="2084ACB2"/>
    <w:lvl w:ilvl="0" w:tplc="09344966">
      <w:start w:val="1"/>
      <w:numFmt w:val="lowerLetter"/>
      <w:lvlText w:val="%1."/>
      <w:lvlJc w:val="lef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113" w15:restartNumberingAfterBreak="0">
    <w:nsid w:val="535659C7"/>
    <w:multiLevelType w:val="hybridMultilevel"/>
    <w:tmpl w:val="763655CA"/>
    <w:lvl w:ilvl="0" w:tplc="414420A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15:restartNumberingAfterBreak="0">
    <w:nsid w:val="558350B4"/>
    <w:multiLevelType w:val="hybridMultilevel"/>
    <w:tmpl w:val="8DFEF052"/>
    <w:lvl w:ilvl="0" w:tplc="55D2D53C">
      <w:start w:val="1"/>
      <w:numFmt w:val="upperRoman"/>
      <w:lvlText w:val="%1."/>
      <w:lvlJc w:val="left"/>
      <w:pPr>
        <w:ind w:left="1146" w:hanging="720"/>
      </w:pPr>
      <w:rPr>
        <w:rFonts w:ascii="Arial" w:hAnsi="Arial" w:cs="Arial" w:hint="default"/>
        <w:b w:val="0"/>
        <w:bCs w:val="0"/>
        <w:i w:val="0"/>
        <w:iCs w:val="0"/>
        <w:sz w:val="19"/>
        <w:szCs w:val="19"/>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15" w15:restartNumberingAfterBreak="0">
    <w:nsid w:val="558C283A"/>
    <w:multiLevelType w:val="hybridMultilevel"/>
    <w:tmpl w:val="7CF2AC52"/>
    <w:lvl w:ilvl="0" w:tplc="5AB2BD3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6" w15:restartNumberingAfterBreak="0">
    <w:nsid w:val="569A0D82"/>
    <w:multiLevelType w:val="hybridMultilevel"/>
    <w:tmpl w:val="0F7E9982"/>
    <w:lvl w:ilvl="0" w:tplc="FFFFFFFF">
      <w:start w:val="1"/>
      <w:numFmt w:val="lowerLetter"/>
      <w:lvlText w:val="%1."/>
      <w:lvlJc w:val="left"/>
      <w:pPr>
        <w:ind w:left="720" w:hanging="360"/>
      </w:pPr>
      <w:rPr>
        <w:rFonts w:cs="Times New Roman"/>
        <w:b/>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56FD00D6"/>
    <w:multiLevelType w:val="hybridMultilevel"/>
    <w:tmpl w:val="6C5A4BAA"/>
    <w:lvl w:ilvl="0" w:tplc="1D92E59E">
      <w:start w:val="1"/>
      <w:numFmt w:val="decimal"/>
      <w:lvlText w:val="%1."/>
      <w:lvlJc w:val="left"/>
      <w:pPr>
        <w:ind w:left="1106" w:hanging="360"/>
      </w:pPr>
      <w:rPr>
        <w:b/>
      </w:rPr>
    </w:lvl>
    <w:lvl w:ilvl="1" w:tplc="080A0019" w:tentative="1">
      <w:start w:val="1"/>
      <w:numFmt w:val="lowerLetter"/>
      <w:lvlText w:val="%2."/>
      <w:lvlJc w:val="left"/>
      <w:pPr>
        <w:ind w:left="1826" w:hanging="360"/>
      </w:pPr>
    </w:lvl>
    <w:lvl w:ilvl="2" w:tplc="080A001B" w:tentative="1">
      <w:start w:val="1"/>
      <w:numFmt w:val="lowerRoman"/>
      <w:lvlText w:val="%3."/>
      <w:lvlJc w:val="right"/>
      <w:pPr>
        <w:ind w:left="2546" w:hanging="180"/>
      </w:pPr>
    </w:lvl>
    <w:lvl w:ilvl="3" w:tplc="080A000F" w:tentative="1">
      <w:start w:val="1"/>
      <w:numFmt w:val="decimal"/>
      <w:lvlText w:val="%4."/>
      <w:lvlJc w:val="left"/>
      <w:pPr>
        <w:ind w:left="3266" w:hanging="360"/>
      </w:pPr>
    </w:lvl>
    <w:lvl w:ilvl="4" w:tplc="080A0019" w:tentative="1">
      <w:start w:val="1"/>
      <w:numFmt w:val="lowerLetter"/>
      <w:lvlText w:val="%5."/>
      <w:lvlJc w:val="left"/>
      <w:pPr>
        <w:ind w:left="3986" w:hanging="360"/>
      </w:pPr>
    </w:lvl>
    <w:lvl w:ilvl="5" w:tplc="080A001B" w:tentative="1">
      <w:start w:val="1"/>
      <w:numFmt w:val="lowerRoman"/>
      <w:lvlText w:val="%6."/>
      <w:lvlJc w:val="right"/>
      <w:pPr>
        <w:ind w:left="4706" w:hanging="180"/>
      </w:pPr>
    </w:lvl>
    <w:lvl w:ilvl="6" w:tplc="080A000F" w:tentative="1">
      <w:start w:val="1"/>
      <w:numFmt w:val="decimal"/>
      <w:lvlText w:val="%7."/>
      <w:lvlJc w:val="left"/>
      <w:pPr>
        <w:ind w:left="5426" w:hanging="360"/>
      </w:pPr>
    </w:lvl>
    <w:lvl w:ilvl="7" w:tplc="080A0019" w:tentative="1">
      <w:start w:val="1"/>
      <w:numFmt w:val="lowerLetter"/>
      <w:lvlText w:val="%8."/>
      <w:lvlJc w:val="left"/>
      <w:pPr>
        <w:ind w:left="6146" w:hanging="360"/>
      </w:pPr>
    </w:lvl>
    <w:lvl w:ilvl="8" w:tplc="080A001B" w:tentative="1">
      <w:start w:val="1"/>
      <w:numFmt w:val="lowerRoman"/>
      <w:lvlText w:val="%9."/>
      <w:lvlJc w:val="right"/>
      <w:pPr>
        <w:ind w:left="6866" w:hanging="180"/>
      </w:pPr>
    </w:lvl>
  </w:abstractNum>
  <w:abstractNum w:abstractNumId="118" w15:restartNumberingAfterBreak="0">
    <w:nsid w:val="571A4CA5"/>
    <w:multiLevelType w:val="hybridMultilevel"/>
    <w:tmpl w:val="134E1972"/>
    <w:lvl w:ilvl="0" w:tplc="ADDEB6A8">
      <w:start w:val="1"/>
      <w:numFmt w:val="lowerLetter"/>
      <w:lvlText w:val="%1)"/>
      <w:lvlJc w:val="left"/>
      <w:pPr>
        <w:ind w:left="720" w:hanging="72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9" w15:restartNumberingAfterBreak="0">
    <w:nsid w:val="57F47232"/>
    <w:multiLevelType w:val="singleLevel"/>
    <w:tmpl w:val="81C84F5A"/>
    <w:lvl w:ilvl="0">
      <w:numFmt w:val="bullet"/>
      <w:pStyle w:val="GUIONA"/>
      <w:lvlText w:val="-"/>
      <w:lvlJc w:val="left"/>
      <w:pPr>
        <w:tabs>
          <w:tab w:val="num" w:pos="2061"/>
        </w:tabs>
        <w:ind w:left="2041" w:hanging="340"/>
      </w:pPr>
      <w:rPr>
        <w:rFonts w:ascii="Times New Roman" w:hAnsi="Times New Roman" w:hint="default"/>
      </w:rPr>
    </w:lvl>
  </w:abstractNum>
  <w:abstractNum w:abstractNumId="120" w15:restartNumberingAfterBreak="0">
    <w:nsid w:val="58D65C18"/>
    <w:multiLevelType w:val="hybridMultilevel"/>
    <w:tmpl w:val="7154249E"/>
    <w:lvl w:ilvl="0" w:tplc="69D8142E">
      <w:start w:val="1"/>
      <w:numFmt w:val="lowerLetter"/>
      <w:lvlText w:val="%1."/>
      <w:lvlJc w:val="left"/>
      <w:pPr>
        <w:ind w:left="720" w:hanging="360"/>
      </w:pPr>
      <w:rPr>
        <w:rFonts w:cs="Times New Roman"/>
        <w:b/>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59277EB6"/>
    <w:multiLevelType w:val="hybridMultilevel"/>
    <w:tmpl w:val="EBC8FD90"/>
    <w:lvl w:ilvl="0" w:tplc="0C0A0019">
      <w:start w:val="1"/>
      <w:numFmt w:val="decimal"/>
      <w:lvlText w:val="%1)"/>
      <w:lvlJc w:val="left"/>
      <w:pPr>
        <w:tabs>
          <w:tab w:val="num" w:pos="1211"/>
        </w:tabs>
        <w:ind w:left="1211" w:hanging="360"/>
      </w:pPr>
      <w:rPr>
        <w:rFonts w:cs="Times New Roman" w:hint="default"/>
        <w:b/>
        <w:bCs/>
        <w:i w:val="0"/>
        <w:iCs w:val="0"/>
        <w:sz w:val="16"/>
        <w:szCs w:val="16"/>
      </w:rPr>
    </w:lvl>
    <w:lvl w:ilvl="1" w:tplc="080A0019">
      <w:start w:val="1"/>
      <w:numFmt w:val="lowerLetter"/>
      <w:lvlText w:val="%2."/>
      <w:lvlJc w:val="left"/>
      <w:pPr>
        <w:tabs>
          <w:tab w:val="num" w:pos="1081"/>
        </w:tabs>
        <w:ind w:left="1081" w:hanging="360"/>
      </w:pPr>
      <w:rPr>
        <w:rFonts w:cs="Times New Roman"/>
      </w:rPr>
    </w:lvl>
    <w:lvl w:ilvl="2" w:tplc="080A001B">
      <w:start w:val="1"/>
      <w:numFmt w:val="lowerRoman"/>
      <w:lvlText w:val="%3."/>
      <w:lvlJc w:val="right"/>
      <w:pPr>
        <w:tabs>
          <w:tab w:val="num" w:pos="1801"/>
        </w:tabs>
        <w:ind w:left="1801" w:hanging="180"/>
      </w:pPr>
      <w:rPr>
        <w:rFonts w:cs="Times New Roman"/>
      </w:rPr>
    </w:lvl>
    <w:lvl w:ilvl="3" w:tplc="080A000F">
      <w:start w:val="1"/>
      <w:numFmt w:val="decimal"/>
      <w:lvlText w:val="%4."/>
      <w:lvlJc w:val="left"/>
      <w:pPr>
        <w:tabs>
          <w:tab w:val="num" w:pos="2521"/>
        </w:tabs>
        <w:ind w:left="2521" w:hanging="360"/>
      </w:pPr>
      <w:rPr>
        <w:rFonts w:cs="Times New Roman"/>
      </w:rPr>
    </w:lvl>
    <w:lvl w:ilvl="4" w:tplc="080A0019">
      <w:start w:val="1"/>
      <w:numFmt w:val="lowerLetter"/>
      <w:lvlText w:val="%5."/>
      <w:lvlJc w:val="left"/>
      <w:pPr>
        <w:tabs>
          <w:tab w:val="num" w:pos="3241"/>
        </w:tabs>
        <w:ind w:left="3241" w:hanging="360"/>
      </w:pPr>
      <w:rPr>
        <w:rFonts w:cs="Times New Roman"/>
      </w:rPr>
    </w:lvl>
    <w:lvl w:ilvl="5" w:tplc="080A001B">
      <w:start w:val="1"/>
      <w:numFmt w:val="lowerRoman"/>
      <w:lvlText w:val="%6."/>
      <w:lvlJc w:val="right"/>
      <w:pPr>
        <w:tabs>
          <w:tab w:val="num" w:pos="3961"/>
        </w:tabs>
        <w:ind w:left="3961" w:hanging="180"/>
      </w:pPr>
      <w:rPr>
        <w:rFonts w:cs="Times New Roman"/>
      </w:rPr>
    </w:lvl>
    <w:lvl w:ilvl="6" w:tplc="080A000F">
      <w:start w:val="1"/>
      <w:numFmt w:val="decimal"/>
      <w:lvlText w:val="%7."/>
      <w:lvlJc w:val="left"/>
      <w:pPr>
        <w:tabs>
          <w:tab w:val="num" w:pos="4681"/>
        </w:tabs>
        <w:ind w:left="4681" w:hanging="360"/>
      </w:pPr>
      <w:rPr>
        <w:rFonts w:cs="Times New Roman"/>
      </w:rPr>
    </w:lvl>
    <w:lvl w:ilvl="7" w:tplc="080A0019">
      <w:start w:val="1"/>
      <w:numFmt w:val="lowerLetter"/>
      <w:lvlText w:val="%8."/>
      <w:lvlJc w:val="left"/>
      <w:pPr>
        <w:tabs>
          <w:tab w:val="num" w:pos="5401"/>
        </w:tabs>
        <w:ind w:left="5401" w:hanging="360"/>
      </w:pPr>
      <w:rPr>
        <w:rFonts w:cs="Times New Roman"/>
      </w:rPr>
    </w:lvl>
    <w:lvl w:ilvl="8" w:tplc="080A001B">
      <w:start w:val="1"/>
      <w:numFmt w:val="lowerRoman"/>
      <w:lvlText w:val="%9."/>
      <w:lvlJc w:val="right"/>
      <w:pPr>
        <w:tabs>
          <w:tab w:val="num" w:pos="6121"/>
        </w:tabs>
        <w:ind w:left="6121" w:hanging="180"/>
      </w:pPr>
      <w:rPr>
        <w:rFonts w:cs="Times New Roman"/>
      </w:rPr>
    </w:lvl>
  </w:abstractNum>
  <w:abstractNum w:abstractNumId="122" w15:restartNumberingAfterBreak="0">
    <w:nsid w:val="59706F38"/>
    <w:multiLevelType w:val="singleLevel"/>
    <w:tmpl w:val="36060896"/>
    <w:lvl w:ilvl="0">
      <w:start w:val="1"/>
      <w:numFmt w:val="bullet"/>
      <w:pStyle w:val="B1"/>
      <w:lvlText w:val=""/>
      <w:lvlJc w:val="left"/>
      <w:pPr>
        <w:tabs>
          <w:tab w:val="num" w:pos="360"/>
        </w:tabs>
        <w:ind w:left="360" w:hanging="360"/>
      </w:pPr>
      <w:rPr>
        <w:rFonts w:ascii="Symbol" w:hAnsi="Symbol" w:hint="default"/>
      </w:rPr>
    </w:lvl>
  </w:abstractNum>
  <w:abstractNum w:abstractNumId="123" w15:restartNumberingAfterBreak="0">
    <w:nsid w:val="5A3855EA"/>
    <w:multiLevelType w:val="hybridMultilevel"/>
    <w:tmpl w:val="23EC5C3A"/>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4" w15:restartNumberingAfterBreak="0">
    <w:nsid w:val="5C381C27"/>
    <w:multiLevelType w:val="multilevel"/>
    <w:tmpl w:val="7C9875BE"/>
    <w:styleLink w:val="Estilo20"/>
    <w:lvl w:ilvl="0">
      <w:start w:val="1"/>
      <w:numFmt w:val="decimal"/>
      <w:lvlText w:val="%1)"/>
      <w:lvlJc w:val="left"/>
      <w:pPr>
        <w:ind w:left="360" w:hanging="360"/>
      </w:pPr>
      <w:rPr>
        <w:rFonts w:cs="Times New Roman" w:hint="default"/>
        <w:b/>
        <w:bCs/>
        <w:i w:val="0"/>
        <w:iCs w:val="0"/>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5" w15:restartNumberingAfterBreak="0">
    <w:nsid w:val="5E2B5E69"/>
    <w:multiLevelType w:val="multilevel"/>
    <w:tmpl w:val="5C9C4EF0"/>
    <w:lvl w:ilvl="0">
      <w:start w:val="1"/>
      <w:numFmt w:val="bullet"/>
      <w:pStyle w:val="Textepuce1"/>
      <w:lvlText w:val=""/>
      <w:lvlJc w:val="left"/>
      <w:pPr>
        <w:tabs>
          <w:tab w:val="num" w:pos="2941"/>
        </w:tabs>
        <w:ind w:left="2941" w:hanging="360"/>
      </w:pPr>
      <w:rPr>
        <w:rFonts w:ascii="Symbol" w:hAnsi="Symbol" w:hint="default"/>
        <w:b w:val="0"/>
        <w:i w:val="0"/>
        <w:color w:val="0000FF"/>
        <w:sz w:val="22"/>
      </w:rPr>
    </w:lvl>
    <w:lvl w:ilvl="1" w:tentative="1">
      <w:start w:val="1"/>
      <w:numFmt w:val="bullet"/>
      <w:lvlText w:val="o"/>
      <w:lvlJc w:val="left"/>
      <w:pPr>
        <w:tabs>
          <w:tab w:val="num" w:pos="2461"/>
        </w:tabs>
        <w:ind w:left="2461" w:hanging="360"/>
      </w:pPr>
      <w:rPr>
        <w:rFonts w:ascii="Courier New" w:hAnsi="Courier New" w:hint="default"/>
      </w:rPr>
    </w:lvl>
    <w:lvl w:ilvl="2" w:tentative="1">
      <w:start w:val="1"/>
      <w:numFmt w:val="bullet"/>
      <w:lvlText w:val=""/>
      <w:lvlJc w:val="left"/>
      <w:pPr>
        <w:tabs>
          <w:tab w:val="num" w:pos="3181"/>
        </w:tabs>
        <w:ind w:left="3181" w:hanging="360"/>
      </w:pPr>
      <w:rPr>
        <w:rFonts w:ascii="Wingdings" w:hAnsi="Wingdings" w:hint="default"/>
      </w:rPr>
    </w:lvl>
    <w:lvl w:ilvl="3" w:tentative="1">
      <w:start w:val="1"/>
      <w:numFmt w:val="bullet"/>
      <w:lvlText w:val=""/>
      <w:lvlJc w:val="left"/>
      <w:pPr>
        <w:tabs>
          <w:tab w:val="num" w:pos="3901"/>
        </w:tabs>
        <w:ind w:left="3901" w:hanging="360"/>
      </w:pPr>
      <w:rPr>
        <w:rFonts w:ascii="Symbol" w:hAnsi="Symbol" w:hint="default"/>
      </w:rPr>
    </w:lvl>
    <w:lvl w:ilvl="4" w:tentative="1">
      <w:start w:val="1"/>
      <w:numFmt w:val="bullet"/>
      <w:lvlText w:val="o"/>
      <w:lvlJc w:val="left"/>
      <w:pPr>
        <w:tabs>
          <w:tab w:val="num" w:pos="4621"/>
        </w:tabs>
        <w:ind w:left="4621" w:hanging="360"/>
      </w:pPr>
      <w:rPr>
        <w:rFonts w:ascii="Courier New" w:hAnsi="Courier New" w:hint="default"/>
      </w:rPr>
    </w:lvl>
    <w:lvl w:ilvl="5" w:tentative="1">
      <w:start w:val="1"/>
      <w:numFmt w:val="bullet"/>
      <w:lvlText w:val=""/>
      <w:lvlJc w:val="left"/>
      <w:pPr>
        <w:tabs>
          <w:tab w:val="num" w:pos="5341"/>
        </w:tabs>
        <w:ind w:left="5341" w:hanging="360"/>
      </w:pPr>
      <w:rPr>
        <w:rFonts w:ascii="Wingdings" w:hAnsi="Wingdings" w:hint="default"/>
      </w:rPr>
    </w:lvl>
    <w:lvl w:ilvl="6" w:tentative="1">
      <w:start w:val="1"/>
      <w:numFmt w:val="bullet"/>
      <w:lvlText w:val=""/>
      <w:lvlJc w:val="left"/>
      <w:pPr>
        <w:tabs>
          <w:tab w:val="num" w:pos="6061"/>
        </w:tabs>
        <w:ind w:left="6061" w:hanging="360"/>
      </w:pPr>
      <w:rPr>
        <w:rFonts w:ascii="Symbol" w:hAnsi="Symbol" w:hint="default"/>
      </w:rPr>
    </w:lvl>
    <w:lvl w:ilvl="7" w:tentative="1">
      <w:start w:val="1"/>
      <w:numFmt w:val="bullet"/>
      <w:lvlText w:val="o"/>
      <w:lvlJc w:val="left"/>
      <w:pPr>
        <w:tabs>
          <w:tab w:val="num" w:pos="6781"/>
        </w:tabs>
        <w:ind w:left="6781" w:hanging="360"/>
      </w:pPr>
      <w:rPr>
        <w:rFonts w:ascii="Courier New" w:hAnsi="Courier New" w:hint="default"/>
      </w:rPr>
    </w:lvl>
    <w:lvl w:ilvl="8" w:tentative="1">
      <w:start w:val="1"/>
      <w:numFmt w:val="bullet"/>
      <w:lvlText w:val=""/>
      <w:lvlJc w:val="left"/>
      <w:pPr>
        <w:tabs>
          <w:tab w:val="num" w:pos="7501"/>
        </w:tabs>
        <w:ind w:left="7501" w:hanging="360"/>
      </w:pPr>
      <w:rPr>
        <w:rFonts w:ascii="Wingdings" w:hAnsi="Wingdings" w:hint="default"/>
      </w:rPr>
    </w:lvl>
  </w:abstractNum>
  <w:abstractNum w:abstractNumId="126" w15:restartNumberingAfterBreak="0">
    <w:nsid w:val="5E6B7123"/>
    <w:multiLevelType w:val="hybridMultilevel"/>
    <w:tmpl w:val="5AA4AF30"/>
    <w:lvl w:ilvl="0" w:tplc="479210CC">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7" w15:restartNumberingAfterBreak="0">
    <w:nsid w:val="5F447E6B"/>
    <w:multiLevelType w:val="hybridMultilevel"/>
    <w:tmpl w:val="2084ACB2"/>
    <w:lvl w:ilvl="0" w:tplc="09344966">
      <w:start w:val="1"/>
      <w:numFmt w:val="lowerLetter"/>
      <w:lvlText w:val="%1."/>
      <w:lvlJc w:val="left"/>
      <w:pPr>
        <w:ind w:left="1428" w:hanging="360"/>
      </w:pPr>
      <w:rPr>
        <w:b/>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128" w15:restartNumberingAfterBreak="0">
    <w:nsid w:val="600277D1"/>
    <w:multiLevelType w:val="hybridMultilevel"/>
    <w:tmpl w:val="B1A69CEA"/>
    <w:lvl w:ilvl="0" w:tplc="080A0001">
      <w:start w:val="1"/>
      <w:numFmt w:val="bullet"/>
      <w:lvlText w:val=""/>
      <w:lvlJc w:val="left"/>
      <w:pPr>
        <w:ind w:left="2148" w:hanging="360"/>
      </w:pPr>
      <w:rPr>
        <w:rFonts w:ascii="Symbol" w:hAnsi="Symbol" w:hint="default"/>
        <w:sz w:val="18"/>
      </w:rPr>
    </w:lvl>
    <w:lvl w:ilvl="1" w:tplc="080A0003" w:tentative="1">
      <w:start w:val="1"/>
      <w:numFmt w:val="bullet"/>
      <w:lvlText w:val="o"/>
      <w:lvlJc w:val="left"/>
      <w:pPr>
        <w:ind w:left="2868" w:hanging="360"/>
      </w:pPr>
      <w:rPr>
        <w:rFonts w:ascii="Courier New" w:hAnsi="Courier New" w:cs="Courier New" w:hint="default"/>
      </w:rPr>
    </w:lvl>
    <w:lvl w:ilvl="2" w:tplc="080A0005" w:tentative="1">
      <w:start w:val="1"/>
      <w:numFmt w:val="bullet"/>
      <w:lvlText w:val=""/>
      <w:lvlJc w:val="left"/>
      <w:pPr>
        <w:ind w:left="3588" w:hanging="360"/>
      </w:pPr>
      <w:rPr>
        <w:rFonts w:ascii="Wingdings" w:hAnsi="Wingdings" w:hint="default"/>
      </w:rPr>
    </w:lvl>
    <w:lvl w:ilvl="3" w:tplc="080A0001" w:tentative="1">
      <w:start w:val="1"/>
      <w:numFmt w:val="bullet"/>
      <w:lvlText w:val=""/>
      <w:lvlJc w:val="left"/>
      <w:pPr>
        <w:ind w:left="4308" w:hanging="360"/>
      </w:pPr>
      <w:rPr>
        <w:rFonts w:ascii="Symbol" w:hAnsi="Symbol" w:hint="default"/>
      </w:rPr>
    </w:lvl>
    <w:lvl w:ilvl="4" w:tplc="080A0003" w:tentative="1">
      <w:start w:val="1"/>
      <w:numFmt w:val="bullet"/>
      <w:lvlText w:val="o"/>
      <w:lvlJc w:val="left"/>
      <w:pPr>
        <w:ind w:left="5028" w:hanging="360"/>
      </w:pPr>
      <w:rPr>
        <w:rFonts w:ascii="Courier New" w:hAnsi="Courier New" w:cs="Courier New" w:hint="default"/>
      </w:rPr>
    </w:lvl>
    <w:lvl w:ilvl="5" w:tplc="080A0005" w:tentative="1">
      <w:start w:val="1"/>
      <w:numFmt w:val="bullet"/>
      <w:lvlText w:val=""/>
      <w:lvlJc w:val="left"/>
      <w:pPr>
        <w:ind w:left="5748" w:hanging="360"/>
      </w:pPr>
      <w:rPr>
        <w:rFonts w:ascii="Wingdings" w:hAnsi="Wingdings" w:hint="default"/>
      </w:rPr>
    </w:lvl>
    <w:lvl w:ilvl="6" w:tplc="080A0001" w:tentative="1">
      <w:start w:val="1"/>
      <w:numFmt w:val="bullet"/>
      <w:lvlText w:val=""/>
      <w:lvlJc w:val="left"/>
      <w:pPr>
        <w:ind w:left="6468" w:hanging="360"/>
      </w:pPr>
      <w:rPr>
        <w:rFonts w:ascii="Symbol" w:hAnsi="Symbol" w:hint="default"/>
      </w:rPr>
    </w:lvl>
    <w:lvl w:ilvl="7" w:tplc="080A0003" w:tentative="1">
      <w:start w:val="1"/>
      <w:numFmt w:val="bullet"/>
      <w:lvlText w:val="o"/>
      <w:lvlJc w:val="left"/>
      <w:pPr>
        <w:ind w:left="7188" w:hanging="360"/>
      </w:pPr>
      <w:rPr>
        <w:rFonts w:ascii="Courier New" w:hAnsi="Courier New" w:cs="Courier New" w:hint="default"/>
      </w:rPr>
    </w:lvl>
    <w:lvl w:ilvl="8" w:tplc="080A0005" w:tentative="1">
      <w:start w:val="1"/>
      <w:numFmt w:val="bullet"/>
      <w:lvlText w:val=""/>
      <w:lvlJc w:val="left"/>
      <w:pPr>
        <w:ind w:left="7908" w:hanging="360"/>
      </w:pPr>
      <w:rPr>
        <w:rFonts w:ascii="Wingdings" w:hAnsi="Wingdings" w:hint="default"/>
      </w:rPr>
    </w:lvl>
  </w:abstractNum>
  <w:abstractNum w:abstractNumId="129" w15:restartNumberingAfterBreak="0">
    <w:nsid w:val="60A26B59"/>
    <w:multiLevelType w:val="singleLevel"/>
    <w:tmpl w:val="1C3A33C4"/>
    <w:lvl w:ilvl="0">
      <w:start w:val="1"/>
      <w:numFmt w:val="bullet"/>
      <w:pStyle w:val="N4"/>
      <w:lvlText w:val=""/>
      <w:lvlJc w:val="left"/>
      <w:pPr>
        <w:tabs>
          <w:tab w:val="num" w:pos="360"/>
        </w:tabs>
        <w:ind w:left="360" w:hanging="360"/>
      </w:pPr>
      <w:rPr>
        <w:rFonts w:ascii="Wingdings" w:hAnsi="Wingdings" w:hint="default"/>
      </w:rPr>
    </w:lvl>
  </w:abstractNum>
  <w:abstractNum w:abstractNumId="130" w15:restartNumberingAfterBreak="0">
    <w:nsid w:val="61A8445D"/>
    <w:multiLevelType w:val="singleLevel"/>
    <w:tmpl w:val="CA8C00F0"/>
    <w:lvl w:ilvl="0">
      <w:start w:val="1"/>
      <w:numFmt w:val="bullet"/>
      <w:pStyle w:val="TexteBullet1"/>
      <w:lvlText w:val=""/>
      <w:lvlJc w:val="left"/>
      <w:pPr>
        <w:tabs>
          <w:tab w:val="num" w:pos="360"/>
        </w:tabs>
        <w:ind w:left="360" w:hanging="360"/>
      </w:pPr>
      <w:rPr>
        <w:rFonts w:ascii="Symbol" w:hAnsi="Symbol" w:hint="default"/>
        <w:color w:val="0000FF"/>
        <w:sz w:val="24"/>
      </w:rPr>
    </w:lvl>
  </w:abstractNum>
  <w:abstractNum w:abstractNumId="131" w15:restartNumberingAfterBreak="0">
    <w:nsid w:val="61CF08C3"/>
    <w:multiLevelType w:val="singleLevel"/>
    <w:tmpl w:val="4AE21A3A"/>
    <w:name w:val="Figures"/>
    <w:lvl w:ilvl="0">
      <w:start w:val="1"/>
      <w:numFmt w:val="bullet"/>
      <w:pStyle w:val="N2Liste1"/>
      <w:lvlText w:val=""/>
      <w:lvlJc w:val="left"/>
      <w:pPr>
        <w:tabs>
          <w:tab w:val="num" w:pos="1069"/>
        </w:tabs>
        <w:ind w:left="1069" w:hanging="360"/>
      </w:pPr>
      <w:rPr>
        <w:rFonts w:ascii="Symbol" w:hAnsi="Symbol" w:hint="default"/>
        <w:color w:val="0000FF"/>
        <w:sz w:val="22"/>
      </w:rPr>
    </w:lvl>
  </w:abstractNum>
  <w:abstractNum w:abstractNumId="132" w15:restartNumberingAfterBreak="0">
    <w:nsid w:val="657A3CB8"/>
    <w:multiLevelType w:val="hybridMultilevel"/>
    <w:tmpl w:val="ECCE55A4"/>
    <w:lvl w:ilvl="0" w:tplc="D9E00320">
      <w:start w:val="1"/>
      <w:numFmt w:val="decimal"/>
      <w:pStyle w:val="guion"/>
      <w:lvlText w:val="%1."/>
      <w:lvlJc w:val="left"/>
      <w:pPr>
        <w:tabs>
          <w:tab w:val="num" w:pos="360"/>
        </w:tabs>
        <w:ind w:left="360" w:hanging="360"/>
      </w:pPr>
      <w:rPr>
        <w:rFonts w:cs="Times New Roman"/>
      </w:rPr>
    </w:lvl>
    <w:lvl w:ilvl="1" w:tplc="23E69556" w:tentative="1">
      <w:start w:val="1"/>
      <w:numFmt w:val="lowerLetter"/>
      <w:lvlText w:val="%2."/>
      <w:lvlJc w:val="left"/>
      <w:pPr>
        <w:tabs>
          <w:tab w:val="num" w:pos="1080"/>
        </w:tabs>
        <w:ind w:left="1080" w:hanging="360"/>
      </w:pPr>
      <w:rPr>
        <w:rFonts w:cs="Times New Roman"/>
      </w:rPr>
    </w:lvl>
    <w:lvl w:ilvl="2" w:tplc="A17A5E12" w:tentative="1">
      <w:start w:val="1"/>
      <w:numFmt w:val="lowerRoman"/>
      <w:lvlText w:val="%3."/>
      <w:lvlJc w:val="right"/>
      <w:pPr>
        <w:tabs>
          <w:tab w:val="num" w:pos="1800"/>
        </w:tabs>
        <w:ind w:left="1800" w:hanging="180"/>
      </w:pPr>
      <w:rPr>
        <w:rFonts w:cs="Times New Roman"/>
      </w:rPr>
    </w:lvl>
    <w:lvl w:ilvl="3" w:tplc="3C12CD6A" w:tentative="1">
      <w:start w:val="1"/>
      <w:numFmt w:val="decimal"/>
      <w:lvlText w:val="%4."/>
      <w:lvlJc w:val="left"/>
      <w:pPr>
        <w:tabs>
          <w:tab w:val="num" w:pos="2520"/>
        </w:tabs>
        <w:ind w:left="2520" w:hanging="360"/>
      </w:pPr>
      <w:rPr>
        <w:rFonts w:cs="Times New Roman"/>
      </w:rPr>
    </w:lvl>
    <w:lvl w:ilvl="4" w:tplc="FC725A30" w:tentative="1">
      <w:start w:val="1"/>
      <w:numFmt w:val="lowerLetter"/>
      <w:lvlText w:val="%5."/>
      <w:lvlJc w:val="left"/>
      <w:pPr>
        <w:tabs>
          <w:tab w:val="num" w:pos="3240"/>
        </w:tabs>
        <w:ind w:left="3240" w:hanging="360"/>
      </w:pPr>
      <w:rPr>
        <w:rFonts w:cs="Times New Roman"/>
      </w:rPr>
    </w:lvl>
    <w:lvl w:ilvl="5" w:tplc="3B184FE0" w:tentative="1">
      <w:start w:val="1"/>
      <w:numFmt w:val="lowerRoman"/>
      <w:lvlText w:val="%6."/>
      <w:lvlJc w:val="right"/>
      <w:pPr>
        <w:tabs>
          <w:tab w:val="num" w:pos="3960"/>
        </w:tabs>
        <w:ind w:left="3960" w:hanging="180"/>
      </w:pPr>
      <w:rPr>
        <w:rFonts w:cs="Times New Roman"/>
      </w:rPr>
    </w:lvl>
    <w:lvl w:ilvl="6" w:tplc="A530A564" w:tentative="1">
      <w:start w:val="1"/>
      <w:numFmt w:val="decimal"/>
      <w:lvlText w:val="%7."/>
      <w:lvlJc w:val="left"/>
      <w:pPr>
        <w:tabs>
          <w:tab w:val="num" w:pos="4680"/>
        </w:tabs>
        <w:ind w:left="4680" w:hanging="360"/>
      </w:pPr>
      <w:rPr>
        <w:rFonts w:cs="Times New Roman"/>
      </w:rPr>
    </w:lvl>
    <w:lvl w:ilvl="7" w:tplc="792ABEB8" w:tentative="1">
      <w:start w:val="1"/>
      <w:numFmt w:val="lowerLetter"/>
      <w:lvlText w:val="%8."/>
      <w:lvlJc w:val="left"/>
      <w:pPr>
        <w:tabs>
          <w:tab w:val="num" w:pos="5400"/>
        </w:tabs>
        <w:ind w:left="5400" w:hanging="360"/>
      </w:pPr>
      <w:rPr>
        <w:rFonts w:cs="Times New Roman"/>
      </w:rPr>
    </w:lvl>
    <w:lvl w:ilvl="8" w:tplc="14F2E3F2" w:tentative="1">
      <w:start w:val="1"/>
      <w:numFmt w:val="lowerRoman"/>
      <w:lvlText w:val="%9."/>
      <w:lvlJc w:val="right"/>
      <w:pPr>
        <w:tabs>
          <w:tab w:val="num" w:pos="6120"/>
        </w:tabs>
        <w:ind w:left="6120" w:hanging="180"/>
      </w:pPr>
      <w:rPr>
        <w:rFonts w:cs="Times New Roman"/>
      </w:rPr>
    </w:lvl>
  </w:abstractNum>
  <w:abstractNum w:abstractNumId="133" w15:restartNumberingAfterBreak="0">
    <w:nsid w:val="66150521"/>
    <w:multiLevelType w:val="hybridMultilevel"/>
    <w:tmpl w:val="D0EEE88A"/>
    <w:lvl w:ilvl="0" w:tplc="080A0001">
      <w:start w:val="1"/>
      <w:numFmt w:val="bullet"/>
      <w:lvlText w:val=""/>
      <w:lvlJc w:val="left"/>
      <w:pPr>
        <w:tabs>
          <w:tab w:val="num" w:pos="540"/>
        </w:tabs>
        <w:ind w:left="540" w:hanging="180"/>
      </w:pPr>
      <w:rPr>
        <w:rFonts w:ascii="Symbol" w:hAnsi="Symbol" w:hint="default"/>
        <w:b/>
        <w:bCs/>
        <w:i w:val="0"/>
        <w:iCs w:val="0"/>
        <w:sz w:val="16"/>
        <w:szCs w:val="16"/>
      </w:rPr>
    </w:lvl>
    <w:lvl w:ilvl="1" w:tplc="4C20BE96">
      <w:start w:val="1"/>
      <w:numFmt w:val="lowerLetter"/>
      <w:lvlText w:val="%2."/>
      <w:lvlJc w:val="left"/>
      <w:pPr>
        <w:tabs>
          <w:tab w:val="num" w:pos="1440"/>
        </w:tabs>
        <w:ind w:left="1440" w:hanging="360"/>
      </w:pPr>
      <w:rPr>
        <w:b/>
      </w:rPr>
    </w:lvl>
    <w:lvl w:ilvl="2" w:tplc="080A0005">
      <w:start w:val="1"/>
      <w:numFmt w:val="lowerRoman"/>
      <w:lvlText w:val="%3."/>
      <w:lvlJc w:val="right"/>
      <w:pPr>
        <w:tabs>
          <w:tab w:val="num" w:pos="2160"/>
        </w:tabs>
        <w:ind w:left="2160" w:hanging="180"/>
      </w:pPr>
      <w:rPr>
        <w:b/>
        <w:i/>
        <w:lang w:val="es-MX"/>
      </w:rPr>
    </w:lvl>
    <w:lvl w:ilvl="3" w:tplc="080A0001">
      <w:start w:val="1"/>
      <w:numFmt w:val="decimal"/>
      <w:lvlText w:val="%4)"/>
      <w:lvlJc w:val="left"/>
      <w:pPr>
        <w:tabs>
          <w:tab w:val="num" w:pos="2880"/>
        </w:tabs>
        <w:ind w:left="2880" w:hanging="360"/>
      </w:pPr>
      <w:rPr>
        <w:rFonts w:cs="Times New Roman" w:hint="default"/>
        <w:b/>
        <w:bCs/>
        <w:i w:val="0"/>
        <w:iCs w:val="0"/>
        <w:sz w:val="16"/>
        <w:szCs w:val="16"/>
      </w:rPr>
    </w:lvl>
    <w:lvl w:ilvl="4" w:tplc="080A0003">
      <w:start w:val="1"/>
      <w:numFmt w:val="lowerLetter"/>
      <w:lvlText w:val="%5."/>
      <w:lvlJc w:val="left"/>
      <w:pPr>
        <w:tabs>
          <w:tab w:val="num" w:pos="3600"/>
        </w:tabs>
        <w:ind w:left="3600" w:hanging="360"/>
      </w:pPr>
    </w:lvl>
    <w:lvl w:ilvl="5" w:tplc="080A0005">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34" w15:restartNumberingAfterBreak="0">
    <w:nsid w:val="68177B40"/>
    <w:multiLevelType w:val="hybridMultilevel"/>
    <w:tmpl w:val="237CCE26"/>
    <w:lvl w:ilvl="0" w:tplc="FB00DAA0">
      <w:start w:val="1"/>
      <w:numFmt w:val="upperRoman"/>
      <w:lvlText w:val="%1."/>
      <w:lvlJc w:val="right"/>
      <w:pPr>
        <w:ind w:left="1425" w:hanging="360"/>
      </w:pPr>
    </w:lvl>
    <w:lvl w:ilvl="1" w:tplc="C8920534">
      <w:start w:val="1"/>
      <w:numFmt w:val="lowerLetter"/>
      <w:lvlText w:val="%2."/>
      <w:lvlJc w:val="left"/>
      <w:pPr>
        <w:ind w:left="2145" w:hanging="360"/>
      </w:pPr>
    </w:lvl>
    <w:lvl w:ilvl="2" w:tplc="0B68E55E" w:tentative="1">
      <w:start w:val="1"/>
      <w:numFmt w:val="lowerRoman"/>
      <w:lvlText w:val="%3."/>
      <w:lvlJc w:val="right"/>
      <w:pPr>
        <w:ind w:left="2865" w:hanging="180"/>
      </w:pPr>
    </w:lvl>
    <w:lvl w:ilvl="3" w:tplc="CDFCD37C" w:tentative="1">
      <w:start w:val="1"/>
      <w:numFmt w:val="decimal"/>
      <w:lvlText w:val="%4."/>
      <w:lvlJc w:val="left"/>
      <w:pPr>
        <w:ind w:left="3585" w:hanging="360"/>
      </w:pPr>
    </w:lvl>
    <w:lvl w:ilvl="4" w:tplc="DCC047F6" w:tentative="1">
      <w:start w:val="1"/>
      <w:numFmt w:val="lowerLetter"/>
      <w:lvlText w:val="%5."/>
      <w:lvlJc w:val="left"/>
      <w:pPr>
        <w:ind w:left="4305" w:hanging="360"/>
      </w:pPr>
    </w:lvl>
    <w:lvl w:ilvl="5" w:tplc="0E02D9FA" w:tentative="1">
      <w:start w:val="1"/>
      <w:numFmt w:val="lowerRoman"/>
      <w:lvlText w:val="%6."/>
      <w:lvlJc w:val="right"/>
      <w:pPr>
        <w:ind w:left="5025" w:hanging="180"/>
      </w:pPr>
    </w:lvl>
    <w:lvl w:ilvl="6" w:tplc="F25C66D6" w:tentative="1">
      <w:start w:val="1"/>
      <w:numFmt w:val="decimal"/>
      <w:lvlText w:val="%7."/>
      <w:lvlJc w:val="left"/>
      <w:pPr>
        <w:ind w:left="5745" w:hanging="360"/>
      </w:pPr>
    </w:lvl>
    <w:lvl w:ilvl="7" w:tplc="A40E3A8E" w:tentative="1">
      <w:start w:val="1"/>
      <w:numFmt w:val="lowerLetter"/>
      <w:lvlText w:val="%8."/>
      <w:lvlJc w:val="left"/>
      <w:pPr>
        <w:ind w:left="6465" w:hanging="360"/>
      </w:pPr>
    </w:lvl>
    <w:lvl w:ilvl="8" w:tplc="B2D8A94E" w:tentative="1">
      <w:start w:val="1"/>
      <w:numFmt w:val="lowerRoman"/>
      <w:lvlText w:val="%9."/>
      <w:lvlJc w:val="right"/>
      <w:pPr>
        <w:ind w:left="7185" w:hanging="180"/>
      </w:pPr>
    </w:lvl>
  </w:abstractNum>
  <w:abstractNum w:abstractNumId="135" w15:restartNumberingAfterBreak="0">
    <w:nsid w:val="682E012C"/>
    <w:multiLevelType w:val="hybridMultilevel"/>
    <w:tmpl w:val="764CE152"/>
    <w:lvl w:ilvl="0" w:tplc="0C0A000F">
      <w:start w:val="1"/>
      <w:numFmt w:val="lowerLetter"/>
      <w:lvlText w:val="%1)"/>
      <w:lvlJc w:val="left"/>
      <w:pPr>
        <w:ind w:left="1854" w:hanging="360"/>
      </w:pPr>
      <w:rPr>
        <w:rFonts w:ascii="Arial" w:eastAsia="Times New Roman" w:hAnsi="Arial" w:cs="Arial" w:hint="default"/>
      </w:rPr>
    </w:lvl>
    <w:lvl w:ilvl="1" w:tplc="E5C2E90C">
      <w:start w:val="2"/>
      <w:numFmt w:val="decimal"/>
      <w:lvlText w:val="%2."/>
      <w:lvlJc w:val="left"/>
      <w:pPr>
        <w:ind w:left="1440" w:hanging="360"/>
      </w:pPr>
      <w:rPr>
        <w:rFonts w:hint="default"/>
        <w:b w:val="0"/>
      </w:rPr>
    </w:lvl>
    <w:lvl w:ilvl="2" w:tplc="96DE7244">
      <w:start w:val="1"/>
      <w:numFmt w:val="upperRoman"/>
      <w:lvlText w:val="%3."/>
      <w:lvlJc w:val="right"/>
      <w:pPr>
        <w:ind w:left="2160" w:hanging="180"/>
      </w:pPr>
      <w:rPr>
        <w:rFonts w:hint="default"/>
        <w:b/>
        <w:i/>
        <w:sz w:val="16"/>
        <w:szCs w:val="16"/>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6" w15:restartNumberingAfterBreak="0">
    <w:nsid w:val="686C3BAD"/>
    <w:multiLevelType w:val="singleLevel"/>
    <w:tmpl w:val="3B16396E"/>
    <w:lvl w:ilvl="0">
      <w:start w:val="1"/>
      <w:numFmt w:val="bullet"/>
      <w:pStyle w:val="TiretTableau"/>
      <w:lvlText w:val=""/>
      <w:lvlJc w:val="left"/>
      <w:pPr>
        <w:tabs>
          <w:tab w:val="num" w:pos="360"/>
        </w:tabs>
        <w:ind w:left="284" w:hanging="284"/>
      </w:pPr>
      <w:rPr>
        <w:rFonts w:ascii="Symbol" w:hAnsi="Symbol" w:hint="default"/>
      </w:rPr>
    </w:lvl>
  </w:abstractNum>
  <w:abstractNum w:abstractNumId="137" w15:restartNumberingAfterBreak="0">
    <w:nsid w:val="69104940"/>
    <w:multiLevelType w:val="hybridMultilevel"/>
    <w:tmpl w:val="7FD0C976"/>
    <w:lvl w:ilvl="0" w:tplc="62EC604A">
      <w:start w:val="1"/>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38" w15:restartNumberingAfterBreak="0">
    <w:nsid w:val="6952310D"/>
    <w:multiLevelType w:val="hybridMultilevel"/>
    <w:tmpl w:val="3304A626"/>
    <w:lvl w:ilvl="0" w:tplc="8B4A05AA">
      <w:start w:val="1"/>
      <w:numFmt w:val="upperLetter"/>
      <w:lvlText w:val="%1."/>
      <w:lvlJc w:val="left"/>
      <w:pPr>
        <w:tabs>
          <w:tab w:val="num" w:pos="540"/>
        </w:tabs>
        <w:ind w:left="540" w:hanging="180"/>
      </w:pPr>
      <w:rPr>
        <w:rFonts w:hint="default"/>
        <w:b/>
        <w:bCs/>
        <w:i w:val="0"/>
        <w:iCs w:val="0"/>
        <w:sz w:val="20"/>
        <w:szCs w:val="16"/>
      </w:rPr>
    </w:lvl>
    <w:lvl w:ilvl="1" w:tplc="4C20BE96">
      <w:start w:val="1"/>
      <w:numFmt w:val="lowerLetter"/>
      <w:lvlText w:val="%2."/>
      <w:lvlJc w:val="left"/>
      <w:pPr>
        <w:tabs>
          <w:tab w:val="num" w:pos="1440"/>
        </w:tabs>
        <w:ind w:left="1440" w:hanging="360"/>
      </w:pPr>
      <w:rPr>
        <w:b/>
      </w:rPr>
    </w:lvl>
    <w:lvl w:ilvl="2" w:tplc="080A0005">
      <w:start w:val="1"/>
      <w:numFmt w:val="lowerRoman"/>
      <w:lvlText w:val="%3."/>
      <w:lvlJc w:val="right"/>
      <w:pPr>
        <w:tabs>
          <w:tab w:val="num" w:pos="2160"/>
        </w:tabs>
        <w:ind w:left="2160" w:hanging="180"/>
      </w:pPr>
      <w:rPr>
        <w:b/>
        <w:i/>
        <w:lang w:val="es-MX"/>
      </w:rPr>
    </w:lvl>
    <w:lvl w:ilvl="3" w:tplc="080A0001">
      <w:start w:val="1"/>
      <w:numFmt w:val="decimal"/>
      <w:lvlText w:val="%4)"/>
      <w:lvlJc w:val="left"/>
      <w:pPr>
        <w:tabs>
          <w:tab w:val="num" w:pos="2880"/>
        </w:tabs>
        <w:ind w:left="2880" w:hanging="360"/>
      </w:pPr>
      <w:rPr>
        <w:rFonts w:cs="Times New Roman" w:hint="default"/>
        <w:b/>
        <w:bCs/>
        <w:i w:val="0"/>
        <w:iCs w:val="0"/>
        <w:sz w:val="16"/>
        <w:szCs w:val="16"/>
      </w:rPr>
    </w:lvl>
    <w:lvl w:ilvl="4" w:tplc="080A0003">
      <w:start w:val="1"/>
      <w:numFmt w:val="lowerLetter"/>
      <w:lvlText w:val="%5."/>
      <w:lvlJc w:val="left"/>
      <w:pPr>
        <w:tabs>
          <w:tab w:val="num" w:pos="3600"/>
        </w:tabs>
        <w:ind w:left="3600" w:hanging="360"/>
      </w:pPr>
    </w:lvl>
    <w:lvl w:ilvl="5" w:tplc="080A0005">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39" w15:restartNumberingAfterBreak="0">
    <w:nsid w:val="6ABD231D"/>
    <w:multiLevelType w:val="multilevel"/>
    <w:tmpl w:val="1446FE7E"/>
    <w:lvl w:ilvl="0">
      <w:start w:val="1"/>
      <w:numFmt w:val="decimal"/>
      <w:lvlText w:val="%1)"/>
      <w:lvlJc w:val="left"/>
      <w:pPr>
        <w:tabs>
          <w:tab w:val="num" w:pos="2119"/>
        </w:tabs>
        <w:ind w:left="2119" w:hanging="705"/>
      </w:pPr>
      <w:rPr>
        <w:rFonts w:hint="default"/>
        <w:b/>
        <w:sz w:val="16"/>
        <w:szCs w:val="16"/>
      </w:rPr>
    </w:lvl>
    <w:lvl w:ilvl="1">
      <w:start w:val="1"/>
      <w:numFmt w:val="decimal"/>
      <w:lvlText w:val="%1.%2."/>
      <w:lvlJc w:val="left"/>
      <w:pPr>
        <w:tabs>
          <w:tab w:val="num" w:pos="2134"/>
        </w:tabs>
        <w:ind w:left="2134" w:hanging="720"/>
      </w:pPr>
      <w:rPr>
        <w:rFonts w:hint="default"/>
        <w:color w:val="1F497D"/>
        <w:lang w:val="es-ES"/>
      </w:rPr>
    </w:lvl>
    <w:lvl w:ilvl="2">
      <w:start w:val="1"/>
      <w:numFmt w:val="decimal"/>
      <w:lvlText w:val="%1.%2.%3."/>
      <w:lvlJc w:val="left"/>
      <w:pPr>
        <w:tabs>
          <w:tab w:val="num" w:pos="2134"/>
        </w:tabs>
        <w:ind w:left="2134" w:hanging="720"/>
      </w:pPr>
      <w:rPr>
        <w:rFonts w:hint="default"/>
      </w:rPr>
    </w:lvl>
    <w:lvl w:ilvl="3">
      <w:start w:val="1"/>
      <w:numFmt w:val="decimal"/>
      <w:lvlText w:val="%1.%2.%3.%4."/>
      <w:lvlJc w:val="left"/>
      <w:pPr>
        <w:tabs>
          <w:tab w:val="num" w:pos="2494"/>
        </w:tabs>
        <w:ind w:left="2494" w:hanging="1080"/>
      </w:pPr>
      <w:rPr>
        <w:rFonts w:hint="default"/>
      </w:rPr>
    </w:lvl>
    <w:lvl w:ilvl="4">
      <w:start w:val="1"/>
      <w:numFmt w:val="decimal"/>
      <w:lvlText w:val="%1.%2.%3.%4.%5."/>
      <w:lvlJc w:val="left"/>
      <w:pPr>
        <w:tabs>
          <w:tab w:val="num" w:pos="2494"/>
        </w:tabs>
        <w:ind w:left="2494" w:hanging="1080"/>
      </w:pPr>
      <w:rPr>
        <w:rFonts w:hint="default"/>
      </w:rPr>
    </w:lvl>
    <w:lvl w:ilvl="5">
      <w:start w:val="1"/>
      <w:numFmt w:val="decimal"/>
      <w:lvlText w:val="%1.%2.%3.%4.%5.%6."/>
      <w:lvlJc w:val="left"/>
      <w:pPr>
        <w:tabs>
          <w:tab w:val="num" w:pos="2854"/>
        </w:tabs>
        <w:ind w:left="2854" w:hanging="1440"/>
      </w:pPr>
      <w:rPr>
        <w:rFonts w:hint="default"/>
      </w:rPr>
    </w:lvl>
    <w:lvl w:ilvl="6">
      <w:start w:val="1"/>
      <w:numFmt w:val="decimal"/>
      <w:lvlText w:val="%1.%2.%3.%4.%5.%6.%7."/>
      <w:lvlJc w:val="left"/>
      <w:pPr>
        <w:tabs>
          <w:tab w:val="num" w:pos="2854"/>
        </w:tabs>
        <w:ind w:left="2854" w:hanging="1440"/>
      </w:pPr>
      <w:rPr>
        <w:rFonts w:hint="default"/>
      </w:rPr>
    </w:lvl>
    <w:lvl w:ilvl="7">
      <w:start w:val="1"/>
      <w:numFmt w:val="decimal"/>
      <w:lvlText w:val="%1.%2.%3.%4.%5.%6.%7.%8."/>
      <w:lvlJc w:val="left"/>
      <w:pPr>
        <w:tabs>
          <w:tab w:val="num" w:pos="3214"/>
        </w:tabs>
        <w:ind w:left="3214" w:hanging="1800"/>
      </w:pPr>
      <w:rPr>
        <w:rFonts w:hint="default"/>
      </w:rPr>
    </w:lvl>
    <w:lvl w:ilvl="8">
      <w:start w:val="1"/>
      <w:numFmt w:val="decimal"/>
      <w:lvlText w:val="%1.%2.%3.%4.%5.%6.%7.%8.%9."/>
      <w:lvlJc w:val="left"/>
      <w:pPr>
        <w:tabs>
          <w:tab w:val="num" w:pos="3574"/>
        </w:tabs>
        <w:ind w:left="3574" w:hanging="2160"/>
      </w:pPr>
      <w:rPr>
        <w:rFonts w:hint="default"/>
      </w:rPr>
    </w:lvl>
  </w:abstractNum>
  <w:abstractNum w:abstractNumId="140" w15:restartNumberingAfterBreak="0">
    <w:nsid w:val="6BB248F2"/>
    <w:multiLevelType w:val="hybridMultilevel"/>
    <w:tmpl w:val="86C841E0"/>
    <w:lvl w:ilvl="0" w:tplc="FFFFFFFF">
      <w:start w:val="1"/>
      <w:numFmt w:val="decimal"/>
      <w:pStyle w:val="TitAT10h"/>
      <w:lvlText w:val="%1."/>
      <w:lvlJc w:val="left"/>
      <w:pPr>
        <w:ind w:left="426"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41" w15:restartNumberingAfterBreak="0">
    <w:nsid w:val="6C530D37"/>
    <w:multiLevelType w:val="hybridMultilevel"/>
    <w:tmpl w:val="EE5A763A"/>
    <w:lvl w:ilvl="0" w:tplc="30708A72">
      <w:start w:val="1"/>
      <w:numFmt w:val="lowerLetter"/>
      <w:lvlText w:val="%1)"/>
      <w:lvlJc w:val="left"/>
      <w:pPr>
        <w:ind w:left="644" w:hanging="360"/>
      </w:pPr>
      <w:rPr>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42" w15:restartNumberingAfterBreak="0">
    <w:nsid w:val="6D4B238B"/>
    <w:multiLevelType w:val="singleLevel"/>
    <w:tmpl w:val="C7082074"/>
    <w:lvl w:ilvl="0">
      <w:start w:val="1"/>
      <w:numFmt w:val="bullet"/>
      <w:pStyle w:val="Numberedlist33"/>
      <w:lvlText w:val=""/>
      <w:lvlJc w:val="left"/>
      <w:pPr>
        <w:tabs>
          <w:tab w:val="num" w:pos="1800"/>
        </w:tabs>
        <w:ind w:left="1800" w:hanging="360"/>
      </w:pPr>
      <w:rPr>
        <w:rFonts w:ascii="Wingdings" w:hAnsi="Wingdings" w:hint="default"/>
        <w:b w:val="0"/>
        <w:i w:val="0"/>
        <w:sz w:val="16"/>
      </w:rPr>
    </w:lvl>
  </w:abstractNum>
  <w:abstractNum w:abstractNumId="143" w15:restartNumberingAfterBreak="0">
    <w:nsid w:val="75A04EC9"/>
    <w:multiLevelType w:val="hybridMultilevel"/>
    <w:tmpl w:val="67C2008A"/>
    <w:lvl w:ilvl="0" w:tplc="66B47422">
      <w:start w:val="1"/>
      <w:numFmt w:val="bullet"/>
      <w:pStyle w:val="TextoCUVietas"/>
      <w:lvlText w:val=""/>
      <w:lvlJc w:val="left"/>
      <w:pPr>
        <w:tabs>
          <w:tab w:val="num" w:pos="1080"/>
        </w:tabs>
        <w:ind w:left="1080" w:hanging="360"/>
      </w:pPr>
      <w:rPr>
        <w:rFonts w:ascii="Symbol" w:hAnsi="Symbol" w:hint="default"/>
      </w:rPr>
    </w:lvl>
    <w:lvl w:ilvl="1" w:tplc="080A0003" w:tentative="1">
      <w:start w:val="1"/>
      <w:numFmt w:val="bullet"/>
      <w:lvlText w:val="o"/>
      <w:lvlJc w:val="left"/>
      <w:pPr>
        <w:tabs>
          <w:tab w:val="num" w:pos="2160"/>
        </w:tabs>
        <w:ind w:left="2160" w:hanging="360"/>
      </w:pPr>
      <w:rPr>
        <w:rFonts w:ascii="Courier New" w:hAnsi="Courier New" w:hint="default"/>
      </w:rPr>
    </w:lvl>
    <w:lvl w:ilvl="2" w:tplc="080A0005" w:tentative="1">
      <w:start w:val="1"/>
      <w:numFmt w:val="bullet"/>
      <w:lvlText w:val=""/>
      <w:lvlJc w:val="left"/>
      <w:pPr>
        <w:tabs>
          <w:tab w:val="num" w:pos="2880"/>
        </w:tabs>
        <w:ind w:left="2880" w:hanging="360"/>
      </w:pPr>
      <w:rPr>
        <w:rFonts w:ascii="Wingdings" w:hAnsi="Wingdings" w:hint="default"/>
      </w:rPr>
    </w:lvl>
    <w:lvl w:ilvl="3" w:tplc="080A0001" w:tentative="1">
      <w:start w:val="1"/>
      <w:numFmt w:val="bullet"/>
      <w:lvlText w:val=""/>
      <w:lvlJc w:val="left"/>
      <w:pPr>
        <w:tabs>
          <w:tab w:val="num" w:pos="3600"/>
        </w:tabs>
        <w:ind w:left="3600" w:hanging="360"/>
      </w:pPr>
      <w:rPr>
        <w:rFonts w:ascii="Symbol" w:hAnsi="Symbol" w:hint="default"/>
      </w:rPr>
    </w:lvl>
    <w:lvl w:ilvl="4" w:tplc="080A0003" w:tentative="1">
      <w:start w:val="1"/>
      <w:numFmt w:val="bullet"/>
      <w:lvlText w:val="o"/>
      <w:lvlJc w:val="left"/>
      <w:pPr>
        <w:tabs>
          <w:tab w:val="num" w:pos="4320"/>
        </w:tabs>
        <w:ind w:left="4320" w:hanging="360"/>
      </w:pPr>
      <w:rPr>
        <w:rFonts w:ascii="Courier New" w:hAnsi="Courier New" w:hint="default"/>
      </w:rPr>
    </w:lvl>
    <w:lvl w:ilvl="5" w:tplc="080A0005" w:tentative="1">
      <w:start w:val="1"/>
      <w:numFmt w:val="bullet"/>
      <w:lvlText w:val=""/>
      <w:lvlJc w:val="left"/>
      <w:pPr>
        <w:tabs>
          <w:tab w:val="num" w:pos="5040"/>
        </w:tabs>
        <w:ind w:left="5040" w:hanging="360"/>
      </w:pPr>
      <w:rPr>
        <w:rFonts w:ascii="Wingdings" w:hAnsi="Wingdings" w:hint="default"/>
      </w:rPr>
    </w:lvl>
    <w:lvl w:ilvl="6" w:tplc="080A0001" w:tentative="1">
      <w:start w:val="1"/>
      <w:numFmt w:val="bullet"/>
      <w:lvlText w:val=""/>
      <w:lvlJc w:val="left"/>
      <w:pPr>
        <w:tabs>
          <w:tab w:val="num" w:pos="5760"/>
        </w:tabs>
        <w:ind w:left="5760" w:hanging="360"/>
      </w:pPr>
      <w:rPr>
        <w:rFonts w:ascii="Symbol" w:hAnsi="Symbol" w:hint="default"/>
      </w:rPr>
    </w:lvl>
    <w:lvl w:ilvl="7" w:tplc="080A0003" w:tentative="1">
      <w:start w:val="1"/>
      <w:numFmt w:val="bullet"/>
      <w:lvlText w:val="o"/>
      <w:lvlJc w:val="left"/>
      <w:pPr>
        <w:tabs>
          <w:tab w:val="num" w:pos="6480"/>
        </w:tabs>
        <w:ind w:left="6480" w:hanging="360"/>
      </w:pPr>
      <w:rPr>
        <w:rFonts w:ascii="Courier New" w:hAnsi="Courier New" w:hint="default"/>
      </w:rPr>
    </w:lvl>
    <w:lvl w:ilvl="8" w:tplc="080A0005" w:tentative="1">
      <w:start w:val="1"/>
      <w:numFmt w:val="bullet"/>
      <w:lvlText w:val=""/>
      <w:lvlJc w:val="left"/>
      <w:pPr>
        <w:tabs>
          <w:tab w:val="num" w:pos="7200"/>
        </w:tabs>
        <w:ind w:left="7200" w:hanging="360"/>
      </w:pPr>
      <w:rPr>
        <w:rFonts w:ascii="Wingdings" w:hAnsi="Wingdings" w:hint="default"/>
      </w:rPr>
    </w:lvl>
  </w:abstractNum>
  <w:abstractNum w:abstractNumId="144" w15:restartNumberingAfterBreak="0">
    <w:nsid w:val="76957D1C"/>
    <w:multiLevelType w:val="singleLevel"/>
    <w:tmpl w:val="ADFE8666"/>
    <w:lvl w:ilvl="0">
      <w:start w:val="1"/>
      <w:numFmt w:val="bullet"/>
      <w:pStyle w:val="N1Liste2"/>
      <w:lvlText w:val=""/>
      <w:lvlJc w:val="left"/>
      <w:pPr>
        <w:tabs>
          <w:tab w:val="num" w:pos="785"/>
        </w:tabs>
        <w:ind w:left="360" w:firstLine="65"/>
      </w:pPr>
      <w:rPr>
        <w:rFonts w:ascii="Symbol" w:hAnsi="Symbol" w:hint="default"/>
      </w:rPr>
    </w:lvl>
  </w:abstractNum>
  <w:abstractNum w:abstractNumId="145" w15:restartNumberingAfterBreak="0">
    <w:nsid w:val="7730335A"/>
    <w:multiLevelType w:val="hybridMultilevel"/>
    <w:tmpl w:val="CE284DEA"/>
    <w:lvl w:ilvl="0" w:tplc="080A000F">
      <w:start w:val="1"/>
      <w:numFmt w:val="lowerLetter"/>
      <w:lvlText w:val="%1)"/>
      <w:lvlJc w:val="left"/>
      <w:pPr>
        <w:ind w:left="1425" w:hanging="360"/>
      </w:pPr>
      <w:rPr>
        <w:b/>
        <w:i w:val="0"/>
        <w:sz w:val="18"/>
        <w:szCs w:val="18"/>
      </w:r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146" w15:restartNumberingAfterBreak="0">
    <w:nsid w:val="7749012C"/>
    <w:multiLevelType w:val="hybridMultilevel"/>
    <w:tmpl w:val="5CF834A2"/>
    <w:lvl w:ilvl="0" w:tplc="080A0011">
      <w:start w:val="1"/>
      <w:numFmt w:val="decimal"/>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47" w15:restartNumberingAfterBreak="0">
    <w:nsid w:val="78860F76"/>
    <w:multiLevelType w:val="hybridMultilevel"/>
    <w:tmpl w:val="8A30D992"/>
    <w:lvl w:ilvl="0" w:tplc="3D044AD4">
      <w:start w:val="1"/>
      <w:numFmt w:val="lowerLetter"/>
      <w:lvlText w:val="%1)"/>
      <w:lvlJc w:val="left"/>
      <w:pPr>
        <w:ind w:left="93" w:hanging="346"/>
      </w:pPr>
      <w:rPr>
        <w:rFonts w:ascii="Arial" w:eastAsia="Arial" w:hAnsi="Arial" w:hint="default"/>
        <w:b/>
        <w:bCs/>
        <w:w w:val="100"/>
        <w:sz w:val="24"/>
        <w:szCs w:val="24"/>
      </w:rPr>
    </w:lvl>
    <w:lvl w:ilvl="1" w:tplc="17546890">
      <w:start w:val="1"/>
      <w:numFmt w:val="bullet"/>
      <w:lvlText w:val="•"/>
      <w:lvlJc w:val="left"/>
      <w:pPr>
        <w:ind w:left="534" w:hanging="346"/>
      </w:pPr>
      <w:rPr>
        <w:rFonts w:hint="default"/>
      </w:rPr>
    </w:lvl>
    <w:lvl w:ilvl="2" w:tplc="FCB69032">
      <w:start w:val="1"/>
      <w:numFmt w:val="bullet"/>
      <w:lvlText w:val="•"/>
      <w:lvlJc w:val="left"/>
      <w:pPr>
        <w:ind w:left="969" w:hanging="346"/>
      </w:pPr>
      <w:rPr>
        <w:rFonts w:hint="default"/>
      </w:rPr>
    </w:lvl>
    <w:lvl w:ilvl="3" w:tplc="53CC0C06">
      <w:start w:val="1"/>
      <w:numFmt w:val="bullet"/>
      <w:lvlText w:val="•"/>
      <w:lvlJc w:val="left"/>
      <w:pPr>
        <w:ind w:left="1404" w:hanging="346"/>
      </w:pPr>
      <w:rPr>
        <w:rFonts w:hint="default"/>
      </w:rPr>
    </w:lvl>
    <w:lvl w:ilvl="4" w:tplc="91C6EA98">
      <w:start w:val="1"/>
      <w:numFmt w:val="bullet"/>
      <w:lvlText w:val="•"/>
      <w:lvlJc w:val="left"/>
      <w:pPr>
        <w:ind w:left="1838" w:hanging="346"/>
      </w:pPr>
      <w:rPr>
        <w:rFonts w:hint="default"/>
      </w:rPr>
    </w:lvl>
    <w:lvl w:ilvl="5" w:tplc="6936BAE0">
      <w:start w:val="1"/>
      <w:numFmt w:val="bullet"/>
      <w:lvlText w:val="•"/>
      <w:lvlJc w:val="left"/>
      <w:pPr>
        <w:ind w:left="2273" w:hanging="346"/>
      </w:pPr>
      <w:rPr>
        <w:rFonts w:hint="default"/>
      </w:rPr>
    </w:lvl>
    <w:lvl w:ilvl="6" w:tplc="C0FE526E">
      <w:start w:val="1"/>
      <w:numFmt w:val="bullet"/>
      <w:lvlText w:val="•"/>
      <w:lvlJc w:val="left"/>
      <w:pPr>
        <w:ind w:left="2708" w:hanging="346"/>
      </w:pPr>
      <w:rPr>
        <w:rFonts w:hint="default"/>
      </w:rPr>
    </w:lvl>
    <w:lvl w:ilvl="7" w:tplc="CF9AC38E">
      <w:start w:val="1"/>
      <w:numFmt w:val="bullet"/>
      <w:lvlText w:val="•"/>
      <w:lvlJc w:val="left"/>
      <w:pPr>
        <w:ind w:left="3142" w:hanging="346"/>
      </w:pPr>
      <w:rPr>
        <w:rFonts w:hint="default"/>
      </w:rPr>
    </w:lvl>
    <w:lvl w:ilvl="8" w:tplc="BB00A7C8">
      <w:start w:val="1"/>
      <w:numFmt w:val="bullet"/>
      <w:lvlText w:val="•"/>
      <w:lvlJc w:val="left"/>
      <w:pPr>
        <w:ind w:left="3577" w:hanging="346"/>
      </w:pPr>
      <w:rPr>
        <w:rFonts w:hint="default"/>
      </w:rPr>
    </w:lvl>
  </w:abstractNum>
  <w:abstractNum w:abstractNumId="148" w15:restartNumberingAfterBreak="0">
    <w:nsid w:val="79D07F75"/>
    <w:multiLevelType w:val="hybridMultilevel"/>
    <w:tmpl w:val="C360C7AA"/>
    <w:lvl w:ilvl="0" w:tplc="617E79E6">
      <w:start w:val="1"/>
      <w:numFmt w:val="lowerLetter"/>
      <w:lvlText w:val="%1)"/>
      <w:lvlJc w:val="left"/>
      <w:pPr>
        <w:ind w:left="786" w:hanging="360"/>
      </w:pPr>
      <w:rPr>
        <w:rFonts w:ascii="Myriad Pro Cond" w:hAnsi="Myriad Pro Cond" w:hint="default"/>
        <w:b w:val="0"/>
        <w:color w:val="auto"/>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49" w15:restartNumberingAfterBreak="0">
    <w:nsid w:val="7B071286"/>
    <w:multiLevelType w:val="hybridMultilevel"/>
    <w:tmpl w:val="3740084A"/>
    <w:lvl w:ilvl="0" w:tplc="69BCBA6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7B106396"/>
    <w:multiLevelType w:val="hybridMultilevel"/>
    <w:tmpl w:val="FF366682"/>
    <w:lvl w:ilvl="0" w:tplc="D92C26E8">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1" w15:restartNumberingAfterBreak="0">
    <w:nsid w:val="7CDD7C5B"/>
    <w:multiLevelType w:val="hybridMultilevel"/>
    <w:tmpl w:val="3F5C01E0"/>
    <w:lvl w:ilvl="0" w:tplc="2722A07C">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2" w15:restartNumberingAfterBreak="0">
    <w:nsid w:val="7D4B733E"/>
    <w:multiLevelType w:val="singleLevel"/>
    <w:tmpl w:val="55D2D53C"/>
    <w:styleLink w:val="Estilo21"/>
    <w:lvl w:ilvl="0">
      <w:start w:val="1"/>
      <w:numFmt w:val="upperRoman"/>
      <w:lvlText w:val="%1."/>
      <w:lvlJc w:val="left"/>
      <w:pPr>
        <w:tabs>
          <w:tab w:val="num" w:pos="720"/>
        </w:tabs>
        <w:ind w:left="357" w:hanging="357"/>
      </w:pPr>
      <w:rPr>
        <w:rFonts w:ascii="Arial" w:hAnsi="Arial" w:cs="Arial" w:hint="default"/>
        <w:b w:val="0"/>
        <w:bCs w:val="0"/>
        <w:i w:val="0"/>
        <w:iCs w:val="0"/>
        <w:sz w:val="19"/>
        <w:szCs w:val="19"/>
      </w:rPr>
    </w:lvl>
  </w:abstractNum>
  <w:abstractNum w:abstractNumId="153" w15:restartNumberingAfterBreak="0">
    <w:nsid w:val="7D5B5483"/>
    <w:multiLevelType w:val="hybridMultilevel"/>
    <w:tmpl w:val="A6301FE6"/>
    <w:lvl w:ilvl="0" w:tplc="0C0A0011">
      <w:start w:val="1"/>
      <w:numFmt w:val="decimal"/>
      <w:lvlText w:val="%1)"/>
      <w:lvlJc w:val="left"/>
      <w:pPr>
        <w:tabs>
          <w:tab w:val="num" w:pos="1918"/>
        </w:tabs>
        <w:ind w:left="1918" w:hanging="360"/>
      </w:pPr>
      <w:rPr>
        <w:rFonts w:hint="default"/>
        <w:b/>
        <w:bCs/>
        <w:i w:val="0"/>
        <w:iCs w:val="0"/>
        <w:sz w:val="18"/>
        <w:szCs w:val="18"/>
      </w:rPr>
    </w:lvl>
    <w:lvl w:ilvl="1" w:tplc="0C0A0003">
      <w:start w:val="1"/>
      <w:numFmt w:val="lowerLetter"/>
      <w:lvlText w:val="%2."/>
      <w:lvlJc w:val="left"/>
      <w:pPr>
        <w:tabs>
          <w:tab w:val="num" w:pos="1929"/>
        </w:tabs>
        <w:ind w:left="1929" w:hanging="360"/>
      </w:pPr>
      <w:rPr>
        <w:rFonts w:cs="Times New Roman"/>
      </w:rPr>
    </w:lvl>
    <w:lvl w:ilvl="2" w:tplc="0C0A0005">
      <w:start w:val="1"/>
      <w:numFmt w:val="lowerRoman"/>
      <w:lvlText w:val="%3."/>
      <w:lvlJc w:val="right"/>
      <w:pPr>
        <w:tabs>
          <w:tab w:val="num" w:pos="2649"/>
        </w:tabs>
        <w:ind w:left="2649" w:hanging="180"/>
      </w:pPr>
      <w:rPr>
        <w:rFonts w:cs="Times New Roman"/>
      </w:rPr>
    </w:lvl>
    <w:lvl w:ilvl="3" w:tplc="0C0A0001">
      <w:start w:val="1"/>
      <w:numFmt w:val="decimal"/>
      <w:lvlText w:val="%4."/>
      <w:lvlJc w:val="left"/>
      <w:pPr>
        <w:tabs>
          <w:tab w:val="num" w:pos="3369"/>
        </w:tabs>
        <w:ind w:left="3369" w:hanging="360"/>
      </w:pPr>
      <w:rPr>
        <w:rFonts w:cs="Times New Roman"/>
      </w:rPr>
    </w:lvl>
    <w:lvl w:ilvl="4" w:tplc="0C0A0003">
      <w:start w:val="1"/>
      <w:numFmt w:val="lowerLetter"/>
      <w:lvlText w:val="%5."/>
      <w:lvlJc w:val="left"/>
      <w:pPr>
        <w:tabs>
          <w:tab w:val="num" w:pos="4089"/>
        </w:tabs>
        <w:ind w:left="4089" w:hanging="360"/>
      </w:pPr>
      <w:rPr>
        <w:rFonts w:cs="Times New Roman"/>
      </w:rPr>
    </w:lvl>
    <w:lvl w:ilvl="5" w:tplc="0C0A0005">
      <w:start w:val="1"/>
      <w:numFmt w:val="lowerRoman"/>
      <w:lvlText w:val="%6."/>
      <w:lvlJc w:val="right"/>
      <w:pPr>
        <w:tabs>
          <w:tab w:val="num" w:pos="4809"/>
        </w:tabs>
        <w:ind w:left="4809" w:hanging="180"/>
      </w:pPr>
      <w:rPr>
        <w:rFonts w:cs="Times New Roman"/>
      </w:rPr>
    </w:lvl>
    <w:lvl w:ilvl="6" w:tplc="0C0A0001">
      <w:start w:val="1"/>
      <w:numFmt w:val="decimal"/>
      <w:lvlText w:val="%7."/>
      <w:lvlJc w:val="left"/>
      <w:pPr>
        <w:tabs>
          <w:tab w:val="num" w:pos="5529"/>
        </w:tabs>
        <w:ind w:left="5529" w:hanging="360"/>
      </w:pPr>
      <w:rPr>
        <w:rFonts w:cs="Times New Roman"/>
      </w:rPr>
    </w:lvl>
    <w:lvl w:ilvl="7" w:tplc="0C0A0003">
      <w:start w:val="1"/>
      <w:numFmt w:val="lowerLetter"/>
      <w:lvlText w:val="%8."/>
      <w:lvlJc w:val="left"/>
      <w:pPr>
        <w:tabs>
          <w:tab w:val="num" w:pos="6249"/>
        </w:tabs>
        <w:ind w:left="6249" w:hanging="360"/>
      </w:pPr>
      <w:rPr>
        <w:rFonts w:cs="Times New Roman"/>
      </w:rPr>
    </w:lvl>
    <w:lvl w:ilvl="8" w:tplc="0C0A0005">
      <w:start w:val="1"/>
      <w:numFmt w:val="lowerRoman"/>
      <w:lvlText w:val="%9."/>
      <w:lvlJc w:val="right"/>
      <w:pPr>
        <w:tabs>
          <w:tab w:val="num" w:pos="6969"/>
        </w:tabs>
        <w:ind w:left="6969" w:hanging="180"/>
      </w:pPr>
      <w:rPr>
        <w:rFonts w:cs="Times New Roman"/>
      </w:rPr>
    </w:lvl>
  </w:abstractNum>
  <w:abstractNum w:abstractNumId="154" w15:restartNumberingAfterBreak="0">
    <w:nsid w:val="7D980F10"/>
    <w:multiLevelType w:val="hybridMultilevel"/>
    <w:tmpl w:val="2D323F42"/>
    <w:lvl w:ilvl="0" w:tplc="0C0A000F">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5" w15:restartNumberingAfterBreak="0">
    <w:nsid w:val="7DE34998"/>
    <w:multiLevelType w:val="hybridMultilevel"/>
    <w:tmpl w:val="183C2548"/>
    <w:lvl w:ilvl="0" w:tplc="080A0001">
      <w:start w:val="1"/>
      <w:numFmt w:val="bullet"/>
      <w:lvlText w:val=""/>
      <w:lvlJc w:val="left"/>
      <w:pPr>
        <w:ind w:left="1135" w:hanging="360"/>
      </w:pPr>
      <w:rPr>
        <w:rFonts w:ascii="Symbol" w:hAnsi="Symbol" w:hint="default"/>
      </w:rPr>
    </w:lvl>
    <w:lvl w:ilvl="1" w:tplc="080A0003" w:tentative="1">
      <w:start w:val="1"/>
      <w:numFmt w:val="bullet"/>
      <w:lvlText w:val="o"/>
      <w:lvlJc w:val="left"/>
      <w:pPr>
        <w:ind w:left="1855" w:hanging="360"/>
      </w:pPr>
      <w:rPr>
        <w:rFonts w:ascii="Courier New" w:hAnsi="Courier New" w:cs="Courier New" w:hint="default"/>
      </w:rPr>
    </w:lvl>
    <w:lvl w:ilvl="2" w:tplc="080A0005" w:tentative="1">
      <w:start w:val="1"/>
      <w:numFmt w:val="bullet"/>
      <w:lvlText w:val=""/>
      <w:lvlJc w:val="left"/>
      <w:pPr>
        <w:ind w:left="2575" w:hanging="360"/>
      </w:pPr>
      <w:rPr>
        <w:rFonts w:ascii="Wingdings" w:hAnsi="Wingdings" w:hint="default"/>
      </w:rPr>
    </w:lvl>
    <w:lvl w:ilvl="3" w:tplc="080A0001" w:tentative="1">
      <w:start w:val="1"/>
      <w:numFmt w:val="bullet"/>
      <w:lvlText w:val=""/>
      <w:lvlJc w:val="left"/>
      <w:pPr>
        <w:ind w:left="3295" w:hanging="360"/>
      </w:pPr>
      <w:rPr>
        <w:rFonts w:ascii="Symbol" w:hAnsi="Symbol" w:hint="default"/>
      </w:rPr>
    </w:lvl>
    <w:lvl w:ilvl="4" w:tplc="080A0003" w:tentative="1">
      <w:start w:val="1"/>
      <w:numFmt w:val="bullet"/>
      <w:lvlText w:val="o"/>
      <w:lvlJc w:val="left"/>
      <w:pPr>
        <w:ind w:left="4015" w:hanging="360"/>
      </w:pPr>
      <w:rPr>
        <w:rFonts w:ascii="Courier New" w:hAnsi="Courier New" w:cs="Courier New" w:hint="default"/>
      </w:rPr>
    </w:lvl>
    <w:lvl w:ilvl="5" w:tplc="080A0005" w:tentative="1">
      <w:start w:val="1"/>
      <w:numFmt w:val="bullet"/>
      <w:lvlText w:val=""/>
      <w:lvlJc w:val="left"/>
      <w:pPr>
        <w:ind w:left="4735" w:hanging="360"/>
      </w:pPr>
      <w:rPr>
        <w:rFonts w:ascii="Wingdings" w:hAnsi="Wingdings" w:hint="default"/>
      </w:rPr>
    </w:lvl>
    <w:lvl w:ilvl="6" w:tplc="080A0001" w:tentative="1">
      <w:start w:val="1"/>
      <w:numFmt w:val="bullet"/>
      <w:lvlText w:val=""/>
      <w:lvlJc w:val="left"/>
      <w:pPr>
        <w:ind w:left="5455" w:hanging="360"/>
      </w:pPr>
      <w:rPr>
        <w:rFonts w:ascii="Symbol" w:hAnsi="Symbol" w:hint="default"/>
      </w:rPr>
    </w:lvl>
    <w:lvl w:ilvl="7" w:tplc="080A0003" w:tentative="1">
      <w:start w:val="1"/>
      <w:numFmt w:val="bullet"/>
      <w:lvlText w:val="o"/>
      <w:lvlJc w:val="left"/>
      <w:pPr>
        <w:ind w:left="6175" w:hanging="360"/>
      </w:pPr>
      <w:rPr>
        <w:rFonts w:ascii="Courier New" w:hAnsi="Courier New" w:cs="Courier New" w:hint="default"/>
      </w:rPr>
    </w:lvl>
    <w:lvl w:ilvl="8" w:tplc="080A0005" w:tentative="1">
      <w:start w:val="1"/>
      <w:numFmt w:val="bullet"/>
      <w:lvlText w:val=""/>
      <w:lvlJc w:val="left"/>
      <w:pPr>
        <w:ind w:left="6895" w:hanging="360"/>
      </w:pPr>
      <w:rPr>
        <w:rFonts w:ascii="Wingdings" w:hAnsi="Wingdings" w:hint="default"/>
      </w:rPr>
    </w:lvl>
  </w:abstractNum>
  <w:abstractNum w:abstractNumId="156" w15:restartNumberingAfterBreak="0">
    <w:nsid w:val="7DEC2B75"/>
    <w:multiLevelType w:val="hybridMultilevel"/>
    <w:tmpl w:val="E496FE00"/>
    <w:lvl w:ilvl="0" w:tplc="080A000F">
      <w:start w:val="1"/>
      <w:numFmt w:val="lowerLetter"/>
      <w:lvlText w:val="%1)"/>
      <w:lvlJc w:val="left"/>
      <w:pPr>
        <w:ind w:left="1211" w:hanging="360"/>
      </w:pPr>
      <w:rPr>
        <w:b/>
        <w:i w:val="0"/>
        <w:sz w:val="18"/>
        <w:szCs w:val="18"/>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57" w15:restartNumberingAfterBreak="0">
    <w:nsid w:val="7E1D7ECF"/>
    <w:multiLevelType w:val="hybridMultilevel"/>
    <w:tmpl w:val="DFB84CAC"/>
    <w:lvl w:ilvl="0" w:tplc="0452281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8" w15:restartNumberingAfterBreak="0">
    <w:nsid w:val="7E6E0650"/>
    <w:multiLevelType w:val="hybridMultilevel"/>
    <w:tmpl w:val="CAB294E4"/>
    <w:lvl w:ilvl="0" w:tplc="A4E6AB3E">
      <w:start w:val="1"/>
      <w:numFmt w:val="upperRoman"/>
      <w:lvlText w:val="%1."/>
      <w:lvlJc w:val="left"/>
      <w:pPr>
        <w:ind w:left="1004" w:hanging="720"/>
      </w:p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159" w15:restartNumberingAfterBreak="0">
    <w:nsid w:val="7E7C33D7"/>
    <w:multiLevelType w:val="hybridMultilevel"/>
    <w:tmpl w:val="92F081A0"/>
    <w:lvl w:ilvl="0" w:tplc="4006B28E">
      <w:start w:val="1"/>
      <w:numFmt w:val="lowerLetter"/>
      <w:lvlText w:val="%1)"/>
      <w:lvlJc w:val="left"/>
      <w:pPr>
        <w:ind w:left="360" w:hanging="360"/>
      </w:pPr>
      <w:rPr>
        <w:rFonts w:ascii="Myriad Pro Light Cond" w:eastAsia="Times New Roman" w:hAnsi="Myriad Pro Light Cond" w:cs="Arial" w:hint="default"/>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70"/>
  </w:num>
  <w:num w:numId="2">
    <w:abstractNumId w:val="119"/>
  </w:num>
  <w:num w:numId="3">
    <w:abstractNumId w:val="57"/>
  </w:num>
  <w:num w:numId="4">
    <w:abstractNumId w:val="153"/>
  </w:num>
  <w:num w:numId="5">
    <w:abstractNumId w:val="30"/>
  </w:num>
  <w:num w:numId="6">
    <w:abstractNumId w:val="152"/>
  </w:num>
  <w:num w:numId="7">
    <w:abstractNumId w:val="63"/>
  </w:num>
  <w:num w:numId="8">
    <w:abstractNumId w:val="79"/>
  </w:num>
  <w:num w:numId="9">
    <w:abstractNumId w:val="85"/>
  </w:num>
  <w:num w:numId="10">
    <w:abstractNumId w:val="121"/>
  </w:num>
  <w:num w:numId="11">
    <w:abstractNumId w:val="156"/>
  </w:num>
  <w:num w:numId="12">
    <w:abstractNumId w:val="100"/>
  </w:num>
  <w:num w:numId="13">
    <w:abstractNumId w:val="124"/>
  </w:num>
  <w:num w:numId="14">
    <w:abstractNumId w:val="139"/>
  </w:num>
  <w:num w:numId="15">
    <w:abstractNumId w:val="82"/>
  </w:num>
  <w:num w:numId="16">
    <w:abstractNumId w:val="64"/>
  </w:num>
  <w:num w:numId="17">
    <w:abstractNumId w:val="37"/>
  </w:num>
  <w:num w:numId="18">
    <w:abstractNumId w:val="54"/>
  </w:num>
  <w:num w:numId="19">
    <w:abstractNumId w:val="120"/>
  </w:num>
  <w:num w:numId="2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6"/>
  </w:num>
  <w:num w:numId="23">
    <w:abstractNumId w:val="45"/>
  </w:num>
  <w:num w:numId="24">
    <w:abstractNumId w:val="43"/>
  </w:num>
  <w:num w:numId="25">
    <w:abstractNumId w:val="8"/>
  </w:num>
  <w:num w:numId="26">
    <w:abstractNumId w:val="104"/>
  </w:num>
  <w:num w:numId="27">
    <w:abstractNumId w:val="134"/>
  </w:num>
  <w:num w:numId="28">
    <w:abstractNumId w:val="12"/>
  </w:num>
  <w:num w:numId="29">
    <w:abstractNumId w:val="107"/>
  </w:num>
  <w:num w:numId="30">
    <w:abstractNumId w:val="116"/>
  </w:num>
  <w:num w:numId="31">
    <w:abstractNumId w:val="22"/>
  </w:num>
  <w:num w:numId="32">
    <w:abstractNumId w:val="71"/>
  </w:num>
  <w:num w:numId="33">
    <w:abstractNumId w:val="27"/>
  </w:num>
  <w:num w:numId="3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6"/>
  </w:num>
  <w:num w:numId="37">
    <w:abstractNumId w:val="157"/>
  </w:num>
  <w:num w:numId="38">
    <w:abstractNumId w:val="7"/>
  </w:num>
  <w:num w:numId="39">
    <w:abstractNumId w:val="3"/>
  </w:num>
  <w:num w:numId="40">
    <w:abstractNumId w:val="2"/>
  </w:num>
  <w:num w:numId="41">
    <w:abstractNumId w:val="1"/>
  </w:num>
  <w:num w:numId="42">
    <w:abstractNumId w:val="0"/>
  </w:num>
  <w:num w:numId="43">
    <w:abstractNumId w:val="5"/>
  </w:num>
  <w:num w:numId="44">
    <w:abstractNumId w:val="4"/>
  </w:num>
  <w:num w:numId="45">
    <w:abstractNumId w:val="77"/>
  </w:num>
  <w:num w:numId="46">
    <w:abstractNumId w:val="106"/>
  </w:num>
  <w:num w:numId="47">
    <w:abstractNumId w:val="129"/>
  </w:num>
  <w:num w:numId="48">
    <w:abstractNumId w:val="136"/>
  </w:num>
  <w:num w:numId="49">
    <w:abstractNumId w:val="108"/>
  </w:num>
  <w:num w:numId="50">
    <w:abstractNumId w:val="130"/>
  </w:num>
  <w:num w:numId="51">
    <w:abstractNumId w:val="144"/>
  </w:num>
  <w:num w:numId="52">
    <w:abstractNumId w:val="13"/>
  </w:num>
  <w:num w:numId="53">
    <w:abstractNumId w:val="101"/>
  </w:num>
  <w:num w:numId="54">
    <w:abstractNumId w:val="131"/>
  </w:num>
  <w:num w:numId="55">
    <w:abstractNumId w:val="111"/>
  </w:num>
  <w:num w:numId="56">
    <w:abstractNumId w:val="84"/>
  </w:num>
  <w:num w:numId="57">
    <w:abstractNumId w:val="97"/>
  </w:num>
  <w:num w:numId="58">
    <w:abstractNumId w:val="88"/>
  </w:num>
  <w:num w:numId="59">
    <w:abstractNumId w:val="42"/>
  </w:num>
  <w:num w:numId="60">
    <w:abstractNumId w:val="34"/>
  </w:num>
  <w:num w:numId="61">
    <w:abstractNumId w:val="125"/>
  </w:num>
  <w:num w:numId="62">
    <w:abstractNumId w:val="87"/>
  </w:num>
  <w:num w:numId="63">
    <w:abstractNumId w:val="53"/>
  </w:num>
  <w:num w:numId="64">
    <w:abstractNumId w:val="18"/>
  </w:num>
  <w:num w:numId="65">
    <w:abstractNumId w:val="36"/>
  </w:num>
  <w:num w:numId="66">
    <w:abstractNumId w:val="122"/>
  </w:num>
  <w:num w:numId="67">
    <w:abstractNumId w:val="92"/>
  </w:num>
  <w:num w:numId="68">
    <w:abstractNumId w:val="61"/>
  </w:num>
  <w:num w:numId="69">
    <w:abstractNumId w:val="142"/>
  </w:num>
  <w:num w:numId="70">
    <w:abstractNumId w:val="143"/>
  </w:num>
  <w:num w:numId="71">
    <w:abstractNumId w:val="62"/>
  </w:num>
  <w:num w:numId="72">
    <w:abstractNumId w:val="75"/>
  </w:num>
  <w:num w:numId="73">
    <w:abstractNumId w:val="132"/>
  </w:num>
  <w:num w:numId="74">
    <w:abstractNumId w:val="39"/>
  </w:num>
  <w:num w:numId="75">
    <w:abstractNumId w:val="74"/>
  </w:num>
  <w:num w:numId="76">
    <w:abstractNumId w:val="140"/>
  </w:num>
  <w:num w:numId="77">
    <w:abstractNumId w:val="14"/>
  </w:num>
  <w:num w:numId="78">
    <w:abstractNumId w:val="81"/>
  </w:num>
  <w:num w:numId="79">
    <w:abstractNumId w:val="93"/>
  </w:num>
  <w:num w:numId="80">
    <w:abstractNumId w:val="78"/>
  </w:num>
  <w:num w:numId="8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82">
    <w:abstractNumId w:val="1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0"/>
  </w:num>
  <w:num w:numId="84">
    <w:abstractNumId w:val="50"/>
  </w:num>
  <w:num w:numId="8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46"/>
  </w:num>
  <w:num w:numId="87">
    <w:abstractNumId w:val="133"/>
  </w:num>
  <w:num w:numId="88">
    <w:abstractNumId w:val="46"/>
  </w:num>
  <w:num w:numId="89">
    <w:abstractNumId w:val="26"/>
  </w:num>
  <w:num w:numId="90">
    <w:abstractNumId w:val="138"/>
  </w:num>
  <w:num w:numId="91">
    <w:abstractNumId w:val="73"/>
  </w:num>
  <w:num w:numId="92">
    <w:abstractNumId w:val="112"/>
  </w:num>
  <w:num w:numId="93">
    <w:abstractNumId w:val="145"/>
  </w:num>
  <w:num w:numId="94">
    <w:abstractNumId w:val="90"/>
  </w:num>
  <w:num w:numId="95">
    <w:abstractNumId w:val="15"/>
  </w:num>
  <w:num w:numId="9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9"/>
  </w:num>
  <w:num w:numId="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8"/>
  </w:num>
  <w:num w:numId="10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9"/>
    <w:lvlOverride w:ilvl="0">
      <w:startOverride w:val="1"/>
    </w:lvlOverride>
    <w:lvlOverride w:ilvl="1"/>
    <w:lvlOverride w:ilvl="2"/>
    <w:lvlOverride w:ilvl="3"/>
    <w:lvlOverride w:ilvl="4"/>
    <w:lvlOverride w:ilvl="5"/>
    <w:lvlOverride w:ilvl="6"/>
    <w:lvlOverride w:ilvl="7"/>
    <w:lvlOverride w:ilvl="8"/>
  </w:num>
  <w:num w:numId="104">
    <w:abstractNumId w:val="105"/>
    <w:lvlOverride w:ilvl="0">
      <w:startOverride w:val="1"/>
    </w:lvlOverride>
    <w:lvlOverride w:ilvl="1"/>
    <w:lvlOverride w:ilvl="2"/>
    <w:lvlOverride w:ilvl="3"/>
    <w:lvlOverride w:ilvl="4"/>
    <w:lvlOverride w:ilvl="5"/>
    <w:lvlOverride w:ilvl="6"/>
    <w:lvlOverride w:ilvl="7"/>
    <w:lvlOverride w:ilvl="8"/>
  </w:num>
  <w:num w:numId="105">
    <w:abstractNumId w:val="158"/>
  </w:num>
  <w:num w:numId="1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60"/>
  </w:num>
  <w:num w:numId="110">
    <w:abstractNumId w:val="123"/>
  </w:num>
  <w:num w:numId="111">
    <w:abstractNumId w:val="155"/>
  </w:num>
  <w:num w:numId="112">
    <w:abstractNumId w:val="99"/>
  </w:num>
  <w:num w:numId="113">
    <w:abstractNumId w:val="29"/>
  </w:num>
  <w:num w:numId="114">
    <w:abstractNumId w:val="126"/>
  </w:num>
  <w:num w:numId="115">
    <w:abstractNumId w:val="21"/>
  </w:num>
  <w:num w:numId="116">
    <w:abstractNumId w:val="137"/>
  </w:num>
  <w:num w:numId="117">
    <w:abstractNumId w:val="98"/>
  </w:num>
  <w:num w:numId="118">
    <w:abstractNumId w:val="148"/>
  </w:num>
  <w:num w:numId="119">
    <w:abstractNumId w:val="31"/>
  </w:num>
  <w:num w:numId="120">
    <w:abstractNumId w:val="141"/>
  </w:num>
  <w:num w:numId="121">
    <w:abstractNumId w:val="149"/>
  </w:num>
  <w:num w:numId="122">
    <w:abstractNumId w:val="118"/>
  </w:num>
  <w:num w:numId="123">
    <w:abstractNumId w:val="113"/>
  </w:num>
  <w:num w:numId="124">
    <w:abstractNumId w:val="25"/>
  </w:num>
  <w:num w:numId="125">
    <w:abstractNumId w:val="115"/>
  </w:num>
  <w:num w:numId="126">
    <w:abstractNumId w:val="44"/>
  </w:num>
  <w:num w:numId="127">
    <w:abstractNumId w:val="94"/>
  </w:num>
  <w:num w:numId="128">
    <w:abstractNumId w:val="89"/>
  </w:num>
  <w:num w:numId="129">
    <w:abstractNumId w:val="150"/>
  </w:num>
  <w:num w:numId="130">
    <w:abstractNumId w:val="86"/>
  </w:num>
  <w:num w:numId="131">
    <w:abstractNumId w:val="67"/>
  </w:num>
  <w:num w:numId="132">
    <w:abstractNumId w:val="32"/>
  </w:num>
  <w:num w:numId="133">
    <w:abstractNumId w:val="20"/>
  </w:num>
  <w:num w:numId="134">
    <w:abstractNumId w:val="66"/>
  </w:num>
  <w:num w:numId="135">
    <w:abstractNumId w:val="91"/>
  </w:num>
  <w:num w:numId="136">
    <w:abstractNumId w:val="55"/>
  </w:num>
  <w:num w:numId="137">
    <w:abstractNumId w:val="33"/>
  </w:num>
  <w:num w:numId="138">
    <w:abstractNumId w:val="59"/>
  </w:num>
  <w:num w:numId="139">
    <w:abstractNumId w:val="154"/>
  </w:num>
  <w:num w:numId="140">
    <w:abstractNumId w:val="110"/>
  </w:num>
  <w:num w:numId="141">
    <w:abstractNumId w:val="72"/>
  </w:num>
  <w:num w:numId="142">
    <w:abstractNumId w:val="23"/>
  </w:num>
  <w:num w:numId="143">
    <w:abstractNumId w:val="117"/>
  </w:num>
  <w:num w:numId="144">
    <w:abstractNumId w:val="128"/>
  </w:num>
  <w:num w:numId="145">
    <w:abstractNumId w:val="48"/>
  </w:num>
  <w:num w:numId="146">
    <w:abstractNumId w:val="102"/>
  </w:num>
  <w:num w:numId="147">
    <w:abstractNumId w:val="41"/>
  </w:num>
  <w:num w:numId="148">
    <w:abstractNumId w:val="151"/>
  </w:num>
  <w:num w:numId="149">
    <w:abstractNumId w:val="114"/>
  </w:num>
  <w:num w:numId="150">
    <w:abstractNumId w:val="19"/>
  </w:num>
  <w:num w:numId="151">
    <w:abstractNumId w:val="147"/>
  </w:num>
  <w:num w:numId="152">
    <w:abstractNumId w:val="47"/>
  </w:num>
  <w:num w:numId="153">
    <w:abstractNumId w:val="40"/>
  </w:num>
  <w:num w:numId="154">
    <w:abstractNumId w:val="17"/>
  </w:num>
  <w:num w:numId="155">
    <w:abstractNumId w:val="95"/>
  </w:num>
  <w:num w:numId="156">
    <w:abstractNumId w:val="24"/>
  </w:num>
  <w:num w:numId="157">
    <w:abstractNumId w:val="16"/>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0"/>
  <w:activeWritingStyle w:appName="MSWord" w:lang="es-CO" w:vendorID="64" w:dllVersion="131078" w:nlCheck="1" w:checkStyle="1"/>
  <w:activeWritingStyle w:appName="MSWord" w:lang="en-GB"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637"/>
    <w:rsid w:val="0000029B"/>
    <w:rsid w:val="000002DF"/>
    <w:rsid w:val="00000844"/>
    <w:rsid w:val="00001CBC"/>
    <w:rsid w:val="00002AC7"/>
    <w:rsid w:val="00002F83"/>
    <w:rsid w:val="000037BB"/>
    <w:rsid w:val="00003DB2"/>
    <w:rsid w:val="00004116"/>
    <w:rsid w:val="00004155"/>
    <w:rsid w:val="0000477C"/>
    <w:rsid w:val="00004781"/>
    <w:rsid w:val="00004C7A"/>
    <w:rsid w:val="00005390"/>
    <w:rsid w:val="00005792"/>
    <w:rsid w:val="000067C9"/>
    <w:rsid w:val="00006B9A"/>
    <w:rsid w:val="00006BAB"/>
    <w:rsid w:val="000071A8"/>
    <w:rsid w:val="00007245"/>
    <w:rsid w:val="00007348"/>
    <w:rsid w:val="00007B28"/>
    <w:rsid w:val="00007FCF"/>
    <w:rsid w:val="000102FB"/>
    <w:rsid w:val="00010933"/>
    <w:rsid w:val="00010C37"/>
    <w:rsid w:val="00010E6E"/>
    <w:rsid w:val="000110F3"/>
    <w:rsid w:val="00011149"/>
    <w:rsid w:val="00011279"/>
    <w:rsid w:val="00012B21"/>
    <w:rsid w:val="000132C7"/>
    <w:rsid w:val="00013539"/>
    <w:rsid w:val="00013680"/>
    <w:rsid w:val="00013D8A"/>
    <w:rsid w:val="0001430F"/>
    <w:rsid w:val="00014C24"/>
    <w:rsid w:val="000155B8"/>
    <w:rsid w:val="00016301"/>
    <w:rsid w:val="000163C8"/>
    <w:rsid w:val="0001691A"/>
    <w:rsid w:val="00016D1D"/>
    <w:rsid w:val="000173FB"/>
    <w:rsid w:val="000174C4"/>
    <w:rsid w:val="00017CF5"/>
    <w:rsid w:val="00017DD7"/>
    <w:rsid w:val="00020311"/>
    <w:rsid w:val="000203F5"/>
    <w:rsid w:val="0002041A"/>
    <w:rsid w:val="000209C1"/>
    <w:rsid w:val="0002141C"/>
    <w:rsid w:val="000214C2"/>
    <w:rsid w:val="00021CCD"/>
    <w:rsid w:val="00022644"/>
    <w:rsid w:val="000228AC"/>
    <w:rsid w:val="0002293D"/>
    <w:rsid w:val="00023751"/>
    <w:rsid w:val="00023780"/>
    <w:rsid w:val="0002432A"/>
    <w:rsid w:val="00024433"/>
    <w:rsid w:val="000255E2"/>
    <w:rsid w:val="00026980"/>
    <w:rsid w:val="0002716E"/>
    <w:rsid w:val="000272DA"/>
    <w:rsid w:val="0003035B"/>
    <w:rsid w:val="000313C8"/>
    <w:rsid w:val="0003282D"/>
    <w:rsid w:val="000332B0"/>
    <w:rsid w:val="0003387A"/>
    <w:rsid w:val="0003395E"/>
    <w:rsid w:val="000347CD"/>
    <w:rsid w:val="00034A3D"/>
    <w:rsid w:val="00034F84"/>
    <w:rsid w:val="00035A87"/>
    <w:rsid w:val="00035B38"/>
    <w:rsid w:val="00035D97"/>
    <w:rsid w:val="00035F70"/>
    <w:rsid w:val="000366A7"/>
    <w:rsid w:val="000372E7"/>
    <w:rsid w:val="00037AE4"/>
    <w:rsid w:val="00037CAD"/>
    <w:rsid w:val="00040147"/>
    <w:rsid w:val="000403F0"/>
    <w:rsid w:val="000411D2"/>
    <w:rsid w:val="000411E6"/>
    <w:rsid w:val="000412A7"/>
    <w:rsid w:val="00041431"/>
    <w:rsid w:val="00041660"/>
    <w:rsid w:val="0004177E"/>
    <w:rsid w:val="00041D85"/>
    <w:rsid w:val="00043209"/>
    <w:rsid w:val="000436B3"/>
    <w:rsid w:val="000438C3"/>
    <w:rsid w:val="00043BD5"/>
    <w:rsid w:val="00044286"/>
    <w:rsid w:val="00044421"/>
    <w:rsid w:val="00044CAD"/>
    <w:rsid w:val="000456ED"/>
    <w:rsid w:val="0004616D"/>
    <w:rsid w:val="00046E4D"/>
    <w:rsid w:val="0004782C"/>
    <w:rsid w:val="00047866"/>
    <w:rsid w:val="00047F1E"/>
    <w:rsid w:val="00050E26"/>
    <w:rsid w:val="0005164E"/>
    <w:rsid w:val="000516C9"/>
    <w:rsid w:val="00052699"/>
    <w:rsid w:val="0005271C"/>
    <w:rsid w:val="00052735"/>
    <w:rsid w:val="00052AB5"/>
    <w:rsid w:val="0005305A"/>
    <w:rsid w:val="00053081"/>
    <w:rsid w:val="00053986"/>
    <w:rsid w:val="00054B5E"/>
    <w:rsid w:val="00054E09"/>
    <w:rsid w:val="000557DD"/>
    <w:rsid w:val="00055809"/>
    <w:rsid w:val="000563A6"/>
    <w:rsid w:val="00056E8D"/>
    <w:rsid w:val="00057212"/>
    <w:rsid w:val="00057CF3"/>
    <w:rsid w:val="00057D24"/>
    <w:rsid w:val="0006003A"/>
    <w:rsid w:val="00061ECE"/>
    <w:rsid w:val="00062038"/>
    <w:rsid w:val="00062117"/>
    <w:rsid w:val="000623CF"/>
    <w:rsid w:val="000626F6"/>
    <w:rsid w:val="00063950"/>
    <w:rsid w:val="000639BA"/>
    <w:rsid w:val="00064105"/>
    <w:rsid w:val="000647BF"/>
    <w:rsid w:val="00064FDF"/>
    <w:rsid w:val="00065268"/>
    <w:rsid w:val="00065CC6"/>
    <w:rsid w:val="00065E12"/>
    <w:rsid w:val="0006601A"/>
    <w:rsid w:val="0006601E"/>
    <w:rsid w:val="00066637"/>
    <w:rsid w:val="00066712"/>
    <w:rsid w:val="000667FF"/>
    <w:rsid w:val="00067B91"/>
    <w:rsid w:val="00067C13"/>
    <w:rsid w:val="00067F32"/>
    <w:rsid w:val="000709B5"/>
    <w:rsid w:val="00071180"/>
    <w:rsid w:val="00071EB2"/>
    <w:rsid w:val="000720FE"/>
    <w:rsid w:val="00072342"/>
    <w:rsid w:val="00072F05"/>
    <w:rsid w:val="00072FBF"/>
    <w:rsid w:val="00073930"/>
    <w:rsid w:val="00074AEF"/>
    <w:rsid w:val="00074F74"/>
    <w:rsid w:val="00075092"/>
    <w:rsid w:val="000752DD"/>
    <w:rsid w:val="000754B7"/>
    <w:rsid w:val="00075C44"/>
    <w:rsid w:val="000761D3"/>
    <w:rsid w:val="000767B8"/>
    <w:rsid w:val="000767E4"/>
    <w:rsid w:val="00077663"/>
    <w:rsid w:val="00077744"/>
    <w:rsid w:val="00077843"/>
    <w:rsid w:val="00080D75"/>
    <w:rsid w:val="00080EA5"/>
    <w:rsid w:val="0008106E"/>
    <w:rsid w:val="000821D9"/>
    <w:rsid w:val="00082FE3"/>
    <w:rsid w:val="0008444D"/>
    <w:rsid w:val="000858A5"/>
    <w:rsid w:val="000858B7"/>
    <w:rsid w:val="00085EBE"/>
    <w:rsid w:val="000875E4"/>
    <w:rsid w:val="00087D2C"/>
    <w:rsid w:val="00090768"/>
    <w:rsid w:val="00090BE5"/>
    <w:rsid w:val="00090CA5"/>
    <w:rsid w:val="00090D36"/>
    <w:rsid w:val="00090DB5"/>
    <w:rsid w:val="00091105"/>
    <w:rsid w:val="0009128A"/>
    <w:rsid w:val="000915C2"/>
    <w:rsid w:val="000918CB"/>
    <w:rsid w:val="00091A4F"/>
    <w:rsid w:val="00091E03"/>
    <w:rsid w:val="000932A0"/>
    <w:rsid w:val="00093AD9"/>
    <w:rsid w:val="00093B18"/>
    <w:rsid w:val="000948A7"/>
    <w:rsid w:val="00094A6A"/>
    <w:rsid w:val="00094BE1"/>
    <w:rsid w:val="000950DE"/>
    <w:rsid w:val="00095FC6"/>
    <w:rsid w:val="00096535"/>
    <w:rsid w:val="00096853"/>
    <w:rsid w:val="00096EBA"/>
    <w:rsid w:val="00096F4F"/>
    <w:rsid w:val="00097977"/>
    <w:rsid w:val="00097B1B"/>
    <w:rsid w:val="000A0937"/>
    <w:rsid w:val="000A0A90"/>
    <w:rsid w:val="000A0AA8"/>
    <w:rsid w:val="000A0B86"/>
    <w:rsid w:val="000A0C84"/>
    <w:rsid w:val="000A138D"/>
    <w:rsid w:val="000A176C"/>
    <w:rsid w:val="000A1FD3"/>
    <w:rsid w:val="000A260D"/>
    <w:rsid w:val="000A28F4"/>
    <w:rsid w:val="000A3B1B"/>
    <w:rsid w:val="000A4216"/>
    <w:rsid w:val="000A5F7D"/>
    <w:rsid w:val="000A6315"/>
    <w:rsid w:val="000A6A3C"/>
    <w:rsid w:val="000A7028"/>
    <w:rsid w:val="000A774B"/>
    <w:rsid w:val="000B0120"/>
    <w:rsid w:val="000B01B6"/>
    <w:rsid w:val="000B090C"/>
    <w:rsid w:val="000B0A44"/>
    <w:rsid w:val="000B0B16"/>
    <w:rsid w:val="000B0BDD"/>
    <w:rsid w:val="000B0F07"/>
    <w:rsid w:val="000B0F2A"/>
    <w:rsid w:val="000B12F8"/>
    <w:rsid w:val="000B188F"/>
    <w:rsid w:val="000B1B6C"/>
    <w:rsid w:val="000B2E5F"/>
    <w:rsid w:val="000B2F48"/>
    <w:rsid w:val="000B308A"/>
    <w:rsid w:val="000B3D37"/>
    <w:rsid w:val="000B3FF9"/>
    <w:rsid w:val="000B46FD"/>
    <w:rsid w:val="000B4725"/>
    <w:rsid w:val="000B644B"/>
    <w:rsid w:val="000B6587"/>
    <w:rsid w:val="000B6B9D"/>
    <w:rsid w:val="000B72E1"/>
    <w:rsid w:val="000B7350"/>
    <w:rsid w:val="000B73A7"/>
    <w:rsid w:val="000B7698"/>
    <w:rsid w:val="000B7CD3"/>
    <w:rsid w:val="000B7ECE"/>
    <w:rsid w:val="000C02CB"/>
    <w:rsid w:val="000C09BF"/>
    <w:rsid w:val="000C0AA8"/>
    <w:rsid w:val="000C0F3B"/>
    <w:rsid w:val="000C1239"/>
    <w:rsid w:val="000C149D"/>
    <w:rsid w:val="000C297A"/>
    <w:rsid w:val="000C2E4D"/>
    <w:rsid w:val="000C30B4"/>
    <w:rsid w:val="000C3339"/>
    <w:rsid w:val="000C346F"/>
    <w:rsid w:val="000C3ADA"/>
    <w:rsid w:val="000C403C"/>
    <w:rsid w:val="000C4938"/>
    <w:rsid w:val="000C5396"/>
    <w:rsid w:val="000C54FC"/>
    <w:rsid w:val="000C556A"/>
    <w:rsid w:val="000C5C05"/>
    <w:rsid w:val="000C5D80"/>
    <w:rsid w:val="000C5DC5"/>
    <w:rsid w:val="000C67E8"/>
    <w:rsid w:val="000C6B05"/>
    <w:rsid w:val="000C755C"/>
    <w:rsid w:val="000D01D5"/>
    <w:rsid w:val="000D118F"/>
    <w:rsid w:val="000D1CA8"/>
    <w:rsid w:val="000D20F8"/>
    <w:rsid w:val="000D26FA"/>
    <w:rsid w:val="000D293A"/>
    <w:rsid w:val="000D29AD"/>
    <w:rsid w:val="000D408F"/>
    <w:rsid w:val="000D41D1"/>
    <w:rsid w:val="000D425D"/>
    <w:rsid w:val="000D450D"/>
    <w:rsid w:val="000D4751"/>
    <w:rsid w:val="000D4796"/>
    <w:rsid w:val="000D49FD"/>
    <w:rsid w:val="000D5553"/>
    <w:rsid w:val="000D55E7"/>
    <w:rsid w:val="000D58BA"/>
    <w:rsid w:val="000D5F15"/>
    <w:rsid w:val="000D6117"/>
    <w:rsid w:val="000D6520"/>
    <w:rsid w:val="000D6ACB"/>
    <w:rsid w:val="000D6C18"/>
    <w:rsid w:val="000D6D82"/>
    <w:rsid w:val="000D6FCB"/>
    <w:rsid w:val="000D7096"/>
    <w:rsid w:val="000D79D2"/>
    <w:rsid w:val="000D79F1"/>
    <w:rsid w:val="000D7EEF"/>
    <w:rsid w:val="000E0807"/>
    <w:rsid w:val="000E0938"/>
    <w:rsid w:val="000E0B22"/>
    <w:rsid w:val="000E0B33"/>
    <w:rsid w:val="000E0F9A"/>
    <w:rsid w:val="000E11D7"/>
    <w:rsid w:val="000E1B1F"/>
    <w:rsid w:val="000E1FFC"/>
    <w:rsid w:val="000E23F3"/>
    <w:rsid w:val="000E290F"/>
    <w:rsid w:val="000E29DA"/>
    <w:rsid w:val="000E2A52"/>
    <w:rsid w:val="000E2B34"/>
    <w:rsid w:val="000E3B42"/>
    <w:rsid w:val="000E3B58"/>
    <w:rsid w:val="000E3C12"/>
    <w:rsid w:val="000E3D66"/>
    <w:rsid w:val="000E3E08"/>
    <w:rsid w:val="000E3E63"/>
    <w:rsid w:val="000E42CF"/>
    <w:rsid w:val="000E4E67"/>
    <w:rsid w:val="000E513A"/>
    <w:rsid w:val="000E5308"/>
    <w:rsid w:val="000E5377"/>
    <w:rsid w:val="000E5388"/>
    <w:rsid w:val="000E57FB"/>
    <w:rsid w:val="000E5D38"/>
    <w:rsid w:val="000E5D70"/>
    <w:rsid w:val="000E6031"/>
    <w:rsid w:val="000E65C8"/>
    <w:rsid w:val="000E68C7"/>
    <w:rsid w:val="000E7BD6"/>
    <w:rsid w:val="000E7E49"/>
    <w:rsid w:val="000F0018"/>
    <w:rsid w:val="000F038D"/>
    <w:rsid w:val="000F0409"/>
    <w:rsid w:val="000F063C"/>
    <w:rsid w:val="000F07E8"/>
    <w:rsid w:val="000F0BF3"/>
    <w:rsid w:val="000F0E18"/>
    <w:rsid w:val="000F1024"/>
    <w:rsid w:val="000F1427"/>
    <w:rsid w:val="000F2274"/>
    <w:rsid w:val="000F24A4"/>
    <w:rsid w:val="000F2817"/>
    <w:rsid w:val="000F3AC1"/>
    <w:rsid w:val="000F3C18"/>
    <w:rsid w:val="000F3C1E"/>
    <w:rsid w:val="000F4526"/>
    <w:rsid w:val="000F4A8C"/>
    <w:rsid w:val="000F4AF1"/>
    <w:rsid w:val="000F5832"/>
    <w:rsid w:val="000F5ACF"/>
    <w:rsid w:val="000F6054"/>
    <w:rsid w:val="000F682E"/>
    <w:rsid w:val="000F6C4F"/>
    <w:rsid w:val="000F6D32"/>
    <w:rsid w:val="000F7E53"/>
    <w:rsid w:val="001005A3"/>
    <w:rsid w:val="00100FCD"/>
    <w:rsid w:val="0010128A"/>
    <w:rsid w:val="00101D2E"/>
    <w:rsid w:val="00102454"/>
    <w:rsid w:val="00102CF8"/>
    <w:rsid w:val="00102E05"/>
    <w:rsid w:val="00102F56"/>
    <w:rsid w:val="0010357C"/>
    <w:rsid w:val="00103CC8"/>
    <w:rsid w:val="001042CF"/>
    <w:rsid w:val="0010508A"/>
    <w:rsid w:val="0010546B"/>
    <w:rsid w:val="001057F8"/>
    <w:rsid w:val="00106362"/>
    <w:rsid w:val="00106734"/>
    <w:rsid w:val="00107BD7"/>
    <w:rsid w:val="00107F16"/>
    <w:rsid w:val="0011019D"/>
    <w:rsid w:val="0011074C"/>
    <w:rsid w:val="001109C9"/>
    <w:rsid w:val="00110FDE"/>
    <w:rsid w:val="001110F8"/>
    <w:rsid w:val="001113FF"/>
    <w:rsid w:val="00111B81"/>
    <w:rsid w:val="0011214B"/>
    <w:rsid w:val="00112470"/>
    <w:rsid w:val="00112807"/>
    <w:rsid w:val="00113432"/>
    <w:rsid w:val="001136D5"/>
    <w:rsid w:val="00113E4F"/>
    <w:rsid w:val="00114065"/>
    <w:rsid w:val="001151D4"/>
    <w:rsid w:val="0011536A"/>
    <w:rsid w:val="00115B01"/>
    <w:rsid w:val="00116182"/>
    <w:rsid w:val="00116400"/>
    <w:rsid w:val="00116552"/>
    <w:rsid w:val="001165BF"/>
    <w:rsid w:val="00116810"/>
    <w:rsid w:val="0011694B"/>
    <w:rsid w:val="00116AE4"/>
    <w:rsid w:val="0011741D"/>
    <w:rsid w:val="00117629"/>
    <w:rsid w:val="00117B32"/>
    <w:rsid w:val="00117CF2"/>
    <w:rsid w:val="00117F44"/>
    <w:rsid w:val="00117F8A"/>
    <w:rsid w:val="001207E8"/>
    <w:rsid w:val="00121567"/>
    <w:rsid w:val="00121A48"/>
    <w:rsid w:val="00121CAB"/>
    <w:rsid w:val="00122548"/>
    <w:rsid w:val="00123069"/>
    <w:rsid w:val="0012323E"/>
    <w:rsid w:val="00123566"/>
    <w:rsid w:val="001237A5"/>
    <w:rsid w:val="00124936"/>
    <w:rsid w:val="00124A7A"/>
    <w:rsid w:val="0012630D"/>
    <w:rsid w:val="00126393"/>
    <w:rsid w:val="00126494"/>
    <w:rsid w:val="0012674D"/>
    <w:rsid w:val="0012713C"/>
    <w:rsid w:val="001273B6"/>
    <w:rsid w:val="00127539"/>
    <w:rsid w:val="001275DF"/>
    <w:rsid w:val="0012786D"/>
    <w:rsid w:val="001307A3"/>
    <w:rsid w:val="00130D82"/>
    <w:rsid w:val="00131063"/>
    <w:rsid w:val="00131BCC"/>
    <w:rsid w:val="00132054"/>
    <w:rsid w:val="00132CB7"/>
    <w:rsid w:val="00132EEB"/>
    <w:rsid w:val="00133BA7"/>
    <w:rsid w:val="0013407E"/>
    <w:rsid w:val="0013468D"/>
    <w:rsid w:val="00134B2B"/>
    <w:rsid w:val="00134BFC"/>
    <w:rsid w:val="00134E46"/>
    <w:rsid w:val="00134F19"/>
    <w:rsid w:val="00135272"/>
    <w:rsid w:val="001368AB"/>
    <w:rsid w:val="00137A16"/>
    <w:rsid w:val="00137BFD"/>
    <w:rsid w:val="00137CB6"/>
    <w:rsid w:val="001401A8"/>
    <w:rsid w:val="00141CEC"/>
    <w:rsid w:val="00142E79"/>
    <w:rsid w:val="00143561"/>
    <w:rsid w:val="0014392F"/>
    <w:rsid w:val="00143B22"/>
    <w:rsid w:val="00143D89"/>
    <w:rsid w:val="0014468D"/>
    <w:rsid w:val="00144DC6"/>
    <w:rsid w:val="00146480"/>
    <w:rsid w:val="00146741"/>
    <w:rsid w:val="001467EC"/>
    <w:rsid w:val="001468E1"/>
    <w:rsid w:val="00146BE5"/>
    <w:rsid w:val="00146C49"/>
    <w:rsid w:val="00146CA2"/>
    <w:rsid w:val="0014762A"/>
    <w:rsid w:val="001476B3"/>
    <w:rsid w:val="0014783C"/>
    <w:rsid w:val="001478E3"/>
    <w:rsid w:val="00150275"/>
    <w:rsid w:val="00150942"/>
    <w:rsid w:val="00150C89"/>
    <w:rsid w:val="0015132A"/>
    <w:rsid w:val="0015144A"/>
    <w:rsid w:val="00151523"/>
    <w:rsid w:val="001521EF"/>
    <w:rsid w:val="001527E8"/>
    <w:rsid w:val="001528C6"/>
    <w:rsid w:val="001529D4"/>
    <w:rsid w:val="00152A59"/>
    <w:rsid w:val="00152F66"/>
    <w:rsid w:val="00152FBB"/>
    <w:rsid w:val="00153EFD"/>
    <w:rsid w:val="001540CD"/>
    <w:rsid w:val="00154205"/>
    <w:rsid w:val="00154209"/>
    <w:rsid w:val="00154296"/>
    <w:rsid w:val="00154708"/>
    <w:rsid w:val="001548F0"/>
    <w:rsid w:val="00154D00"/>
    <w:rsid w:val="00154EE3"/>
    <w:rsid w:val="0015562B"/>
    <w:rsid w:val="00155AB4"/>
    <w:rsid w:val="00155FEC"/>
    <w:rsid w:val="00156667"/>
    <w:rsid w:val="0015721D"/>
    <w:rsid w:val="00157231"/>
    <w:rsid w:val="00157329"/>
    <w:rsid w:val="00157AEE"/>
    <w:rsid w:val="00157EE2"/>
    <w:rsid w:val="001601E4"/>
    <w:rsid w:val="0016033D"/>
    <w:rsid w:val="00160346"/>
    <w:rsid w:val="00160C48"/>
    <w:rsid w:val="00160E6D"/>
    <w:rsid w:val="001617E2"/>
    <w:rsid w:val="0016182A"/>
    <w:rsid w:val="00161FC5"/>
    <w:rsid w:val="00162568"/>
    <w:rsid w:val="00162819"/>
    <w:rsid w:val="001628CF"/>
    <w:rsid w:val="00162935"/>
    <w:rsid w:val="001631DA"/>
    <w:rsid w:val="0016377A"/>
    <w:rsid w:val="00163A4B"/>
    <w:rsid w:val="00163D71"/>
    <w:rsid w:val="00163DD8"/>
    <w:rsid w:val="00163DFF"/>
    <w:rsid w:val="00163E5E"/>
    <w:rsid w:val="00164B75"/>
    <w:rsid w:val="00164BD8"/>
    <w:rsid w:val="00164E1C"/>
    <w:rsid w:val="001653F7"/>
    <w:rsid w:val="00165E14"/>
    <w:rsid w:val="00166823"/>
    <w:rsid w:val="0016693D"/>
    <w:rsid w:val="00166F2D"/>
    <w:rsid w:val="001674DF"/>
    <w:rsid w:val="00167880"/>
    <w:rsid w:val="001700EB"/>
    <w:rsid w:val="00170196"/>
    <w:rsid w:val="00170828"/>
    <w:rsid w:val="00170B49"/>
    <w:rsid w:val="00170C90"/>
    <w:rsid w:val="0017138B"/>
    <w:rsid w:val="00171472"/>
    <w:rsid w:val="00171CB1"/>
    <w:rsid w:val="0017228F"/>
    <w:rsid w:val="001724DC"/>
    <w:rsid w:val="00172B4F"/>
    <w:rsid w:val="00172CA5"/>
    <w:rsid w:val="0017327E"/>
    <w:rsid w:val="0017364D"/>
    <w:rsid w:val="00173746"/>
    <w:rsid w:val="0017380F"/>
    <w:rsid w:val="00174431"/>
    <w:rsid w:val="00174943"/>
    <w:rsid w:val="00174D88"/>
    <w:rsid w:val="00175193"/>
    <w:rsid w:val="0017560B"/>
    <w:rsid w:val="00175669"/>
    <w:rsid w:val="001759CE"/>
    <w:rsid w:val="00175EE4"/>
    <w:rsid w:val="0017661D"/>
    <w:rsid w:val="00176776"/>
    <w:rsid w:val="00176A60"/>
    <w:rsid w:val="00176AC1"/>
    <w:rsid w:val="00177659"/>
    <w:rsid w:val="00177809"/>
    <w:rsid w:val="001805CD"/>
    <w:rsid w:val="0018087A"/>
    <w:rsid w:val="001810CF"/>
    <w:rsid w:val="001816BD"/>
    <w:rsid w:val="00182810"/>
    <w:rsid w:val="00182DBA"/>
    <w:rsid w:val="00183475"/>
    <w:rsid w:val="0018352A"/>
    <w:rsid w:val="001837E0"/>
    <w:rsid w:val="001842D6"/>
    <w:rsid w:val="001848B3"/>
    <w:rsid w:val="00184CE0"/>
    <w:rsid w:val="00184D01"/>
    <w:rsid w:val="0018560C"/>
    <w:rsid w:val="00185BE5"/>
    <w:rsid w:val="0018668B"/>
    <w:rsid w:val="00186B8A"/>
    <w:rsid w:val="00187028"/>
    <w:rsid w:val="00187273"/>
    <w:rsid w:val="001877AF"/>
    <w:rsid w:val="00187968"/>
    <w:rsid w:val="00187F1B"/>
    <w:rsid w:val="0019033A"/>
    <w:rsid w:val="00191932"/>
    <w:rsid w:val="00191A6C"/>
    <w:rsid w:val="0019210E"/>
    <w:rsid w:val="00192317"/>
    <w:rsid w:val="00192396"/>
    <w:rsid w:val="00193181"/>
    <w:rsid w:val="0019352B"/>
    <w:rsid w:val="001935D3"/>
    <w:rsid w:val="001938C7"/>
    <w:rsid w:val="0019390E"/>
    <w:rsid w:val="00193C79"/>
    <w:rsid w:val="001941A0"/>
    <w:rsid w:val="0019501C"/>
    <w:rsid w:val="001951D5"/>
    <w:rsid w:val="001958FE"/>
    <w:rsid w:val="00195AB2"/>
    <w:rsid w:val="001965CD"/>
    <w:rsid w:val="001970A9"/>
    <w:rsid w:val="001A12E0"/>
    <w:rsid w:val="001A19C9"/>
    <w:rsid w:val="001A1B18"/>
    <w:rsid w:val="001A1C0B"/>
    <w:rsid w:val="001A3267"/>
    <w:rsid w:val="001A39BD"/>
    <w:rsid w:val="001A3E16"/>
    <w:rsid w:val="001A4B20"/>
    <w:rsid w:val="001A5484"/>
    <w:rsid w:val="001A5BF1"/>
    <w:rsid w:val="001A6213"/>
    <w:rsid w:val="001A73C5"/>
    <w:rsid w:val="001A7701"/>
    <w:rsid w:val="001A7804"/>
    <w:rsid w:val="001B03A9"/>
    <w:rsid w:val="001B03B0"/>
    <w:rsid w:val="001B0F7F"/>
    <w:rsid w:val="001B1E7D"/>
    <w:rsid w:val="001B1EE0"/>
    <w:rsid w:val="001B2B58"/>
    <w:rsid w:val="001B326B"/>
    <w:rsid w:val="001B39C6"/>
    <w:rsid w:val="001B4975"/>
    <w:rsid w:val="001B582B"/>
    <w:rsid w:val="001B5F91"/>
    <w:rsid w:val="001B74B6"/>
    <w:rsid w:val="001B758D"/>
    <w:rsid w:val="001B7763"/>
    <w:rsid w:val="001B79A7"/>
    <w:rsid w:val="001B7AB0"/>
    <w:rsid w:val="001B7B08"/>
    <w:rsid w:val="001B7FB0"/>
    <w:rsid w:val="001C0118"/>
    <w:rsid w:val="001C053D"/>
    <w:rsid w:val="001C0F16"/>
    <w:rsid w:val="001C138A"/>
    <w:rsid w:val="001C14E3"/>
    <w:rsid w:val="001C16F6"/>
    <w:rsid w:val="001C1F1D"/>
    <w:rsid w:val="001C1F32"/>
    <w:rsid w:val="001C21AD"/>
    <w:rsid w:val="001C338E"/>
    <w:rsid w:val="001C3712"/>
    <w:rsid w:val="001C3ABE"/>
    <w:rsid w:val="001C3D9B"/>
    <w:rsid w:val="001C40F1"/>
    <w:rsid w:val="001C4201"/>
    <w:rsid w:val="001C4434"/>
    <w:rsid w:val="001C4730"/>
    <w:rsid w:val="001C4A22"/>
    <w:rsid w:val="001C4A34"/>
    <w:rsid w:val="001C52E1"/>
    <w:rsid w:val="001C53CD"/>
    <w:rsid w:val="001C5621"/>
    <w:rsid w:val="001C5745"/>
    <w:rsid w:val="001C59BD"/>
    <w:rsid w:val="001C5C1F"/>
    <w:rsid w:val="001C61F4"/>
    <w:rsid w:val="001C622F"/>
    <w:rsid w:val="001C654D"/>
    <w:rsid w:val="001C6AED"/>
    <w:rsid w:val="001C738B"/>
    <w:rsid w:val="001C7C37"/>
    <w:rsid w:val="001C7E72"/>
    <w:rsid w:val="001D003A"/>
    <w:rsid w:val="001D025A"/>
    <w:rsid w:val="001D07CA"/>
    <w:rsid w:val="001D0B43"/>
    <w:rsid w:val="001D1449"/>
    <w:rsid w:val="001D1836"/>
    <w:rsid w:val="001D1D58"/>
    <w:rsid w:val="001D2BC7"/>
    <w:rsid w:val="001D2CFB"/>
    <w:rsid w:val="001D46DE"/>
    <w:rsid w:val="001D48F2"/>
    <w:rsid w:val="001D4D26"/>
    <w:rsid w:val="001D4E08"/>
    <w:rsid w:val="001D5113"/>
    <w:rsid w:val="001D541E"/>
    <w:rsid w:val="001D54D1"/>
    <w:rsid w:val="001D5849"/>
    <w:rsid w:val="001D5ADA"/>
    <w:rsid w:val="001D5BAC"/>
    <w:rsid w:val="001D607F"/>
    <w:rsid w:val="001D6127"/>
    <w:rsid w:val="001D61DB"/>
    <w:rsid w:val="001D61FF"/>
    <w:rsid w:val="001D726E"/>
    <w:rsid w:val="001D770E"/>
    <w:rsid w:val="001D7F13"/>
    <w:rsid w:val="001E0444"/>
    <w:rsid w:val="001E0B56"/>
    <w:rsid w:val="001E0F5A"/>
    <w:rsid w:val="001E2085"/>
    <w:rsid w:val="001E2E72"/>
    <w:rsid w:val="001E3308"/>
    <w:rsid w:val="001E3395"/>
    <w:rsid w:val="001E33D5"/>
    <w:rsid w:val="001E3588"/>
    <w:rsid w:val="001E3B02"/>
    <w:rsid w:val="001E3C4E"/>
    <w:rsid w:val="001E4708"/>
    <w:rsid w:val="001E4C31"/>
    <w:rsid w:val="001E4E1E"/>
    <w:rsid w:val="001E5296"/>
    <w:rsid w:val="001E53E2"/>
    <w:rsid w:val="001E5415"/>
    <w:rsid w:val="001E5596"/>
    <w:rsid w:val="001E565A"/>
    <w:rsid w:val="001E5BFA"/>
    <w:rsid w:val="001E5E42"/>
    <w:rsid w:val="001E7367"/>
    <w:rsid w:val="001E73A8"/>
    <w:rsid w:val="001E7B15"/>
    <w:rsid w:val="001E7E36"/>
    <w:rsid w:val="001F05FC"/>
    <w:rsid w:val="001F061F"/>
    <w:rsid w:val="001F23DF"/>
    <w:rsid w:val="001F2B49"/>
    <w:rsid w:val="001F2DBD"/>
    <w:rsid w:val="001F3057"/>
    <w:rsid w:val="001F32AF"/>
    <w:rsid w:val="001F3692"/>
    <w:rsid w:val="001F4691"/>
    <w:rsid w:val="001F46FF"/>
    <w:rsid w:val="001F4BC3"/>
    <w:rsid w:val="001F4CA7"/>
    <w:rsid w:val="001F50C0"/>
    <w:rsid w:val="001F52C1"/>
    <w:rsid w:val="001F606F"/>
    <w:rsid w:val="001F6A17"/>
    <w:rsid w:val="001F6B70"/>
    <w:rsid w:val="001F6C80"/>
    <w:rsid w:val="001F7476"/>
    <w:rsid w:val="001F78EC"/>
    <w:rsid w:val="001F7CF9"/>
    <w:rsid w:val="00200818"/>
    <w:rsid w:val="002009D9"/>
    <w:rsid w:val="00200B5C"/>
    <w:rsid w:val="00200FFF"/>
    <w:rsid w:val="00201261"/>
    <w:rsid w:val="0020186E"/>
    <w:rsid w:val="00201944"/>
    <w:rsid w:val="00201973"/>
    <w:rsid w:val="00201D72"/>
    <w:rsid w:val="00201F06"/>
    <w:rsid w:val="00202078"/>
    <w:rsid w:val="0020222A"/>
    <w:rsid w:val="00202608"/>
    <w:rsid w:val="00203349"/>
    <w:rsid w:val="002037A3"/>
    <w:rsid w:val="00203877"/>
    <w:rsid w:val="00203D32"/>
    <w:rsid w:val="002042A1"/>
    <w:rsid w:val="00204557"/>
    <w:rsid w:val="00204898"/>
    <w:rsid w:val="00204A77"/>
    <w:rsid w:val="0020657F"/>
    <w:rsid w:val="00206921"/>
    <w:rsid w:val="00206E3E"/>
    <w:rsid w:val="00206F40"/>
    <w:rsid w:val="00207B62"/>
    <w:rsid w:val="0021054C"/>
    <w:rsid w:val="002107F7"/>
    <w:rsid w:val="00210F5F"/>
    <w:rsid w:val="002119B4"/>
    <w:rsid w:val="00212362"/>
    <w:rsid w:val="00212B2E"/>
    <w:rsid w:val="00212CFA"/>
    <w:rsid w:val="00213595"/>
    <w:rsid w:val="002136AA"/>
    <w:rsid w:val="00213B0C"/>
    <w:rsid w:val="00213B1F"/>
    <w:rsid w:val="00213D77"/>
    <w:rsid w:val="00213FCF"/>
    <w:rsid w:val="00214059"/>
    <w:rsid w:val="002147B2"/>
    <w:rsid w:val="00216942"/>
    <w:rsid w:val="00216C0E"/>
    <w:rsid w:val="00216C8B"/>
    <w:rsid w:val="00216EAE"/>
    <w:rsid w:val="00217F0C"/>
    <w:rsid w:val="00220D74"/>
    <w:rsid w:val="00220E97"/>
    <w:rsid w:val="00221A56"/>
    <w:rsid w:val="00221F14"/>
    <w:rsid w:val="002223AF"/>
    <w:rsid w:val="00222881"/>
    <w:rsid w:val="00223525"/>
    <w:rsid w:val="00223A9B"/>
    <w:rsid w:val="00223DE0"/>
    <w:rsid w:val="0022423B"/>
    <w:rsid w:val="0022459C"/>
    <w:rsid w:val="00224844"/>
    <w:rsid w:val="00224C6F"/>
    <w:rsid w:val="00224D1E"/>
    <w:rsid w:val="00225210"/>
    <w:rsid w:val="002258FC"/>
    <w:rsid w:val="00225A41"/>
    <w:rsid w:val="00225B62"/>
    <w:rsid w:val="002267F8"/>
    <w:rsid w:val="00226EB5"/>
    <w:rsid w:val="00227F07"/>
    <w:rsid w:val="00227F0D"/>
    <w:rsid w:val="00230031"/>
    <w:rsid w:val="00230131"/>
    <w:rsid w:val="002309C4"/>
    <w:rsid w:val="00231128"/>
    <w:rsid w:val="00231269"/>
    <w:rsid w:val="0023179A"/>
    <w:rsid w:val="00231987"/>
    <w:rsid w:val="00232F27"/>
    <w:rsid w:val="002330C4"/>
    <w:rsid w:val="002337CE"/>
    <w:rsid w:val="002337DD"/>
    <w:rsid w:val="0023398E"/>
    <w:rsid w:val="00233B16"/>
    <w:rsid w:val="00233BF4"/>
    <w:rsid w:val="00234295"/>
    <w:rsid w:val="002347B3"/>
    <w:rsid w:val="00234BC7"/>
    <w:rsid w:val="00235399"/>
    <w:rsid w:val="00235445"/>
    <w:rsid w:val="002359D4"/>
    <w:rsid w:val="002360B9"/>
    <w:rsid w:val="00236796"/>
    <w:rsid w:val="00236A44"/>
    <w:rsid w:val="00236AC6"/>
    <w:rsid w:val="002375B0"/>
    <w:rsid w:val="0024031B"/>
    <w:rsid w:val="00240357"/>
    <w:rsid w:val="00240A6F"/>
    <w:rsid w:val="00240B8A"/>
    <w:rsid w:val="00241464"/>
    <w:rsid w:val="002414F3"/>
    <w:rsid w:val="00241819"/>
    <w:rsid w:val="00241834"/>
    <w:rsid w:val="00241B20"/>
    <w:rsid w:val="00241FEE"/>
    <w:rsid w:val="0024227B"/>
    <w:rsid w:val="002425F4"/>
    <w:rsid w:val="00242D3B"/>
    <w:rsid w:val="00243329"/>
    <w:rsid w:val="002435BC"/>
    <w:rsid w:val="00243CFE"/>
    <w:rsid w:val="00244001"/>
    <w:rsid w:val="002443BA"/>
    <w:rsid w:val="0024473C"/>
    <w:rsid w:val="00244EB4"/>
    <w:rsid w:val="00244FC3"/>
    <w:rsid w:val="00245625"/>
    <w:rsid w:val="002458AD"/>
    <w:rsid w:val="00245C9C"/>
    <w:rsid w:val="002464E1"/>
    <w:rsid w:val="002467EF"/>
    <w:rsid w:val="00246823"/>
    <w:rsid w:val="00247AD7"/>
    <w:rsid w:val="00247D34"/>
    <w:rsid w:val="00247E23"/>
    <w:rsid w:val="002501D7"/>
    <w:rsid w:val="00250429"/>
    <w:rsid w:val="00250744"/>
    <w:rsid w:val="002509EF"/>
    <w:rsid w:val="00251EC1"/>
    <w:rsid w:val="0025230F"/>
    <w:rsid w:val="002530BC"/>
    <w:rsid w:val="002530C5"/>
    <w:rsid w:val="00253157"/>
    <w:rsid w:val="00253F8C"/>
    <w:rsid w:val="002542B2"/>
    <w:rsid w:val="00254398"/>
    <w:rsid w:val="00254B47"/>
    <w:rsid w:val="00254FAD"/>
    <w:rsid w:val="00255BA9"/>
    <w:rsid w:val="00255CE2"/>
    <w:rsid w:val="00255D82"/>
    <w:rsid w:val="002561F6"/>
    <w:rsid w:val="00256280"/>
    <w:rsid w:val="002562BE"/>
    <w:rsid w:val="002563DE"/>
    <w:rsid w:val="0025679B"/>
    <w:rsid w:val="00256A28"/>
    <w:rsid w:val="002572F5"/>
    <w:rsid w:val="00257337"/>
    <w:rsid w:val="00257909"/>
    <w:rsid w:val="00257C36"/>
    <w:rsid w:val="00257D25"/>
    <w:rsid w:val="00257DF1"/>
    <w:rsid w:val="00260195"/>
    <w:rsid w:val="002604EA"/>
    <w:rsid w:val="00260937"/>
    <w:rsid w:val="00260FEA"/>
    <w:rsid w:val="00261468"/>
    <w:rsid w:val="00261495"/>
    <w:rsid w:val="00261533"/>
    <w:rsid w:val="00261CF1"/>
    <w:rsid w:val="00261CFC"/>
    <w:rsid w:val="002629EB"/>
    <w:rsid w:val="00262D1F"/>
    <w:rsid w:val="002630A0"/>
    <w:rsid w:val="00263A3E"/>
    <w:rsid w:val="00263F3F"/>
    <w:rsid w:val="00264190"/>
    <w:rsid w:val="00264211"/>
    <w:rsid w:val="002645F6"/>
    <w:rsid w:val="00264D5F"/>
    <w:rsid w:val="002653E8"/>
    <w:rsid w:val="00265A1F"/>
    <w:rsid w:val="00265EB8"/>
    <w:rsid w:val="00266220"/>
    <w:rsid w:val="00266364"/>
    <w:rsid w:val="00266515"/>
    <w:rsid w:val="00266587"/>
    <w:rsid w:val="00267633"/>
    <w:rsid w:val="00270962"/>
    <w:rsid w:val="00271584"/>
    <w:rsid w:val="002718DD"/>
    <w:rsid w:val="00271A7F"/>
    <w:rsid w:val="00271B93"/>
    <w:rsid w:val="00271D0D"/>
    <w:rsid w:val="0027206F"/>
    <w:rsid w:val="002724AC"/>
    <w:rsid w:val="0027252A"/>
    <w:rsid w:val="002732D1"/>
    <w:rsid w:val="00273BEF"/>
    <w:rsid w:val="00273DBA"/>
    <w:rsid w:val="002743E0"/>
    <w:rsid w:val="00274F34"/>
    <w:rsid w:val="002753D0"/>
    <w:rsid w:val="00275A42"/>
    <w:rsid w:val="002760BA"/>
    <w:rsid w:val="00276170"/>
    <w:rsid w:val="002761F6"/>
    <w:rsid w:val="0027622B"/>
    <w:rsid w:val="0027632A"/>
    <w:rsid w:val="0027681C"/>
    <w:rsid w:val="00276C5C"/>
    <w:rsid w:val="002778A7"/>
    <w:rsid w:val="00277908"/>
    <w:rsid w:val="002779A6"/>
    <w:rsid w:val="00277FD0"/>
    <w:rsid w:val="00280148"/>
    <w:rsid w:val="00280904"/>
    <w:rsid w:val="002810EC"/>
    <w:rsid w:val="0028117C"/>
    <w:rsid w:val="002811E3"/>
    <w:rsid w:val="002812B0"/>
    <w:rsid w:val="0028141E"/>
    <w:rsid w:val="002815D4"/>
    <w:rsid w:val="00281ADA"/>
    <w:rsid w:val="00281D11"/>
    <w:rsid w:val="00281DDC"/>
    <w:rsid w:val="00282346"/>
    <w:rsid w:val="00282841"/>
    <w:rsid w:val="002833F3"/>
    <w:rsid w:val="00283559"/>
    <w:rsid w:val="0028368B"/>
    <w:rsid w:val="00283F83"/>
    <w:rsid w:val="00284010"/>
    <w:rsid w:val="00284328"/>
    <w:rsid w:val="0028440D"/>
    <w:rsid w:val="002846CA"/>
    <w:rsid w:val="00284BBA"/>
    <w:rsid w:val="00284C89"/>
    <w:rsid w:val="00284FEC"/>
    <w:rsid w:val="002854EA"/>
    <w:rsid w:val="002870E0"/>
    <w:rsid w:val="002870FF"/>
    <w:rsid w:val="0028743F"/>
    <w:rsid w:val="00287CBF"/>
    <w:rsid w:val="0029017F"/>
    <w:rsid w:val="0029053D"/>
    <w:rsid w:val="00291A46"/>
    <w:rsid w:val="00291E07"/>
    <w:rsid w:val="00291E7F"/>
    <w:rsid w:val="00292157"/>
    <w:rsid w:val="00292643"/>
    <w:rsid w:val="00292F64"/>
    <w:rsid w:val="0029305C"/>
    <w:rsid w:val="002932E7"/>
    <w:rsid w:val="00293554"/>
    <w:rsid w:val="00293D9F"/>
    <w:rsid w:val="00293EBC"/>
    <w:rsid w:val="0029476A"/>
    <w:rsid w:val="00295128"/>
    <w:rsid w:val="00295508"/>
    <w:rsid w:val="00295886"/>
    <w:rsid w:val="00295C05"/>
    <w:rsid w:val="00295EF8"/>
    <w:rsid w:val="0029612E"/>
    <w:rsid w:val="00296912"/>
    <w:rsid w:val="00296942"/>
    <w:rsid w:val="002973F7"/>
    <w:rsid w:val="002978DA"/>
    <w:rsid w:val="00297EFF"/>
    <w:rsid w:val="00297F56"/>
    <w:rsid w:val="002A00AB"/>
    <w:rsid w:val="002A116B"/>
    <w:rsid w:val="002A11E4"/>
    <w:rsid w:val="002A19F8"/>
    <w:rsid w:val="002A1D77"/>
    <w:rsid w:val="002A2BF7"/>
    <w:rsid w:val="002A2E61"/>
    <w:rsid w:val="002A310B"/>
    <w:rsid w:val="002A3326"/>
    <w:rsid w:val="002A4179"/>
    <w:rsid w:val="002A4271"/>
    <w:rsid w:val="002A44CF"/>
    <w:rsid w:val="002A47CA"/>
    <w:rsid w:val="002A4D9C"/>
    <w:rsid w:val="002A575C"/>
    <w:rsid w:val="002A5FAA"/>
    <w:rsid w:val="002A618F"/>
    <w:rsid w:val="002A61A5"/>
    <w:rsid w:val="002A67CF"/>
    <w:rsid w:val="002A6D19"/>
    <w:rsid w:val="002A7350"/>
    <w:rsid w:val="002A74C9"/>
    <w:rsid w:val="002B017A"/>
    <w:rsid w:val="002B05F5"/>
    <w:rsid w:val="002B0BC7"/>
    <w:rsid w:val="002B1937"/>
    <w:rsid w:val="002B2121"/>
    <w:rsid w:val="002B2478"/>
    <w:rsid w:val="002B3059"/>
    <w:rsid w:val="002B4414"/>
    <w:rsid w:val="002B488A"/>
    <w:rsid w:val="002B4EF5"/>
    <w:rsid w:val="002B5931"/>
    <w:rsid w:val="002B6667"/>
    <w:rsid w:val="002B6699"/>
    <w:rsid w:val="002B69D7"/>
    <w:rsid w:val="002B6BF7"/>
    <w:rsid w:val="002B6CD6"/>
    <w:rsid w:val="002B6EB0"/>
    <w:rsid w:val="002B7085"/>
    <w:rsid w:val="002B7ACD"/>
    <w:rsid w:val="002B7B9C"/>
    <w:rsid w:val="002B7D83"/>
    <w:rsid w:val="002C098F"/>
    <w:rsid w:val="002C0CA9"/>
    <w:rsid w:val="002C0F04"/>
    <w:rsid w:val="002C22C5"/>
    <w:rsid w:val="002C2CF4"/>
    <w:rsid w:val="002C38D9"/>
    <w:rsid w:val="002C46E4"/>
    <w:rsid w:val="002C46E8"/>
    <w:rsid w:val="002C4B13"/>
    <w:rsid w:val="002C4CBC"/>
    <w:rsid w:val="002C4D15"/>
    <w:rsid w:val="002C4D64"/>
    <w:rsid w:val="002C4E7E"/>
    <w:rsid w:val="002C4F1B"/>
    <w:rsid w:val="002C4F80"/>
    <w:rsid w:val="002C5398"/>
    <w:rsid w:val="002C5519"/>
    <w:rsid w:val="002C552A"/>
    <w:rsid w:val="002C5777"/>
    <w:rsid w:val="002C5A4A"/>
    <w:rsid w:val="002C5B28"/>
    <w:rsid w:val="002C6129"/>
    <w:rsid w:val="002C63DD"/>
    <w:rsid w:val="002C6494"/>
    <w:rsid w:val="002C663A"/>
    <w:rsid w:val="002C6A38"/>
    <w:rsid w:val="002C6D01"/>
    <w:rsid w:val="002C6FED"/>
    <w:rsid w:val="002C72D3"/>
    <w:rsid w:val="002C737A"/>
    <w:rsid w:val="002C762F"/>
    <w:rsid w:val="002C7A8D"/>
    <w:rsid w:val="002C7BA8"/>
    <w:rsid w:val="002D006F"/>
    <w:rsid w:val="002D0100"/>
    <w:rsid w:val="002D12AA"/>
    <w:rsid w:val="002D1672"/>
    <w:rsid w:val="002D19B8"/>
    <w:rsid w:val="002D1F76"/>
    <w:rsid w:val="002D233F"/>
    <w:rsid w:val="002D27D7"/>
    <w:rsid w:val="002D3137"/>
    <w:rsid w:val="002D3EE8"/>
    <w:rsid w:val="002D419D"/>
    <w:rsid w:val="002D448A"/>
    <w:rsid w:val="002D47A5"/>
    <w:rsid w:val="002D5173"/>
    <w:rsid w:val="002D534E"/>
    <w:rsid w:val="002D56E1"/>
    <w:rsid w:val="002D57FC"/>
    <w:rsid w:val="002D5AF5"/>
    <w:rsid w:val="002D5F16"/>
    <w:rsid w:val="002D62CB"/>
    <w:rsid w:val="002D698B"/>
    <w:rsid w:val="002D6BD9"/>
    <w:rsid w:val="002D6CE8"/>
    <w:rsid w:val="002D71E4"/>
    <w:rsid w:val="002D75EA"/>
    <w:rsid w:val="002D767E"/>
    <w:rsid w:val="002D7926"/>
    <w:rsid w:val="002D7A2C"/>
    <w:rsid w:val="002E0145"/>
    <w:rsid w:val="002E0574"/>
    <w:rsid w:val="002E079D"/>
    <w:rsid w:val="002E07A4"/>
    <w:rsid w:val="002E0BBD"/>
    <w:rsid w:val="002E0D40"/>
    <w:rsid w:val="002E1792"/>
    <w:rsid w:val="002E2041"/>
    <w:rsid w:val="002E20A1"/>
    <w:rsid w:val="002E29B7"/>
    <w:rsid w:val="002E2D05"/>
    <w:rsid w:val="002E3C0E"/>
    <w:rsid w:val="002E3E0C"/>
    <w:rsid w:val="002E3E38"/>
    <w:rsid w:val="002E40AC"/>
    <w:rsid w:val="002E418C"/>
    <w:rsid w:val="002E41A1"/>
    <w:rsid w:val="002E471D"/>
    <w:rsid w:val="002E47A4"/>
    <w:rsid w:val="002E4A4E"/>
    <w:rsid w:val="002E569D"/>
    <w:rsid w:val="002E5C85"/>
    <w:rsid w:val="002E6292"/>
    <w:rsid w:val="002E6C16"/>
    <w:rsid w:val="002E6D53"/>
    <w:rsid w:val="002E7181"/>
    <w:rsid w:val="002F050F"/>
    <w:rsid w:val="002F06A0"/>
    <w:rsid w:val="002F0833"/>
    <w:rsid w:val="002F0F0B"/>
    <w:rsid w:val="002F1508"/>
    <w:rsid w:val="002F2F0F"/>
    <w:rsid w:val="002F3060"/>
    <w:rsid w:val="002F3137"/>
    <w:rsid w:val="002F3391"/>
    <w:rsid w:val="002F34CC"/>
    <w:rsid w:val="002F3629"/>
    <w:rsid w:val="002F4E90"/>
    <w:rsid w:val="002F5574"/>
    <w:rsid w:val="002F6851"/>
    <w:rsid w:val="002F6867"/>
    <w:rsid w:val="002F6C2E"/>
    <w:rsid w:val="002F7674"/>
    <w:rsid w:val="002F7F31"/>
    <w:rsid w:val="00300597"/>
    <w:rsid w:val="00300C54"/>
    <w:rsid w:val="0030105F"/>
    <w:rsid w:val="00301979"/>
    <w:rsid w:val="00301FFF"/>
    <w:rsid w:val="00302749"/>
    <w:rsid w:val="00302D84"/>
    <w:rsid w:val="003032A8"/>
    <w:rsid w:val="003038C4"/>
    <w:rsid w:val="0030397A"/>
    <w:rsid w:val="00304554"/>
    <w:rsid w:val="00304B26"/>
    <w:rsid w:val="00304F1A"/>
    <w:rsid w:val="00304FA3"/>
    <w:rsid w:val="00305059"/>
    <w:rsid w:val="00305618"/>
    <w:rsid w:val="003056B9"/>
    <w:rsid w:val="0030587F"/>
    <w:rsid w:val="0030611E"/>
    <w:rsid w:val="00306AE3"/>
    <w:rsid w:val="00306B19"/>
    <w:rsid w:val="00306BD4"/>
    <w:rsid w:val="00306E2F"/>
    <w:rsid w:val="00310B6D"/>
    <w:rsid w:val="00311518"/>
    <w:rsid w:val="003116A1"/>
    <w:rsid w:val="00311A7B"/>
    <w:rsid w:val="00311E75"/>
    <w:rsid w:val="003121E0"/>
    <w:rsid w:val="00312C05"/>
    <w:rsid w:val="00313AD9"/>
    <w:rsid w:val="0031409A"/>
    <w:rsid w:val="00314336"/>
    <w:rsid w:val="0031442C"/>
    <w:rsid w:val="00314533"/>
    <w:rsid w:val="00314578"/>
    <w:rsid w:val="00314715"/>
    <w:rsid w:val="00314D05"/>
    <w:rsid w:val="0031525F"/>
    <w:rsid w:val="003157D7"/>
    <w:rsid w:val="003158C1"/>
    <w:rsid w:val="0031629F"/>
    <w:rsid w:val="00316C62"/>
    <w:rsid w:val="00316FA5"/>
    <w:rsid w:val="00317955"/>
    <w:rsid w:val="00317BB0"/>
    <w:rsid w:val="00317CEE"/>
    <w:rsid w:val="00320E8E"/>
    <w:rsid w:val="00320F5C"/>
    <w:rsid w:val="00321804"/>
    <w:rsid w:val="00321B7F"/>
    <w:rsid w:val="00321F1F"/>
    <w:rsid w:val="00322667"/>
    <w:rsid w:val="003234BF"/>
    <w:rsid w:val="0032396B"/>
    <w:rsid w:val="00323A6D"/>
    <w:rsid w:val="003250EF"/>
    <w:rsid w:val="003252EA"/>
    <w:rsid w:val="0032545F"/>
    <w:rsid w:val="0032579B"/>
    <w:rsid w:val="003263D8"/>
    <w:rsid w:val="0032668C"/>
    <w:rsid w:val="00326803"/>
    <w:rsid w:val="00326D21"/>
    <w:rsid w:val="00327080"/>
    <w:rsid w:val="0032726B"/>
    <w:rsid w:val="00327C49"/>
    <w:rsid w:val="00327D71"/>
    <w:rsid w:val="00327EE7"/>
    <w:rsid w:val="003304FF"/>
    <w:rsid w:val="003309BB"/>
    <w:rsid w:val="00331194"/>
    <w:rsid w:val="00331A49"/>
    <w:rsid w:val="00332391"/>
    <w:rsid w:val="00332848"/>
    <w:rsid w:val="0033387C"/>
    <w:rsid w:val="00333A60"/>
    <w:rsid w:val="00334596"/>
    <w:rsid w:val="00334F94"/>
    <w:rsid w:val="00335777"/>
    <w:rsid w:val="00335C32"/>
    <w:rsid w:val="003361E6"/>
    <w:rsid w:val="003366B9"/>
    <w:rsid w:val="003368B8"/>
    <w:rsid w:val="003379B9"/>
    <w:rsid w:val="00337D20"/>
    <w:rsid w:val="00337E24"/>
    <w:rsid w:val="003400A3"/>
    <w:rsid w:val="003402B8"/>
    <w:rsid w:val="003409BF"/>
    <w:rsid w:val="00340B7A"/>
    <w:rsid w:val="0034124F"/>
    <w:rsid w:val="00341520"/>
    <w:rsid w:val="0034182E"/>
    <w:rsid w:val="00341FC5"/>
    <w:rsid w:val="00342063"/>
    <w:rsid w:val="0034220F"/>
    <w:rsid w:val="003423E3"/>
    <w:rsid w:val="00342C59"/>
    <w:rsid w:val="00343166"/>
    <w:rsid w:val="00343427"/>
    <w:rsid w:val="0034348C"/>
    <w:rsid w:val="00343BD7"/>
    <w:rsid w:val="00344069"/>
    <w:rsid w:val="00344CB8"/>
    <w:rsid w:val="00344E3B"/>
    <w:rsid w:val="003456AE"/>
    <w:rsid w:val="00345B4D"/>
    <w:rsid w:val="00345CB3"/>
    <w:rsid w:val="003466BC"/>
    <w:rsid w:val="00346941"/>
    <w:rsid w:val="00346BB9"/>
    <w:rsid w:val="00346F91"/>
    <w:rsid w:val="00347C23"/>
    <w:rsid w:val="00347D28"/>
    <w:rsid w:val="003500F8"/>
    <w:rsid w:val="0035077A"/>
    <w:rsid w:val="0035102D"/>
    <w:rsid w:val="0035136F"/>
    <w:rsid w:val="00351845"/>
    <w:rsid w:val="00351D73"/>
    <w:rsid w:val="00351ECB"/>
    <w:rsid w:val="00352618"/>
    <w:rsid w:val="00352CF0"/>
    <w:rsid w:val="003531DF"/>
    <w:rsid w:val="003535B4"/>
    <w:rsid w:val="003539E8"/>
    <w:rsid w:val="00353A64"/>
    <w:rsid w:val="00353DCE"/>
    <w:rsid w:val="003542FB"/>
    <w:rsid w:val="00354D45"/>
    <w:rsid w:val="00354FEF"/>
    <w:rsid w:val="003554D6"/>
    <w:rsid w:val="0035550A"/>
    <w:rsid w:val="00355527"/>
    <w:rsid w:val="003555B9"/>
    <w:rsid w:val="0035582C"/>
    <w:rsid w:val="00355AD1"/>
    <w:rsid w:val="003569F9"/>
    <w:rsid w:val="00356CC4"/>
    <w:rsid w:val="00356D77"/>
    <w:rsid w:val="003570BB"/>
    <w:rsid w:val="0035736E"/>
    <w:rsid w:val="003575D9"/>
    <w:rsid w:val="0035762B"/>
    <w:rsid w:val="00357799"/>
    <w:rsid w:val="003578D0"/>
    <w:rsid w:val="003605B5"/>
    <w:rsid w:val="00360717"/>
    <w:rsid w:val="00360DA3"/>
    <w:rsid w:val="00360FFF"/>
    <w:rsid w:val="00361D18"/>
    <w:rsid w:val="003621A7"/>
    <w:rsid w:val="00362B11"/>
    <w:rsid w:val="00362DBB"/>
    <w:rsid w:val="00362DC2"/>
    <w:rsid w:val="00362F7D"/>
    <w:rsid w:val="00363F0E"/>
    <w:rsid w:val="00363F32"/>
    <w:rsid w:val="00364DFF"/>
    <w:rsid w:val="0036552E"/>
    <w:rsid w:val="003655E2"/>
    <w:rsid w:val="0036611D"/>
    <w:rsid w:val="00366EA9"/>
    <w:rsid w:val="003670F8"/>
    <w:rsid w:val="00367667"/>
    <w:rsid w:val="00367DFE"/>
    <w:rsid w:val="003707B6"/>
    <w:rsid w:val="00370B24"/>
    <w:rsid w:val="00370B60"/>
    <w:rsid w:val="00370DD6"/>
    <w:rsid w:val="00370EE9"/>
    <w:rsid w:val="003710EF"/>
    <w:rsid w:val="00371885"/>
    <w:rsid w:val="003718B1"/>
    <w:rsid w:val="0037273B"/>
    <w:rsid w:val="00372B05"/>
    <w:rsid w:val="00373259"/>
    <w:rsid w:val="00373608"/>
    <w:rsid w:val="00373F46"/>
    <w:rsid w:val="0037428F"/>
    <w:rsid w:val="00375068"/>
    <w:rsid w:val="0037626C"/>
    <w:rsid w:val="00376343"/>
    <w:rsid w:val="003765D7"/>
    <w:rsid w:val="003767E7"/>
    <w:rsid w:val="00376B7A"/>
    <w:rsid w:val="00376E5E"/>
    <w:rsid w:val="003772D3"/>
    <w:rsid w:val="003773FD"/>
    <w:rsid w:val="00377686"/>
    <w:rsid w:val="003776D5"/>
    <w:rsid w:val="003778AE"/>
    <w:rsid w:val="00377C01"/>
    <w:rsid w:val="00377D2A"/>
    <w:rsid w:val="003808C0"/>
    <w:rsid w:val="00380A3C"/>
    <w:rsid w:val="00381143"/>
    <w:rsid w:val="00381191"/>
    <w:rsid w:val="003813E1"/>
    <w:rsid w:val="003813F2"/>
    <w:rsid w:val="00381A82"/>
    <w:rsid w:val="00381A8B"/>
    <w:rsid w:val="00381C84"/>
    <w:rsid w:val="003828F8"/>
    <w:rsid w:val="00382A41"/>
    <w:rsid w:val="00383667"/>
    <w:rsid w:val="00383ACF"/>
    <w:rsid w:val="00383FEA"/>
    <w:rsid w:val="00384046"/>
    <w:rsid w:val="00384445"/>
    <w:rsid w:val="00384A06"/>
    <w:rsid w:val="00385527"/>
    <w:rsid w:val="003861D8"/>
    <w:rsid w:val="0038632E"/>
    <w:rsid w:val="003865D1"/>
    <w:rsid w:val="003869CB"/>
    <w:rsid w:val="0038766A"/>
    <w:rsid w:val="00387B4E"/>
    <w:rsid w:val="00390849"/>
    <w:rsid w:val="00390A4E"/>
    <w:rsid w:val="00390A90"/>
    <w:rsid w:val="00390F30"/>
    <w:rsid w:val="00391433"/>
    <w:rsid w:val="003919D1"/>
    <w:rsid w:val="00391D2F"/>
    <w:rsid w:val="00391E2C"/>
    <w:rsid w:val="00391EF5"/>
    <w:rsid w:val="00392139"/>
    <w:rsid w:val="00393D77"/>
    <w:rsid w:val="003945DB"/>
    <w:rsid w:val="003953DD"/>
    <w:rsid w:val="00395AAC"/>
    <w:rsid w:val="00395D1F"/>
    <w:rsid w:val="00395E7F"/>
    <w:rsid w:val="003960A3"/>
    <w:rsid w:val="003961DB"/>
    <w:rsid w:val="00396204"/>
    <w:rsid w:val="003964D7"/>
    <w:rsid w:val="00396715"/>
    <w:rsid w:val="00396D77"/>
    <w:rsid w:val="003971AB"/>
    <w:rsid w:val="00397791"/>
    <w:rsid w:val="00397C1F"/>
    <w:rsid w:val="00397D58"/>
    <w:rsid w:val="003A0130"/>
    <w:rsid w:val="003A01A3"/>
    <w:rsid w:val="003A0415"/>
    <w:rsid w:val="003A0F58"/>
    <w:rsid w:val="003A1031"/>
    <w:rsid w:val="003A10D9"/>
    <w:rsid w:val="003A1481"/>
    <w:rsid w:val="003A1B76"/>
    <w:rsid w:val="003A1D32"/>
    <w:rsid w:val="003A224F"/>
    <w:rsid w:val="003A2BD7"/>
    <w:rsid w:val="003A386F"/>
    <w:rsid w:val="003A448F"/>
    <w:rsid w:val="003A467A"/>
    <w:rsid w:val="003A47B9"/>
    <w:rsid w:val="003A4ADE"/>
    <w:rsid w:val="003A5785"/>
    <w:rsid w:val="003A594E"/>
    <w:rsid w:val="003A5A0F"/>
    <w:rsid w:val="003A5C21"/>
    <w:rsid w:val="003A659E"/>
    <w:rsid w:val="003A7021"/>
    <w:rsid w:val="003A749F"/>
    <w:rsid w:val="003A7B51"/>
    <w:rsid w:val="003B0DEF"/>
    <w:rsid w:val="003B1158"/>
    <w:rsid w:val="003B1838"/>
    <w:rsid w:val="003B25DB"/>
    <w:rsid w:val="003B26C3"/>
    <w:rsid w:val="003B28AE"/>
    <w:rsid w:val="003B2987"/>
    <w:rsid w:val="003B2C55"/>
    <w:rsid w:val="003B31FD"/>
    <w:rsid w:val="003B3D1A"/>
    <w:rsid w:val="003B4087"/>
    <w:rsid w:val="003B43D2"/>
    <w:rsid w:val="003B4CEE"/>
    <w:rsid w:val="003B582F"/>
    <w:rsid w:val="003B5CCB"/>
    <w:rsid w:val="003B62E0"/>
    <w:rsid w:val="003B6310"/>
    <w:rsid w:val="003B65C8"/>
    <w:rsid w:val="003B6BE3"/>
    <w:rsid w:val="003B6FBB"/>
    <w:rsid w:val="003B7F2B"/>
    <w:rsid w:val="003B7F65"/>
    <w:rsid w:val="003C016C"/>
    <w:rsid w:val="003C0DDD"/>
    <w:rsid w:val="003C10A5"/>
    <w:rsid w:val="003C10A9"/>
    <w:rsid w:val="003C11A7"/>
    <w:rsid w:val="003C172A"/>
    <w:rsid w:val="003C1B42"/>
    <w:rsid w:val="003C1D98"/>
    <w:rsid w:val="003C1F21"/>
    <w:rsid w:val="003C2389"/>
    <w:rsid w:val="003C2537"/>
    <w:rsid w:val="003C32A2"/>
    <w:rsid w:val="003C346D"/>
    <w:rsid w:val="003C3530"/>
    <w:rsid w:val="003C3CBF"/>
    <w:rsid w:val="003C41FA"/>
    <w:rsid w:val="003C42C2"/>
    <w:rsid w:val="003C4314"/>
    <w:rsid w:val="003C5194"/>
    <w:rsid w:val="003C52A8"/>
    <w:rsid w:val="003C579B"/>
    <w:rsid w:val="003C5939"/>
    <w:rsid w:val="003C69F8"/>
    <w:rsid w:val="003C70FE"/>
    <w:rsid w:val="003C71E4"/>
    <w:rsid w:val="003C7778"/>
    <w:rsid w:val="003C7A82"/>
    <w:rsid w:val="003D0151"/>
    <w:rsid w:val="003D0C77"/>
    <w:rsid w:val="003D0E19"/>
    <w:rsid w:val="003D181D"/>
    <w:rsid w:val="003D26F0"/>
    <w:rsid w:val="003D28D8"/>
    <w:rsid w:val="003D2B3D"/>
    <w:rsid w:val="003D3530"/>
    <w:rsid w:val="003D3F56"/>
    <w:rsid w:val="003D4077"/>
    <w:rsid w:val="003D44DC"/>
    <w:rsid w:val="003D536E"/>
    <w:rsid w:val="003D548D"/>
    <w:rsid w:val="003D592B"/>
    <w:rsid w:val="003D5C2F"/>
    <w:rsid w:val="003D5DA1"/>
    <w:rsid w:val="003D6A25"/>
    <w:rsid w:val="003D6DA4"/>
    <w:rsid w:val="003D6EE0"/>
    <w:rsid w:val="003D704E"/>
    <w:rsid w:val="003D7185"/>
    <w:rsid w:val="003D7247"/>
    <w:rsid w:val="003D76DA"/>
    <w:rsid w:val="003D7888"/>
    <w:rsid w:val="003D7C09"/>
    <w:rsid w:val="003D7F93"/>
    <w:rsid w:val="003E068C"/>
    <w:rsid w:val="003E0A68"/>
    <w:rsid w:val="003E134E"/>
    <w:rsid w:val="003E1568"/>
    <w:rsid w:val="003E1789"/>
    <w:rsid w:val="003E196D"/>
    <w:rsid w:val="003E1DC1"/>
    <w:rsid w:val="003E2F7C"/>
    <w:rsid w:val="003E3036"/>
    <w:rsid w:val="003E326C"/>
    <w:rsid w:val="003E346E"/>
    <w:rsid w:val="003E386C"/>
    <w:rsid w:val="003E3CF4"/>
    <w:rsid w:val="003E414E"/>
    <w:rsid w:val="003E41DA"/>
    <w:rsid w:val="003E500F"/>
    <w:rsid w:val="003E526C"/>
    <w:rsid w:val="003E5A91"/>
    <w:rsid w:val="003E5C41"/>
    <w:rsid w:val="003E5E1F"/>
    <w:rsid w:val="003E5EED"/>
    <w:rsid w:val="003E625E"/>
    <w:rsid w:val="003E63ED"/>
    <w:rsid w:val="003E6603"/>
    <w:rsid w:val="003E67FE"/>
    <w:rsid w:val="003E6CF5"/>
    <w:rsid w:val="003E787C"/>
    <w:rsid w:val="003E7F04"/>
    <w:rsid w:val="003F0321"/>
    <w:rsid w:val="003F04EE"/>
    <w:rsid w:val="003F12FA"/>
    <w:rsid w:val="003F1E51"/>
    <w:rsid w:val="003F206D"/>
    <w:rsid w:val="003F248A"/>
    <w:rsid w:val="003F26EC"/>
    <w:rsid w:val="003F2D8E"/>
    <w:rsid w:val="003F318B"/>
    <w:rsid w:val="003F3449"/>
    <w:rsid w:val="003F3C54"/>
    <w:rsid w:val="003F3D4D"/>
    <w:rsid w:val="003F41DA"/>
    <w:rsid w:val="003F4623"/>
    <w:rsid w:val="003F4C40"/>
    <w:rsid w:val="003F4E87"/>
    <w:rsid w:val="003F4F26"/>
    <w:rsid w:val="003F64CC"/>
    <w:rsid w:val="003F6D96"/>
    <w:rsid w:val="003F7F1F"/>
    <w:rsid w:val="00400603"/>
    <w:rsid w:val="00401097"/>
    <w:rsid w:val="004010D1"/>
    <w:rsid w:val="00401711"/>
    <w:rsid w:val="00401B09"/>
    <w:rsid w:val="004020F2"/>
    <w:rsid w:val="00402DC5"/>
    <w:rsid w:val="00402F42"/>
    <w:rsid w:val="00403133"/>
    <w:rsid w:val="00404116"/>
    <w:rsid w:val="0040475A"/>
    <w:rsid w:val="00404987"/>
    <w:rsid w:val="00404C19"/>
    <w:rsid w:val="00405197"/>
    <w:rsid w:val="0040525F"/>
    <w:rsid w:val="00405270"/>
    <w:rsid w:val="00405756"/>
    <w:rsid w:val="004059FE"/>
    <w:rsid w:val="00405B56"/>
    <w:rsid w:val="00405C1E"/>
    <w:rsid w:val="00405E8C"/>
    <w:rsid w:val="00406518"/>
    <w:rsid w:val="00406AD6"/>
    <w:rsid w:val="00406B40"/>
    <w:rsid w:val="00406F91"/>
    <w:rsid w:val="004074BB"/>
    <w:rsid w:val="004079E9"/>
    <w:rsid w:val="00407D17"/>
    <w:rsid w:val="00407E9C"/>
    <w:rsid w:val="00410181"/>
    <w:rsid w:val="00410382"/>
    <w:rsid w:val="004108BE"/>
    <w:rsid w:val="00410BF6"/>
    <w:rsid w:val="0041102D"/>
    <w:rsid w:val="004110DE"/>
    <w:rsid w:val="00411B9B"/>
    <w:rsid w:val="00411D67"/>
    <w:rsid w:val="00412321"/>
    <w:rsid w:val="00412E7C"/>
    <w:rsid w:val="004134BA"/>
    <w:rsid w:val="00413861"/>
    <w:rsid w:val="00413FB8"/>
    <w:rsid w:val="00414120"/>
    <w:rsid w:val="004142E8"/>
    <w:rsid w:val="004143FA"/>
    <w:rsid w:val="0041462A"/>
    <w:rsid w:val="00414ACA"/>
    <w:rsid w:val="00414DE5"/>
    <w:rsid w:val="0041565B"/>
    <w:rsid w:val="004157E2"/>
    <w:rsid w:val="004169AC"/>
    <w:rsid w:val="00416D85"/>
    <w:rsid w:val="0041704E"/>
    <w:rsid w:val="00420D6E"/>
    <w:rsid w:val="004212BB"/>
    <w:rsid w:val="0042156F"/>
    <w:rsid w:val="00421D8B"/>
    <w:rsid w:val="00422093"/>
    <w:rsid w:val="00422C2A"/>
    <w:rsid w:val="00422D4E"/>
    <w:rsid w:val="00422EA8"/>
    <w:rsid w:val="00422F81"/>
    <w:rsid w:val="00423545"/>
    <w:rsid w:val="00423C7B"/>
    <w:rsid w:val="00424627"/>
    <w:rsid w:val="00424AED"/>
    <w:rsid w:val="00424CF5"/>
    <w:rsid w:val="00424FA5"/>
    <w:rsid w:val="00425DFA"/>
    <w:rsid w:val="00425E73"/>
    <w:rsid w:val="00426145"/>
    <w:rsid w:val="00426D17"/>
    <w:rsid w:val="00426D9A"/>
    <w:rsid w:val="00426E54"/>
    <w:rsid w:val="00427089"/>
    <w:rsid w:val="00427186"/>
    <w:rsid w:val="00427259"/>
    <w:rsid w:val="00427F19"/>
    <w:rsid w:val="004302F8"/>
    <w:rsid w:val="0043100F"/>
    <w:rsid w:val="0043125C"/>
    <w:rsid w:val="004314C9"/>
    <w:rsid w:val="004318C8"/>
    <w:rsid w:val="00431B1E"/>
    <w:rsid w:val="004323DD"/>
    <w:rsid w:val="004327BA"/>
    <w:rsid w:val="004327ED"/>
    <w:rsid w:val="00432880"/>
    <w:rsid w:val="00433414"/>
    <w:rsid w:val="00433E64"/>
    <w:rsid w:val="004349F4"/>
    <w:rsid w:val="0043575A"/>
    <w:rsid w:val="004358C3"/>
    <w:rsid w:val="00435AC0"/>
    <w:rsid w:val="00435ED8"/>
    <w:rsid w:val="00436952"/>
    <w:rsid w:val="00436C3D"/>
    <w:rsid w:val="00437531"/>
    <w:rsid w:val="00437D0C"/>
    <w:rsid w:val="00437FED"/>
    <w:rsid w:val="00437FF5"/>
    <w:rsid w:val="0044000F"/>
    <w:rsid w:val="00440110"/>
    <w:rsid w:val="00440230"/>
    <w:rsid w:val="0044047C"/>
    <w:rsid w:val="00440A3E"/>
    <w:rsid w:val="00441067"/>
    <w:rsid w:val="0044139E"/>
    <w:rsid w:val="0044164B"/>
    <w:rsid w:val="004419AE"/>
    <w:rsid w:val="00441ECF"/>
    <w:rsid w:val="00442121"/>
    <w:rsid w:val="0044224B"/>
    <w:rsid w:val="00442883"/>
    <w:rsid w:val="00442B50"/>
    <w:rsid w:val="004431B8"/>
    <w:rsid w:val="004432E1"/>
    <w:rsid w:val="0044338A"/>
    <w:rsid w:val="00443844"/>
    <w:rsid w:val="00443AA7"/>
    <w:rsid w:val="00443B52"/>
    <w:rsid w:val="004443EC"/>
    <w:rsid w:val="00444CC0"/>
    <w:rsid w:val="00444F88"/>
    <w:rsid w:val="004451BD"/>
    <w:rsid w:val="004451D7"/>
    <w:rsid w:val="0044538D"/>
    <w:rsid w:val="00445483"/>
    <w:rsid w:val="00445AE7"/>
    <w:rsid w:val="0044610C"/>
    <w:rsid w:val="004464A7"/>
    <w:rsid w:val="00446822"/>
    <w:rsid w:val="004473BE"/>
    <w:rsid w:val="00450025"/>
    <w:rsid w:val="004508D4"/>
    <w:rsid w:val="00450CA5"/>
    <w:rsid w:val="00450D79"/>
    <w:rsid w:val="00451141"/>
    <w:rsid w:val="0045137F"/>
    <w:rsid w:val="0045182F"/>
    <w:rsid w:val="004519E0"/>
    <w:rsid w:val="00451E25"/>
    <w:rsid w:val="00452080"/>
    <w:rsid w:val="004527EB"/>
    <w:rsid w:val="00453043"/>
    <w:rsid w:val="0045321A"/>
    <w:rsid w:val="0045353A"/>
    <w:rsid w:val="00453684"/>
    <w:rsid w:val="00453718"/>
    <w:rsid w:val="00453C61"/>
    <w:rsid w:val="00453CAB"/>
    <w:rsid w:val="00453D74"/>
    <w:rsid w:val="00454271"/>
    <w:rsid w:val="004545A2"/>
    <w:rsid w:val="00454C73"/>
    <w:rsid w:val="004551EC"/>
    <w:rsid w:val="00455EA6"/>
    <w:rsid w:val="0045600B"/>
    <w:rsid w:val="00456BE1"/>
    <w:rsid w:val="0045737F"/>
    <w:rsid w:val="00457446"/>
    <w:rsid w:val="00457F40"/>
    <w:rsid w:val="00460159"/>
    <w:rsid w:val="00460A33"/>
    <w:rsid w:val="00461384"/>
    <w:rsid w:val="00461E02"/>
    <w:rsid w:val="00462B14"/>
    <w:rsid w:val="004636FD"/>
    <w:rsid w:val="00463776"/>
    <w:rsid w:val="004637C6"/>
    <w:rsid w:val="00463D94"/>
    <w:rsid w:val="00464178"/>
    <w:rsid w:val="0046454E"/>
    <w:rsid w:val="00464646"/>
    <w:rsid w:val="00464B90"/>
    <w:rsid w:val="00464D76"/>
    <w:rsid w:val="00465165"/>
    <w:rsid w:val="0046585F"/>
    <w:rsid w:val="00466148"/>
    <w:rsid w:val="004664EB"/>
    <w:rsid w:val="00467316"/>
    <w:rsid w:val="004675F6"/>
    <w:rsid w:val="004677B8"/>
    <w:rsid w:val="0046790A"/>
    <w:rsid w:val="00470130"/>
    <w:rsid w:val="0047095E"/>
    <w:rsid w:val="00470D01"/>
    <w:rsid w:val="00470F13"/>
    <w:rsid w:val="00471190"/>
    <w:rsid w:val="00471645"/>
    <w:rsid w:val="00471F97"/>
    <w:rsid w:val="00472726"/>
    <w:rsid w:val="004729C3"/>
    <w:rsid w:val="00473038"/>
    <w:rsid w:val="004734C1"/>
    <w:rsid w:val="00473631"/>
    <w:rsid w:val="00473B7B"/>
    <w:rsid w:val="00473B9D"/>
    <w:rsid w:val="00475013"/>
    <w:rsid w:val="004754BA"/>
    <w:rsid w:val="0047591A"/>
    <w:rsid w:val="00475C52"/>
    <w:rsid w:val="00475DE9"/>
    <w:rsid w:val="00475F47"/>
    <w:rsid w:val="00476015"/>
    <w:rsid w:val="00476700"/>
    <w:rsid w:val="0047675A"/>
    <w:rsid w:val="00477078"/>
    <w:rsid w:val="00477F41"/>
    <w:rsid w:val="004805C1"/>
    <w:rsid w:val="00481153"/>
    <w:rsid w:val="00481163"/>
    <w:rsid w:val="004816DA"/>
    <w:rsid w:val="00481F84"/>
    <w:rsid w:val="00482AC3"/>
    <w:rsid w:val="00482B0F"/>
    <w:rsid w:val="004834B0"/>
    <w:rsid w:val="00483AA6"/>
    <w:rsid w:val="00483C7C"/>
    <w:rsid w:val="00483FCE"/>
    <w:rsid w:val="00484C9E"/>
    <w:rsid w:val="00485873"/>
    <w:rsid w:val="004858D5"/>
    <w:rsid w:val="004858F4"/>
    <w:rsid w:val="004859A0"/>
    <w:rsid w:val="00485B5D"/>
    <w:rsid w:val="00485BC5"/>
    <w:rsid w:val="00485C89"/>
    <w:rsid w:val="00485CA2"/>
    <w:rsid w:val="00486096"/>
    <w:rsid w:val="00486226"/>
    <w:rsid w:val="004862C3"/>
    <w:rsid w:val="00486BBE"/>
    <w:rsid w:val="00486CF7"/>
    <w:rsid w:val="00486D70"/>
    <w:rsid w:val="00486ED2"/>
    <w:rsid w:val="004873FA"/>
    <w:rsid w:val="00490139"/>
    <w:rsid w:val="0049087D"/>
    <w:rsid w:val="004910C2"/>
    <w:rsid w:val="00491227"/>
    <w:rsid w:val="00491839"/>
    <w:rsid w:val="00491C20"/>
    <w:rsid w:val="00491F77"/>
    <w:rsid w:val="0049243B"/>
    <w:rsid w:val="0049244A"/>
    <w:rsid w:val="004925BA"/>
    <w:rsid w:val="00493065"/>
    <w:rsid w:val="00493161"/>
    <w:rsid w:val="00493468"/>
    <w:rsid w:val="00493C63"/>
    <w:rsid w:val="00494B78"/>
    <w:rsid w:val="00494D23"/>
    <w:rsid w:val="00494FA6"/>
    <w:rsid w:val="0049574F"/>
    <w:rsid w:val="00495EFC"/>
    <w:rsid w:val="004961EE"/>
    <w:rsid w:val="00496E4B"/>
    <w:rsid w:val="004970DB"/>
    <w:rsid w:val="00497359"/>
    <w:rsid w:val="004976B3"/>
    <w:rsid w:val="00497709"/>
    <w:rsid w:val="00497905"/>
    <w:rsid w:val="004979D5"/>
    <w:rsid w:val="00497EFB"/>
    <w:rsid w:val="00497FBF"/>
    <w:rsid w:val="004A0060"/>
    <w:rsid w:val="004A0367"/>
    <w:rsid w:val="004A048F"/>
    <w:rsid w:val="004A0504"/>
    <w:rsid w:val="004A15AF"/>
    <w:rsid w:val="004A178C"/>
    <w:rsid w:val="004A1F0A"/>
    <w:rsid w:val="004A1F25"/>
    <w:rsid w:val="004A249D"/>
    <w:rsid w:val="004A25CE"/>
    <w:rsid w:val="004A26CA"/>
    <w:rsid w:val="004A2EFD"/>
    <w:rsid w:val="004A30D5"/>
    <w:rsid w:val="004A431B"/>
    <w:rsid w:val="004A4537"/>
    <w:rsid w:val="004A52FD"/>
    <w:rsid w:val="004A53E1"/>
    <w:rsid w:val="004A5964"/>
    <w:rsid w:val="004A6315"/>
    <w:rsid w:val="004B0926"/>
    <w:rsid w:val="004B1215"/>
    <w:rsid w:val="004B14C5"/>
    <w:rsid w:val="004B1529"/>
    <w:rsid w:val="004B2209"/>
    <w:rsid w:val="004B2364"/>
    <w:rsid w:val="004B2623"/>
    <w:rsid w:val="004B2B3C"/>
    <w:rsid w:val="004B2EA6"/>
    <w:rsid w:val="004B2FF7"/>
    <w:rsid w:val="004B33B3"/>
    <w:rsid w:val="004B36F1"/>
    <w:rsid w:val="004B399C"/>
    <w:rsid w:val="004B3A9C"/>
    <w:rsid w:val="004B3BAC"/>
    <w:rsid w:val="004B4E87"/>
    <w:rsid w:val="004B54AD"/>
    <w:rsid w:val="004B55BA"/>
    <w:rsid w:val="004B5628"/>
    <w:rsid w:val="004B5683"/>
    <w:rsid w:val="004B5825"/>
    <w:rsid w:val="004B6634"/>
    <w:rsid w:val="004B676B"/>
    <w:rsid w:val="004B6868"/>
    <w:rsid w:val="004B6A4F"/>
    <w:rsid w:val="004B6D63"/>
    <w:rsid w:val="004B7057"/>
    <w:rsid w:val="004B74E7"/>
    <w:rsid w:val="004B7CF5"/>
    <w:rsid w:val="004B7EB7"/>
    <w:rsid w:val="004C0402"/>
    <w:rsid w:val="004C0BBE"/>
    <w:rsid w:val="004C0BD7"/>
    <w:rsid w:val="004C0F77"/>
    <w:rsid w:val="004C1804"/>
    <w:rsid w:val="004C196B"/>
    <w:rsid w:val="004C1C0D"/>
    <w:rsid w:val="004C3034"/>
    <w:rsid w:val="004C34F1"/>
    <w:rsid w:val="004C3B3E"/>
    <w:rsid w:val="004C4800"/>
    <w:rsid w:val="004C4887"/>
    <w:rsid w:val="004C4968"/>
    <w:rsid w:val="004C50C2"/>
    <w:rsid w:val="004C5129"/>
    <w:rsid w:val="004C559A"/>
    <w:rsid w:val="004C5CD2"/>
    <w:rsid w:val="004C5EB8"/>
    <w:rsid w:val="004C6371"/>
    <w:rsid w:val="004C67F6"/>
    <w:rsid w:val="004C74D7"/>
    <w:rsid w:val="004C7567"/>
    <w:rsid w:val="004C7572"/>
    <w:rsid w:val="004C7831"/>
    <w:rsid w:val="004C7CB7"/>
    <w:rsid w:val="004C7E44"/>
    <w:rsid w:val="004D0385"/>
    <w:rsid w:val="004D1635"/>
    <w:rsid w:val="004D197D"/>
    <w:rsid w:val="004D1B8E"/>
    <w:rsid w:val="004D2CE8"/>
    <w:rsid w:val="004D3252"/>
    <w:rsid w:val="004D3CA9"/>
    <w:rsid w:val="004D4285"/>
    <w:rsid w:val="004D4D7D"/>
    <w:rsid w:val="004D4EC5"/>
    <w:rsid w:val="004D5F3C"/>
    <w:rsid w:val="004D66DC"/>
    <w:rsid w:val="004D69F5"/>
    <w:rsid w:val="004D73B5"/>
    <w:rsid w:val="004D7806"/>
    <w:rsid w:val="004D78D6"/>
    <w:rsid w:val="004E0079"/>
    <w:rsid w:val="004E0998"/>
    <w:rsid w:val="004E12CE"/>
    <w:rsid w:val="004E1FAC"/>
    <w:rsid w:val="004E1FCB"/>
    <w:rsid w:val="004E2853"/>
    <w:rsid w:val="004E2DF7"/>
    <w:rsid w:val="004E2F9F"/>
    <w:rsid w:val="004E338C"/>
    <w:rsid w:val="004E33D9"/>
    <w:rsid w:val="004E3502"/>
    <w:rsid w:val="004E3EED"/>
    <w:rsid w:val="004E43F8"/>
    <w:rsid w:val="004E53A7"/>
    <w:rsid w:val="004E57EE"/>
    <w:rsid w:val="004E58EE"/>
    <w:rsid w:val="004E596D"/>
    <w:rsid w:val="004E5E46"/>
    <w:rsid w:val="004E62E2"/>
    <w:rsid w:val="004E76C1"/>
    <w:rsid w:val="004E7DFA"/>
    <w:rsid w:val="004F017F"/>
    <w:rsid w:val="004F076D"/>
    <w:rsid w:val="004F07D0"/>
    <w:rsid w:val="004F07FF"/>
    <w:rsid w:val="004F1764"/>
    <w:rsid w:val="004F1DA7"/>
    <w:rsid w:val="004F1DCB"/>
    <w:rsid w:val="004F1E37"/>
    <w:rsid w:val="004F220D"/>
    <w:rsid w:val="004F246E"/>
    <w:rsid w:val="004F2614"/>
    <w:rsid w:val="004F268B"/>
    <w:rsid w:val="004F2E93"/>
    <w:rsid w:val="004F301B"/>
    <w:rsid w:val="004F3091"/>
    <w:rsid w:val="004F3177"/>
    <w:rsid w:val="004F35F9"/>
    <w:rsid w:val="004F422A"/>
    <w:rsid w:val="004F4341"/>
    <w:rsid w:val="004F4766"/>
    <w:rsid w:val="004F47C6"/>
    <w:rsid w:val="004F4891"/>
    <w:rsid w:val="004F490B"/>
    <w:rsid w:val="004F4E65"/>
    <w:rsid w:val="004F4E6B"/>
    <w:rsid w:val="004F4F8E"/>
    <w:rsid w:val="004F55C0"/>
    <w:rsid w:val="004F65CF"/>
    <w:rsid w:val="004F68EB"/>
    <w:rsid w:val="004F71B3"/>
    <w:rsid w:val="004F77DD"/>
    <w:rsid w:val="004F7A34"/>
    <w:rsid w:val="004F7CCB"/>
    <w:rsid w:val="0050005D"/>
    <w:rsid w:val="005002DA"/>
    <w:rsid w:val="005004FB"/>
    <w:rsid w:val="00500B57"/>
    <w:rsid w:val="0050130D"/>
    <w:rsid w:val="00501847"/>
    <w:rsid w:val="00501E1A"/>
    <w:rsid w:val="005021DC"/>
    <w:rsid w:val="00502850"/>
    <w:rsid w:val="00502B67"/>
    <w:rsid w:val="00502CE5"/>
    <w:rsid w:val="00502D6D"/>
    <w:rsid w:val="00502DB8"/>
    <w:rsid w:val="00502E97"/>
    <w:rsid w:val="005030E0"/>
    <w:rsid w:val="0050368E"/>
    <w:rsid w:val="0050391D"/>
    <w:rsid w:val="005039F4"/>
    <w:rsid w:val="005048DA"/>
    <w:rsid w:val="00504CDE"/>
    <w:rsid w:val="00505431"/>
    <w:rsid w:val="00505978"/>
    <w:rsid w:val="00505AA4"/>
    <w:rsid w:val="00506A00"/>
    <w:rsid w:val="00506BDD"/>
    <w:rsid w:val="0051011B"/>
    <w:rsid w:val="0051019A"/>
    <w:rsid w:val="00510596"/>
    <w:rsid w:val="00510B3E"/>
    <w:rsid w:val="0051158B"/>
    <w:rsid w:val="005117EA"/>
    <w:rsid w:val="00511BEF"/>
    <w:rsid w:val="00511DC6"/>
    <w:rsid w:val="005124A1"/>
    <w:rsid w:val="00512DB3"/>
    <w:rsid w:val="00513264"/>
    <w:rsid w:val="0051352A"/>
    <w:rsid w:val="005141E1"/>
    <w:rsid w:val="00514885"/>
    <w:rsid w:val="00514EB1"/>
    <w:rsid w:val="005150D4"/>
    <w:rsid w:val="0051552C"/>
    <w:rsid w:val="00515784"/>
    <w:rsid w:val="00515B36"/>
    <w:rsid w:val="005162EC"/>
    <w:rsid w:val="00517A84"/>
    <w:rsid w:val="00517F86"/>
    <w:rsid w:val="005205E8"/>
    <w:rsid w:val="00520C13"/>
    <w:rsid w:val="0052109B"/>
    <w:rsid w:val="00522C42"/>
    <w:rsid w:val="00523408"/>
    <w:rsid w:val="005239F7"/>
    <w:rsid w:val="005242CD"/>
    <w:rsid w:val="00524AAB"/>
    <w:rsid w:val="00524D7F"/>
    <w:rsid w:val="00524F8A"/>
    <w:rsid w:val="00525587"/>
    <w:rsid w:val="0052597A"/>
    <w:rsid w:val="00525A81"/>
    <w:rsid w:val="00525CD0"/>
    <w:rsid w:val="00525FB9"/>
    <w:rsid w:val="0052610B"/>
    <w:rsid w:val="00526C30"/>
    <w:rsid w:val="00526C4D"/>
    <w:rsid w:val="00526ED1"/>
    <w:rsid w:val="00526F14"/>
    <w:rsid w:val="00526FDF"/>
    <w:rsid w:val="00527682"/>
    <w:rsid w:val="00527B77"/>
    <w:rsid w:val="00527F59"/>
    <w:rsid w:val="00530851"/>
    <w:rsid w:val="00530935"/>
    <w:rsid w:val="00530B54"/>
    <w:rsid w:val="00531406"/>
    <w:rsid w:val="00531689"/>
    <w:rsid w:val="005318EA"/>
    <w:rsid w:val="00531E99"/>
    <w:rsid w:val="00532336"/>
    <w:rsid w:val="0053323C"/>
    <w:rsid w:val="005333DA"/>
    <w:rsid w:val="00533838"/>
    <w:rsid w:val="005338C2"/>
    <w:rsid w:val="00533CAB"/>
    <w:rsid w:val="00534281"/>
    <w:rsid w:val="0053441E"/>
    <w:rsid w:val="00534A20"/>
    <w:rsid w:val="00535072"/>
    <w:rsid w:val="005356FA"/>
    <w:rsid w:val="00535A88"/>
    <w:rsid w:val="0053683F"/>
    <w:rsid w:val="00536970"/>
    <w:rsid w:val="00536AAA"/>
    <w:rsid w:val="00536B43"/>
    <w:rsid w:val="00536F2C"/>
    <w:rsid w:val="005376CD"/>
    <w:rsid w:val="0054010F"/>
    <w:rsid w:val="005401D2"/>
    <w:rsid w:val="00540F7D"/>
    <w:rsid w:val="005417AB"/>
    <w:rsid w:val="00541BFE"/>
    <w:rsid w:val="00541D40"/>
    <w:rsid w:val="00541FB9"/>
    <w:rsid w:val="0054223D"/>
    <w:rsid w:val="005424A2"/>
    <w:rsid w:val="00542AA1"/>
    <w:rsid w:val="00543911"/>
    <w:rsid w:val="00543C1B"/>
    <w:rsid w:val="00544C60"/>
    <w:rsid w:val="00545252"/>
    <w:rsid w:val="005456DA"/>
    <w:rsid w:val="005463D4"/>
    <w:rsid w:val="00546E71"/>
    <w:rsid w:val="00546FC7"/>
    <w:rsid w:val="00551233"/>
    <w:rsid w:val="005512CC"/>
    <w:rsid w:val="0055185E"/>
    <w:rsid w:val="00552550"/>
    <w:rsid w:val="00552B47"/>
    <w:rsid w:val="00552F2E"/>
    <w:rsid w:val="00553098"/>
    <w:rsid w:val="005533E0"/>
    <w:rsid w:val="0055437B"/>
    <w:rsid w:val="0055484F"/>
    <w:rsid w:val="00554DBE"/>
    <w:rsid w:val="00554F6B"/>
    <w:rsid w:val="00555D87"/>
    <w:rsid w:val="00556271"/>
    <w:rsid w:val="00556322"/>
    <w:rsid w:val="0055648C"/>
    <w:rsid w:val="00556B0D"/>
    <w:rsid w:val="00556CD5"/>
    <w:rsid w:val="00557124"/>
    <w:rsid w:val="0055783D"/>
    <w:rsid w:val="00557C46"/>
    <w:rsid w:val="005600D8"/>
    <w:rsid w:val="00560215"/>
    <w:rsid w:val="00560949"/>
    <w:rsid w:val="00560A2A"/>
    <w:rsid w:val="00561EA4"/>
    <w:rsid w:val="0056233B"/>
    <w:rsid w:val="00563050"/>
    <w:rsid w:val="0056380E"/>
    <w:rsid w:val="0056388B"/>
    <w:rsid w:val="00563FD4"/>
    <w:rsid w:val="00564A61"/>
    <w:rsid w:val="0056539F"/>
    <w:rsid w:val="00565823"/>
    <w:rsid w:val="005666C2"/>
    <w:rsid w:val="00567222"/>
    <w:rsid w:val="0056738E"/>
    <w:rsid w:val="005673F8"/>
    <w:rsid w:val="00567708"/>
    <w:rsid w:val="005677E0"/>
    <w:rsid w:val="00567E62"/>
    <w:rsid w:val="0057034A"/>
    <w:rsid w:val="0057075D"/>
    <w:rsid w:val="005716B6"/>
    <w:rsid w:val="00571A67"/>
    <w:rsid w:val="00571DBB"/>
    <w:rsid w:val="00571E64"/>
    <w:rsid w:val="00572588"/>
    <w:rsid w:val="00572E6A"/>
    <w:rsid w:val="00573396"/>
    <w:rsid w:val="005733A1"/>
    <w:rsid w:val="005739B4"/>
    <w:rsid w:val="00573BD6"/>
    <w:rsid w:val="0057446E"/>
    <w:rsid w:val="00574BA9"/>
    <w:rsid w:val="00574C1C"/>
    <w:rsid w:val="00576243"/>
    <w:rsid w:val="005762A8"/>
    <w:rsid w:val="00576BAB"/>
    <w:rsid w:val="00576DBD"/>
    <w:rsid w:val="00577AE5"/>
    <w:rsid w:val="00577F49"/>
    <w:rsid w:val="005800A7"/>
    <w:rsid w:val="005800C9"/>
    <w:rsid w:val="00580232"/>
    <w:rsid w:val="00580253"/>
    <w:rsid w:val="005803D9"/>
    <w:rsid w:val="00581025"/>
    <w:rsid w:val="005821F4"/>
    <w:rsid w:val="0058244A"/>
    <w:rsid w:val="00582490"/>
    <w:rsid w:val="0058286A"/>
    <w:rsid w:val="005828D4"/>
    <w:rsid w:val="00583A0F"/>
    <w:rsid w:val="00583C75"/>
    <w:rsid w:val="005843CF"/>
    <w:rsid w:val="005848A5"/>
    <w:rsid w:val="00584C01"/>
    <w:rsid w:val="00584CD4"/>
    <w:rsid w:val="00584F47"/>
    <w:rsid w:val="00584F81"/>
    <w:rsid w:val="00585889"/>
    <w:rsid w:val="00586662"/>
    <w:rsid w:val="005869BC"/>
    <w:rsid w:val="00586BD5"/>
    <w:rsid w:val="00586D97"/>
    <w:rsid w:val="00586E35"/>
    <w:rsid w:val="00587B9D"/>
    <w:rsid w:val="00587E9C"/>
    <w:rsid w:val="00587EB1"/>
    <w:rsid w:val="00590C11"/>
    <w:rsid w:val="00590DA6"/>
    <w:rsid w:val="00591B3B"/>
    <w:rsid w:val="005925D7"/>
    <w:rsid w:val="005926E4"/>
    <w:rsid w:val="0059296A"/>
    <w:rsid w:val="005932CA"/>
    <w:rsid w:val="00593F81"/>
    <w:rsid w:val="005944E2"/>
    <w:rsid w:val="0059578D"/>
    <w:rsid w:val="00595934"/>
    <w:rsid w:val="00595B89"/>
    <w:rsid w:val="00595E3E"/>
    <w:rsid w:val="00595F70"/>
    <w:rsid w:val="005962F9"/>
    <w:rsid w:val="00596E59"/>
    <w:rsid w:val="00596E8F"/>
    <w:rsid w:val="0059725E"/>
    <w:rsid w:val="005978B8"/>
    <w:rsid w:val="00597A4F"/>
    <w:rsid w:val="00597EF6"/>
    <w:rsid w:val="005A025C"/>
    <w:rsid w:val="005A06CF"/>
    <w:rsid w:val="005A0ADC"/>
    <w:rsid w:val="005A0C6C"/>
    <w:rsid w:val="005A0D6B"/>
    <w:rsid w:val="005A0FC1"/>
    <w:rsid w:val="005A24C8"/>
    <w:rsid w:val="005A2897"/>
    <w:rsid w:val="005A329D"/>
    <w:rsid w:val="005A36B3"/>
    <w:rsid w:val="005A37BF"/>
    <w:rsid w:val="005A3BD4"/>
    <w:rsid w:val="005A432E"/>
    <w:rsid w:val="005A4384"/>
    <w:rsid w:val="005A4DAE"/>
    <w:rsid w:val="005A4F9E"/>
    <w:rsid w:val="005A55C2"/>
    <w:rsid w:val="005A5FE6"/>
    <w:rsid w:val="005A6238"/>
    <w:rsid w:val="005A68E0"/>
    <w:rsid w:val="005A790C"/>
    <w:rsid w:val="005A7990"/>
    <w:rsid w:val="005A7AA1"/>
    <w:rsid w:val="005A7EBB"/>
    <w:rsid w:val="005B00DD"/>
    <w:rsid w:val="005B0154"/>
    <w:rsid w:val="005B0179"/>
    <w:rsid w:val="005B02C9"/>
    <w:rsid w:val="005B05DF"/>
    <w:rsid w:val="005B1456"/>
    <w:rsid w:val="005B257E"/>
    <w:rsid w:val="005B2726"/>
    <w:rsid w:val="005B2780"/>
    <w:rsid w:val="005B3456"/>
    <w:rsid w:val="005B3868"/>
    <w:rsid w:val="005B3ABF"/>
    <w:rsid w:val="005B41A1"/>
    <w:rsid w:val="005B4239"/>
    <w:rsid w:val="005B4342"/>
    <w:rsid w:val="005B4FE7"/>
    <w:rsid w:val="005B547C"/>
    <w:rsid w:val="005B5785"/>
    <w:rsid w:val="005B58B9"/>
    <w:rsid w:val="005B63AE"/>
    <w:rsid w:val="005B647A"/>
    <w:rsid w:val="005B70D1"/>
    <w:rsid w:val="005B7193"/>
    <w:rsid w:val="005B78C3"/>
    <w:rsid w:val="005B7953"/>
    <w:rsid w:val="005B7DFA"/>
    <w:rsid w:val="005C0193"/>
    <w:rsid w:val="005C0FE8"/>
    <w:rsid w:val="005C117E"/>
    <w:rsid w:val="005C11B6"/>
    <w:rsid w:val="005C2200"/>
    <w:rsid w:val="005C2428"/>
    <w:rsid w:val="005C29C1"/>
    <w:rsid w:val="005C2CF6"/>
    <w:rsid w:val="005C2DCC"/>
    <w:rsid w:val="005C3712"/>
    <w:rsid w:val="005C3B31"/>
    <w:rsid w:val="005C4FBC"/>
    <w:rsid w:val="005C51F1"/>
    <w:rsid w:val="005C59E0"/>
    <w:rsid w:val="005C619B"/>
    <w:rsid w:val="005C620E"/>
    <w:rsid w:val="005C6855"/>
    <w:rsid w:val="005C71C7"/>
    <w:rsid w:val="005C7BA2"/>
    <w:rsid w:val="005D02F9"/>
    <w:rsid w:val="005D09CA"/>
    <w:rsid w:val="005D0CCD"/>
    <w:rsid w:val="005D0D5C"/>
    <w:rsid w:val="005D0E18"/>
    <w:rsid w:val="005D1013"/>
    <w:rsid w:val="005D155E"/>
    <w:rsid w:val="005D2007"/>
    <w:rsid w:val="005D21B7"/>
    <w:rsid w:val="005D3280"/>
    <w:rsid w:val="005D3B40"/>
    <w:rsid w:val="005D3BB9"/>
    <w:rsid w:val="005D3F60"/>
    <w:rsid w:val="005D4354"/>
    <w:rsid w:val="005D49AD"/>
    <w:rsid w:val="005D4A71"/>
    <w:rsid w:val="005D4DE6"/>
    <w:rsid w:val="005D52C4"/>
    <w:rsid w:val="005D5597"/>
    <w:rsid w:val="005D5DA8"/>
    <w:rsid w:val="005D6796"/>
    <w:rsid w:val="005D7919"/>
    <w:rsid w:val="005D7E65"/>
    <w:rsid w:val="005D7EA7"/>
    <w:rsid w:val="005E00A1"/>
    <w:rsid w:val="005E034C"/>
    <w:rsid w:val="005E06AD"/>
    <w:rsid w:val="005E1589"/>
    <w:rsid w:val="005E15D4"/>
    <w:rsid w:val="005E2371"/>
    <w:rsid w:val="005E23CF"/>
    <w:rsid w:val="005E2455"/>
    <w:rsid w:val="005E2716"/>
    <w:rsid w:val="005E2ADF"/>
    <w:rsid w:val="005E3291"/>
    <w:rsid w:val="005E3452"/>
    <w:rsid w:val="005E35EF"/>
    <w:rsid w:val="005E36F7"/>
    <w:rsid w:val="005E38D6"/>
    <w:rsid w:val="005E3AA7"/>
    <w:rsid w:val="005E3E14"/>
    <w:rsid w:val="005E3E31"/>
    <w:rsid w:val="005E3EC5"/>
    <w:rsid w:val="005E3FDB"/>
    <w:rsid w:val="005E42C2"/>
    <w:rsid w:val="005E436D"/>
    <w:rsid w:val="005E4511"/>
    <w:rsid w:val="005E482A"/>
    <w:rsid w:val="005E4C34"/>
    <w:rsid w:val="005E5023"/>
    <w:rsid w:val="005E51E7"/>
    <w:rsid w:val="005E52BB"/>
    <w:rsid w:val="005E587A"/>
    <w:rsid w:val="005E6362"/>
    <w:rsid w:val="005E66A7"/>
    <w:rsid w:val="005E68AC"/>
    <w:rsid w:val="005E73F3"/>
    <w:rsid w:val="005E7504"/>
    <w:rsid w:val="005E7C0A"/>
    <w:rsid w:val="005E7D3F"/>
    <w:rsid w:val="005F050D"/>
    <w:rsid w:val="005F0D99"/>
    <w:rsid w:val="005F0EEC"/>
    <w:rsid w:val="005F11E6"/>
    <w:rsid w:val="005F1642"/>
    <w:rsid w:val="005F19BE"/>
    <w:rsid w:val="005F1BF3"/>
    <w:rsid w:val="005F1C1A"/>
    <w:rsid w:val="005F2A9C"/>
    <w:rsid w:val="005F2B97"/>
    <w:rsid w:val="005F2C6C"/>
    <w:rsid w:val="005F2DB2"/>
    <w:rsid w:val="005F3CD6"/>
    <w:rsid w:val="005F3F97"/>
    <w:rsid w:val="005F4DAB"/>
    <w:rsid w:val="005F57F0"/>
    <w:rsid w:val="005F5951"/>
    <w:rsid w:val="005F66F9"/>
    <w:rsid w:val="005F6A8B"/>
    <w:rsid w:val="005F6B2C"/>
    <w:rsid w:val="005F6DAA"/>
    <w:rsid w:val="005F6E07"/>
    <w:rsid w:val="005F7148"/>
    <w:rsid w:val="005F71C4"/>
    <w:rsid w:val="0060012C"/>
    <w:rsid w:val="006007F9"/>
    <w:rsid w:val="00600989"/>
    <w:rsid w:val="00600D8D"/>
    <w:rsid w:val="00600DFF"/>
    <w:rsid w:val="00600E15"/>
    <w:rsid w:val="006017C6"/>
    <w:rsid w:val="00601834"/>
    <w:rsid w:val="00601A3B"/>
    <w:rsid w:val="00601BD6"/>
    <w:rsid w:val="00602256"/>
    <w:rsid w:val="00602C75"/>
    <w:rsid w:val="00602E8C"/>
    <w:rsid w:val="00603104"/>
    <w:rsid w:val="0060332B"/>
    <w:rsid w:val="0060348E"/>
    <w:rsid w:val="00603569"/>
    <w:rsid w:val="00603AE3"/>
    <w:rsid w:val="00604C6C"/>
    <w:rsid w:val="00604F88"/>
    <w:rsid w:val="006052A7"/>
    <w:rsid w:val="00605962"/>
    <w:rsid w:val="0060616B"/>
    <w:rsid w:val="00606208"/>
    <w:rsid w:val="00606225"/>
    <w:rsid w:val="006062DD"/>
    <w:rsid w:val="006066A0"/>
    <w:rsid w:val="006069C4"/>
    <w:rsid w:val="00606AB7"/>
    <w:rsid w:val="0060702B"/>
    <w:rsid w:val="0060728A"/>
    <w:rsid w:val="006076E2"/>
    <w:rsid w:val="00607722"/>
    <w:rsid w:val="00607D54"/>
    <w:rsid w:val="00610919"/>
    <w:rsid w:val="00610B16"/>
    <w:rsid w:val="00611100"/>
    <w:rsid w:val="006111EE"/>
    <w:rsid w:val="00611201"/>
    <w:rsid w:val="00611E96"/>
    <w:rsid w:val="006126B4"/>
    <w:rsid w:val="00613045"/>
    <w:rsid w:val="00613165"/>
    <w:rsid w:val="00613752"/>
    <w:rsid w:val="0061376B"/>
    <w:rsid w:val="00613CE0"/>
    <w:rsid w:val="00613DD3"/>
    <w:rsid w:val="0061431E"/>
    <w:rsid w:val="00614856"/>
    <w:rsid w:val="00614EDC"/>
    <w:rsid w:val="00615575"/>
    <w:rsid w:val="006156F4"/>
    <w:rsid w:val="006159B4"/>
    <w:rsid w:val="00615C8E"/>
    <w:rsid w:val="006161B7"/>
    <w:rsid w:val="00616D3B"/>
    <w:rsid w:val="00616F30"/>
    <w:rsid w:val="0061734D"/>
    <w:rsid w:val="00617ADC"/>
    <w:rsid w:val="00620331"/>
    <w:rsid w:val="0062058F"/>
    <w:rsid w:val="00620660"/>
    <w:rsid w:val="00620719"/>
    <w:rsid w:val="00620E43"/>
    <w:rsid w:val="00620F89"/>
    <w:rsid w:val="006215BD"/>
    <w:rsid w:val="00621CF1"/>
    <w:rsid w:val="00621E22"/>
    <w:rsid w:val="006223F7"/>
    <w:rsid w:val="006225D5"/>
    <w:rsid w:val="006229A1"/>
    <w:rsid w:val="00622C8B"/>
    <w:rsid w:val="006234B9"/>
    <w:rsid w:val="00623A1E"/>
    <w:rsid w:val="0062404F"/>
    <w:rsid w:val="0062575E"/>
    <w:rsid w:val="00625DC0"/>
    <w:rsid w:val="00625E41"/>
    <w:rsid w:val="00625F10"/>
    <w:rsid w:val="00626838"/>
    <w:rsid w:val="00626B1F"/>
    <w:rsid w:val="00626CFB"/>
    <w:rsid w:val="0062753D"/>
    <w:rsid w:val="00627921"/>
    <w:rsid w:val="006279B0"/>
    <w:rsid w:val="00627EFF"/>
    <w:rsid w:val="00630890"/>
    <w:rsid w:val="00630C52"/>
    <w:rsid w:val="006311E7"/>
    <w:rsid w:val="0063122B"/>
    <w:rsid w:val="00631AB7"/>
    <w:rsid w:val="0063219B"/>
    <w:rsid w:val="00632527"/>
    <w:rsid w:val="006326D9"/>
    <w:rsid w:val="00632E46"/>
    <w:rsid w:val="00633B1B"/>
    <w:rsid w:val="0063459E"/>
    <w:rsid w:val="006347C0"/>
    <w:rsid w:val="00634C82"/>
    <w:rsid w:val="00634D11"/>
    <w:rsid w:val="0063514B"/>
    <w:rsid w:val="0063515B"/>
    <w:rsid w:val="0063520F"/>
    <w:rsid w:val="006358F4"/>
    <w:rsid w:val="00635968"/>
    <w:rsid w:val="00635AB0"/>
    <w:rsid w:val="00635C26"/>
    <w:rsid w:val="00636180"/>
    <w:rsid w:val="00636534"/>
    <w:rsid w:val="006369B6"/>
    <w:rsid w:val="0063705D"/>
    <w:rsid w:val="006370A2"/>
    <w:rsid w:val="00637544"/>
    <w:rsid w:val="00637D82"/>
    <w:rsid w:val="00637FAD"/>
    <w:rsid w:val="00640002"/>
    <w:rsid w:val="006401DE"/>
    <w:rsid w:val="00640B88"/>
    <w:rsid w:val="0064111F"/>
    <w:rsid w:val="006418E0"/>
    <w:rsid w:val="006419FD"/>
    <w:rsid w:val="00641B99"/>
    <w:rsid w:val="00641E6E"/>
    <w:rsid w:val="00642042"/>
    <w:rsid w:val="00642220"/>
    <w:rsid w:val="00643198"/>
    <w:rsid w:val="00644A42"/>
    <w:rsid w:val="00645291"/>
    <w:rsid w:val="00645D2A"/>
    <w:rsid w:val="00645E1B"/>
    <w:rsid w:val="00645F04"/>
    <w:rsid w:val="0064784B"/>
    <w:rsid w:val="00650E8C"/>
    <w:rsid w:val="00651362"/>
    <w:rsid w:val="00651677"/>
    <w:rsid w:val="006517DB"/>
    <w:rsid w:val="00651CDB"/>
    <w:rsid w:val="00652140"/>
    <w:rsid w:val="006522AB"/>
    <w:rsid w:val="00652507"/>
    <w:rsid w:val="006529F5"/>
    <w:rsid w:val="00652C80"/>
    <w:rsid w:val="00652EC4"/>
    <w:rsid w:val="006539AF"/>
    <w:rsid w:val="00654547"/>
    <w:rsid w:val="00655967"/>
    <w:rsid w:val="00655B5D"/>
    <w:rsid w:val="00655B96"/>
    <w:rsid w:val="00655C54"/>
    <w:rsid w:val="00655C8E"/>
    <w:rsid w:val="00655D9F"/>
    <w:rsid w:val="0065600A"/>
    <w:rsid w:val="00656394"/>
    <w:rsid w:val="00656C2D"/>
    <w:rsid w:val="00656E10"/>
    <w:rsid w:val="00656E5B"/>
    <w:rsid w:val="006577D6"/>
    <w:rsid w:val="00657A66"/>
    <w:rsid w:val="006600D0"/>
    <w:rsid w:val="006602C9"/>
    <w:rsid w:val="00660984"/>
    <w:rsid w:val="00660E23"/>
    <w:rsid w:val="00661913"/>
    <w:rsid w:val="00661D9C"/>
    <w:rsid w:val="00662908"/>
    <w:rsid w:val="00662A1F"/>
    <w:rsid w:val="006634F4"/>
    <w:rsid w:val="00663528"/>
    <w:rsid w:val="0066477C"/>
    <w:rsid w:val="00664979"/>
    <w:rsid w:val="00664EB9"/>
    <w:rsid w:val="00665460"/>
    <w:rsid w:val="0066557E"/>
    <w:rsid w:val="00665972"/>
    <w:rsid w:val="00665A14"/>
    <w:rsid w:val="00665CB9"/>
    <w:rsid w:val="00665FF0"/>
    <w:rsid w:val="00666481"/>
    <w:rsid w:val="0066655B"/>
    <w:rsid w:val="00666964"/>
    <w:rsid w:val="00666D47"/>
    <w:rsid w:val="00666E48"/>
    <w:rsid w:val="00667233"/>
    <w:rsid w:val="006673CF"/>
    <w:rsid w:val="006676DC"/>
    <w:rsid w:val="006679D2"/>
    <w:rsid w:val="00667ACA"/>
    <w:rsid w:val="0067009A"/>
    <w:rsid w:val="006720E1"/>
    <w:rsid w:val="00672431"/>
    <w:rsid w:val="0067264D"/>
    <w:rsid w:val="00672A11"/>
    <w:rsid w:val="00672A2F"/>
    <w:rsid w:val="00672EF6"/>
    <w:rsid w:val="00673044"/>
    <w:rsid w:val="00673267"/>
    <w:rsid w:val="0067374F"/>
    <w:rsid w:val="00673C04"/>
    <w:rsid w:val="00673DE5"/>
    <w:rsid w:val="00673F79"/>
    <w:rsid w:val="00673FDE"/>
    <w:rsid w:val="00673FF7"/>
    <w:rsid w:val="00674E97"/>
    <w:rsid w:val="0067562F"/>
    <w:rsid w:val="0067574F"/>
    <w:rsid w:val="00675F4E"/>
    <w:rsid w:val="00675F8B"/>
    <w:rsid w:val="006764F8"/>
    <w:rsid w:val="00676547"/>
    <w:rsid w:val="00676602"/>
    <w:rsid w:val="0067673F"/>
    <w:rsid w:val="00676B62"/>
    <w:rsid w:val="00676FC1"/>
    <w:rsid w:val="00677BDD"/>
    <w:rsid w:val="00677E73"/>
    <w:rsid w:val="00682AF8"/>
    <w:rsid w:val="00682E87"/>
    <w:rsid w:val="00683A14"/>
    <w:rsid w:val="00683B7B"/>
    <w:rsid w:val="00683CA0"/>
    <w:rsid w:val="006842CF"/>
    <w:rsid w:val="006843CA"/>
    <w:rsid w:val="00684D8A"/>
    <w:rsid w:val="006864B5"/>
    <w:rsid w:val="00687774"/>
    <w:rsid w:val="006900E7"/>
    <w:rsid w:val="0069025E"/>
    <w:rsid w:val="006904A2"/>
    <w:rsid w:val="006914D1"/>
    <w:rsid w:val="00691B20"/>
    <w:rsid w:val="00691B46"/>
    <w:rsid w:val="00692DD9"/>
    <w:rsid w:val="00693464"/>
    <w:rsid w:val="00693BFB"/>
    <w:rsid w:val="00693C02"/>
    <w:rsid w:val="00693C6C"/>
    <w:rsid w:val="00694A3A"/>
    <w:rsid w:val="006950CB"/>
    <w:rsid w:val="00695251"/>
    <w:rsid w:val="006A0432"/>
    <w:rsid w:val="006A11E4"/>
    <w:rsid w:val="006A1786"/>
    <w:rsid w:val="006A18F4"/>
    <w:rsid w:val="006A1FFF"/>
    <w:rsid w:val="006A22D0"/>
    <w:rsid w:val="006A22EB"/>
    <w:rsid w:val="006A2474"/>
    <w:rsid w:val="006A249E"/>
    <w:rsid w:val="006A25AE"/>
    <w:rsid w:val="006A3328"/>
    <w:rsid w:val="006A33C7"/>
    <w:rsid w:val="006A35AA"/>
    <w:rsid w:val="006A3A90"/>
    <w:rsid w:val="006A3BC3"/>
    <w:rsid w:val="006A3D7B"/>
    <w:rsid w:val="006A44F0"/>
    <w:rsid w:val="006A48CF"/>
    <w:rsid w:val="006A4FEF"/>
    <w:rsid w:val="006A52F4"/>
    <w:rsid w:val="006A534D"/>
    <w:rsid w:val="006A5571"/>
    <w:rsid w:val="006A559C"/>
    <w:rsid w:val="006A58C5"/>
    <w:rsid w:val="006A5ACF"/>
    <w:rsid w:val="006A5AED"/>
    <w:rsid w:val="006A6CD8"/>
    <w:rsid w:val="006A6D01"/>
    <w:rsid w:val="006A7727"/>
    <w:rsid w:val="006A77F3"/>
    <w:rsid w:val="006A79D5"/>
    <w:rsid w:val="006A7B84"/>
    <w:rsid w:val="006A7C10"/>
    <w:rsid w:val="006B0174"/>
    <w:rsid w:val="006B0342"/>
    <w:rsid w:val="006B0B0B"/>
    <w:rsid w:val="006B165F"/>
    <w:rsid w:val="006B16EA"/>
    <w:rsid w:val="006B1719"/>
    <w:rsid w:val="006B1887"/>
    <w:rsid w:val="006B2067"/>
    <w:rsid w:val="006B22DA"/>
    <w:rsid w:val="006B2305"/>
    <w:rsid w:val="006B2EA8"/>
    <w:rsid w:val="006B363D"/>
    <w:rsid w:val="006B380E"/>
    <w:rsid w:val="006B43EC"/>
    <w:rsid w:val="006B4928"/>
    <w:rsid w:val="006B4A0F"/>
    <w:rsid w:val="006B4B2E"/>
    <w:rsid w:val="006B4BE5"/>
    <w:rsid w:val="006B4FE8"/>
    <w:rsid w:val="006B50F3"/>
    <w:rsid w:val="006B59D9"/>
    <w:rsid w:val="006B60CE"/>
    <w:rsid w:val="006B7509"/>
    <w:rsid w:val="006B7903"/>
    <w:rsid w:val="006B7CAD"/>
    <w:rsid w:val="006C0468"/>
    <w:rsid w:val="006C0CEE"/>
    <w:rsid w:val="006C0E0F"/>
    <w:rsid w:val="006C1D65"/>
    <w:rsid w:val="006C2126"/>
    <w:rsid w:val="006C2A6E"/>
    <w:rsid w:val="006C2D19"/>
    <w:rsid w:val="006C3121"/>
    <w:rsid w:val="006C3311"/>
    <w:rsid w:val="006C35A8"/>
    <w:rsid w:val="006C3B53"/>
    <w:rsid w:val="006C3C9D"/>
    <w:rsid w:val="006C4147"/>
    <w:rsid w:val="006C5707"/>
    <w:rsid w:val="006C5B02"/>
    <w:rsid w:val="006C5B1E"/>
    <w:rsid w:val="006C5B69"/>
    <w:rsid w:val="006C5F58"/>
    <w:rsid w:val="006C5FCB"/>
    <w:rsid w:val="006C60E6"/>
    <w:rsid w:val="006C77FF"/>
    <w:rsid w:val="006D0035"/>
    <w:rsid w:val="006D04D8"/>
    <w:rsid w:val="006D081E"/>
    <w:rsid w:val="006D10A0"/>
    <w:rsid w:val="006D13CE"/>
    <w:rsid w:val="006D1614"/>
    <w:rsid w:val="006D1C4B"/>
    <w:rsid w:val="006D1D7C"/>
    <w:rsid w:val="006D2DF5"/>
    <w:rsid w:val="006D2E5B"/>
    <w:rsid w:val="006D326F"/>
    <w:rsid w:val="006D339F"/>
    <w:rsid w:val="006D3435"/>
    <w:rsid w:val="006D39FC"/>
    <w:rsid w:val="006D3A9B"/>
    <w:rsid w:val="006D40E4"/>
    <w:rsid w:val="006D4173"/>
    <w:rsid w:val="006D48CE"/>
    <w:rsid w:val="006D5BAF"/>
    <w:rsid w:val="006D5CD6"/>
    <w:rsid w:val="006D5ED1"/>
    <w:rsid w:val="006D6098"/>
    <w:rsid w:val="006D632F"/>
    <w:rsid w:val="006D64D6"/>
    <w:rsid w:val="006D6707"/>
    <w:rsid w:val="006D69A0"/>
    <w:rsid w:val="006D6D8A"/>
    <w:rsid w:val="006D71C4"/>
    <w:rsid w:val="006D72FC"/>
    <w:rsid w:val="006D734D"/>
    <w:rsid w:val="006D7B23"/>
    <w:rsid w:val="006E01D1"/>
    <w:rsid w:val="006E0967"/>
    <w:rsid w:val="006E148D"/>
    <w:rsid w:val="006E1724"/>
    <w:rsid w:val="006E4373"/>
    <w:rsid w:val="006E4A41"/>
    <w:rsid w:val="006E4D1A"/>
    <w:rsid w:val="006E4EB1"/>
    <w:rsid w:val="006E5032"/>
    <w:rsid w:val="006E50D7"/>
    <w:rsid w:val="006E5690"/>
    <w:rsid w:val="006E588C"/>
    <w:rsid w:val="006E5AE4"/>
    <w:rsid w:val="006E67D6"/>
    <w:rsid w:val="006E6E2D"/>
    <w:rsid w:val="006E6E3A"/>
    <w:rsid w:val="006E7540"/>
    <w:rsid w:val="006E793D"/>
    <w:rsid w:val="006F182A"/>
    <w:rsid w:val="006F1883"/>
    <w:rsid w:val="006F19C7"/>
    <w:rsid w:val="006F1A04"/>
    <w:rsid w:val="006F1ABE"/>
    <w:rsid w:val="006F240D"/>
    <w:rsid w:val="006F26EE"/>
    <w:rsid w:val="006F28B0"/>
    <w:rsid w:val="006F3288"/>
    <w:rsid w:val="006F3AB0"/>
    <w:rsid w:val="006F474F"/>
    <w:rsid w:val="006F4AD6"/>
    <w:rsid w:val="006F5AF5"/>
    <w:rsid w:val="006F5C16"/>
    <w:rsid w:val="006F5ED6"/>
    <w:rsid w:val="006F6173"/>
    <w:rsid w:val="006F6B8F"/>
    <w:rsid w:val="006F75C1"/>
    <w:rsid w:val="006F76D7"/>
    <w:rsid w:val="006F7AC0"/>
    <w:rsid w:val="006F7ED8"/>
    <w:rsid w:val="006F7F24"/>
    <w:rsid w:val="007002A4"/>
    <w:rsid w:val="007006B2"/>
    <w:rsid w:val="00700CA1"/>
    <w:rsid w:val="00701962"/>
    <w:rsid w:val="00701AB0"/>
    <w:rsid w:val="007022BE"/>
    <w:rsid w:val="00703368"/>
    <w:rsid w:val="00703C43"/>
    <w:rsid w:val="00703DAB"/>
    <w:rsid w:val="0070470C"/>
    <w:rsid w:val="00704F34"/>
    <w:rsid w:val="00704FF2"/>
    <w:rsid w:val="00705195"/>
    <w:rsid w:val="00705869"/>
    <w:rsid w:val="00705A55"/>
    <w:rsid w:val="00705A90"/>
    <w:rsid w:val="00705EE8"/>
    <w:rsid w:val="007067F8"/>
    <w:rsid w:val="007069AE"/>
    <w:rsid w:val="00706C18"/>
    <w:rsid w:val="00707744"/>
    <w:rsid w:val="00707924"/>
    <w:rsid w:val="00707D2C"/>
    <w:rsid w:val="00707F17"/>
    <w:rsid w:val="00707FB5"/>
    <w:rsid w:val="00707FF3"/>
    <w:rsid w:val="007107E1"/>
    <w:rsid w:val="007109F2"/>
    <w:rsid w:val="0071149C"/>
    <w:rsid w:val="00712245"/>
    <w:rsid w:val="00712705"/>
    <w:rsid w:val="00712E1A"/>
    <w:rsid w:val="00713308"/>
    <w:rsid w:val="0071335A"/>
    <w:rsid w:val="007133AB"/>
    <w:rsid w:val="00713412"/>
    <w:rsid w:val="00713E20"/>
    <w:rsid w:val="007141B6"/>
    <w:rsid w:val="00714402"/>
    <w:rsid w:val="00714414"/>
    <w:rsid w:val="00714721"/>
    <w:rsid w:val="0071486C"/>
    <w:rsid w:val="00714C33"/>
    <w:rsid w:val="00715613"/>
    <w:rsid w:val="0071581D"/>
    <w:rsid w:val="00715AFB"/>
    <w:rsid w:val="00715D0A"/>
    <w:rsid w:val="00715E1C"/>
    <w:rsid w:val="00715EAE"/>
    <w:rsid w:val="00716185"/>
    <w:rsid w:val="00716208"/>
    <w:rsid w:val="00716695"/>
    <w:rsid w:val="00716ACB"/>
    <w:rsid w:val="007174FE"/>
    <w:rsid w:val="0071788A"/>
    <w:rsid w:val="00717D2A"/>
    <w:rsid w:val="00720EEC"/>
    <w:rsid w:val="00720F89"/>
    <w:rsid w:val="007211D1"/>
    <w:rsid w:val="00721758"/>
    <w:rsid w:val="007217C8"/>
    <w:rsid w:val="00721AA4"/>
    <w:rsid w:val="00721C7C"/>
    <w:rsid w:val="007221FF"/>
    <w:rsid w:val="00722319"/>
    <w:rsid w:val="00722A40"/>
    <w:rsid w:val="00723202"/>
    <w:rsid w:val="00723792"/>
    <w:rsid w:val="00723A3D"/>
    <w:rsid w:val="00723AA3"/>
    <w:rsid w:val="00723B3E"/>
    <w:rsid w:val="00723D0D"/>
    <w:rsid w:val="00724009"/>
    <w:rsid w:val="00724F30"/>
    <w:rsid w:val="00725387"/>
    <w:rsid w:val="00725848"/>
    <w:rsid w:val="00725FB1"/>
    <w:rsid w:val="00726774"/>
    <w:rsid w:val="0073007F"/>
    <w:rsid w:val="007308ED"/>
    <w:rsid w:val="007308FE"/>
    <w:rsid w:val="0073099A"/>
    <w:rsid w:val="00730B0E"/>
    <w:rsid w:val="00730CB5"/>
    <w:rsid w:val="00730D81"/>
    <w:rsid w:val="00731786"/>
    <w:rsid w:val="00731A3C"/>
    <w:rsid w:val="0073200E"/>
    <w:rsid w:val="00732934"/>
    <w:rsid w:val="00733428"/>
    <w:rsid w:val="00733C6F"/>
    <w:rsid w:val="0073441E"/>
    <w:rsid w:val="00734890"/>
    <w:rsid w:val="00734A74"/>
    <w:rsid w:val="00734EA1"/>
    <w:rsid w:val="0073518D"/>
    <w:rsid w:val="00735887"/>
    <w:rsid w:val="00735C6B"/>
    <w:rsid w:val="00736915"/>
    <w:rsid w:val="00736BF5"/>
    <w:rsid w:val="00737336"/>
    <w:rsid w:val="0073793B"/>
    <w:rsid w:val="00737CCC"/>
    <w:rsid w:val="0074004D"/>
    <w:rsid w:val="0074053D"/>
    <w:rsid w:val="0074124E"/>
    <w:rsid w:val="0074127A"/>
    <w:rsid w:val="007412E3"/>
    <w:rsid w:val="00741D32"/>
    <w:rsid w:val="007421E2"/>
    <w:rsid w:val="00742324"/>
    <w:rsid w:val="007429A5"/>
    <w:rsid w:val="00742A1A"/>
    <w:rsid w:val="00743091"/>
    <w:rsid w:val="00743695"/>
    <w:rsid w:val="007437B1"/>
    <w:rsid w:val="0074385A"/>
    <w:rsid w:val="00743984"/>
    <w:rsid w:val="00744144"/>
    <w:rsid w:val="00744FC6"/>
    <w:rsid w:val="007452AA"/>
    <w:rsid w:val="00745809"/>
    <w:rsid w:val="007461C1"/>
    <w:rsid w:val="0074654A"/>
    <w:rsid w:val="007469CB"/>
    <w:rsid w:val="00746F14"/>
    <w:rsid w:val="00747102"/>
    <w:rsid w:val="007475B5"/>
    <w:rsid w:val="00747754"/>
    <w:rsid w:val="00750102"/>
    <w:rsid w:val="007505AC"/>
    <w:rsid w:val="00751122"/>
    <w:rsid w:val="00751C63"/>
    <w:rsid w:val="0075205B"/>
    <w:rsid w:val="00752153"/>
    <w:rsid w:val="0075393D"/>
    <w:rsid w:val="00753986"/>
    <w:rsid w:val="00753C5D"/>
    <w:rsid w:val="00753F95"/>
    <w:rsid w:val="00754637"/>
    <w:rsid w:val="00754E5D"/>
    <w:rsid w:val="0075519F"/>
    <w:rsid w:val="007556F2"/>
    <w:rsid w:val="00755A6E"/>
    <w:rsid w:val="00756A6F"/>
    <w:rsid w:val="00756ADB"/>
    <w:rsid w:val="00756CBE"/>
    <w:rsid w:val="00756F0A"/>
    <w:rsid w:val="00757433"/>
    <w:rsid w:val="00757B70"/>
    <w:rsid w:val="00757BA0"/>
    <w:rsid w:val="0076024A"/>
    <w:rsid w:val="00760925"/>
    <w:rsid w:val="00760A99"/>
    <w:rsid w:val="007612A6"/>
    <w:rsid w:val="007612B6"/>
    <w:rsid w:val="0076148C"/>
    <w:rsid w:val="0076177E"/>
    <w:rsid w:val="00761C17"/>
    <w:rsid w:val="00761D59"/>
    <w:rsid w:val="00761FEF"/>
    <w:rsid w:val="00762159"/>
    <w:rsid w:val="00762D92"/>
    <w:rsid w:val="0076335C"/>
    <w:rsid w:val="00763720"/>
    <w:rsid w:val="0076378E"/>
    <w:rsid w:val="007637FD"/>
    <w:rsid w:val="00763B89"/>
    <w:rsid w:val="00763C93"/>
    <w:rsid w:val="0076428F"/>
    <w:rsid w:val="007647B1"/>
    <w:rsid w:val="00765DF3"/>
    <w:rsid w:val="00765F72"/>
    <w:rsid w:val="00765FD8"/>
    <w:rsid w:val="0076607E"/>
    <w:rsid w:val="0076705F"/>
    <w:rsid w:val="007670E8"/>
    <w:rsid w:val="00767477"/>
    <w:rsid w:val="00767F4F"/>
    <w:rsid w:val="007700F1"/>
    <w:rsid w:val="00770706"/>
    <w:rsid w:val="00771950"/>
    <w:rsid w:val="007724EE"/>
    <w:rsid w:val="0077281A"/>
    <w:rsid w:val="0077358F"/>
    <w:rsid w:val="0077390C"/>
    <w:rsid w:val="00773A7C"/>
    <w:rsid w:val="00774188"/>
    <w:rsid w:val="0077507C"/>
    <w:rsid w:val="00775233"/>
    <w:rsid w:val="00775340"/>
    <w:rsid w:val="0077577A"/>
    <w:rsid w:val="00775D6C"/>
    <w:rsid w:val="007760C9"/>
    <w:rsid w:val="007762E8"/>
    <w:rsid w:val="007763FB"/>
    <w:rsid w:val="007769FE"/>
    <w:rsid w:val="00776B10"/>
    <w:rsid w:val="00776B3D"/>
    <w:rsid w:val="007771A9"/>
    <w:rsid w:val="007772CF"/>
    <w:rsid w:val="007775A6"/>
    <w:rsid w:val="00777F0B"/>
    <w:rsid w:val="007805FD"/>
    <w:rsid w:val="00780995"/>
    <w:rsid w:val="00780B39"/>
    <w:rsid w:val="00780D2E"/>
    <w:rsid w:val="00781058"/>
    <w:rsid w:val="00781752"/>
    <w:rsid w:val="00781790"/>
    <w:rsid w:val="00781E3F"/>
    <w:rsid w:val="00782D92"/>
    <w:rsid w:val="00782ED7"/>
    <w:rsid w:val="007830B2"/>
    <w:rsid w:val="00783362"/>
    <w:rsid w:val="00783520"/>
    <w:rsid w:val="00783A72"/>
    <w:rsid w:val="007843D4"/>
    <w:rsid w:val="00784533"/>
    <w:rsid w:val="00784A81"/>
    <w:rsid w:val="00784F3E"/>
    <w:rsid w:val="0078511E"/>
    <w:rsid w:val="00785216"/>
    <w:rsid w:val="007852DF"/>
    <w:rsid w:val="00785600"/>
    <w:rsid w:val="0078574E"/>
    <w:rsid w:val="00785935"/>
    <w:rsid w:val="00785DFB"/>
    <w:rsid w:val="00786164"/>
    <w:rsid w:val="007864BC"/>
    <w:rsid w:val="0078678D"/>
    <w:rsid w:val="00786CAF"/>
    <w:rsid w:val="00786CEF"/>
    <w:rsid w:val="00786E67"/>
    <w:rsid w:val="00787018"/>
    <w:rsid w:val="00787A55"/>
    <w:rsid w:val="0079074B"/>
    <w:rsid w:val="00790986"/>
    <w:rsid w:val="00790CA3"/>
    <w:rsid w:val="00791642"/>
    <w:rsid w:val="007916A2"/>
    <w:rsid w:val="00792251"/>
    <w:rsid w:val="007927DB"/>
    <w:rsid w:val="00792B97"/>
    <w:rsid w:val="00793508"/>
    <w:rsid w:val="00793EB3"/>
    <w:rsid w:val="00794202"/>
    <w:rsid w:val="007947AF"/>
    <w:rsid w:val="00794C43"/>
    <w:rsid w:val="00794FC3"/>
    <w:rsid w:val="00795422"/>
    <w:rsid w:val="007955C3"/>
    <w:rsid w:val="007955C6"/>
    <w:rsid w:val="00795680"/>
    <w:rsid w:val="007957FF"/>
    <w:rsid w:val="00795B93"/>
    <w:rsid w:val="00795DC8"/>
    <w:rsid w:val="007960EF"/>
    <w:rsid w:val="0079645E"/>
    <w:rsid w:val="007964EE"/>
    <w:rsid w:val="0079657B"/>
    <w:rsid w:val="00796DD4"/>
    <w:rsid w:val="007971CD"/>
    <w:rsid w:val="007972FE"/>
    <w:rsid w:val="00797837"/>
    <w:rsid w:val="00797C5E"/>
    <w:rsid w:val="007A00F1"/>
    <w:rsid w:val="007A0233"/>
    <w:rsid w:val="007A0D04"/>
    <w:rsid w:val="007A0DFA"/>
    <w:rsid w:val="007A0E87"/>
    <w:rsid w:val="007A10B7"/>
    <w:rsid w:val="007A1A91"/>
    <w:rsid w:val="007A1B23"/>
    <w:rsid w:val="007A2B67"/>
    <w:rsid w:val="007A31BB"/>
    <w:rsid w:val="007A34A1"/>
    <w:rsid w:val="007A3506"/>
    <w:rsid w:val="007A421D"/>
    <w:rsid w:val="007A4C96"/>
    <w:rsid w:val="007A512D"/>
    <w:rsid w:val="007A58F1"/>
    <w:rsid w:val="007A5BA4"/>
    <w:rsid w:val="007A64D3"/>
    <w:rsid w:val="007A6543"/>
    <w:rsid w:val="007A6840"/>
    <w:rsid w:val="007A6A91"/>
    <w:rsid w:val="007A769E"/>
    <w:rsid w:val="007B0157"/>
    <w:rsid w:val="007B0708"/>
    <w:rsid w:val="007B0BAF"/>
    <w:rsid w:val="007B0C1D"/>
    <w:rsid w:val="007B0E29"/>
    <w:rsid w:val="007B1150"/>
    <w:rsid w:val="007B14F0"/>
    <w:rsid w:val="007B1616"/>
    <w:rsid w:val="007B22F8"/>
    <w:rsid w:val="007B24D9"/>
    <w:rsid w:val="007B253E"/>
    <w:rsid w:val="007B27E0"/>
    <w:rsid w:val="007B31B1"/>
    <w:rsid w:val="007B3736"/>
    <w:rsid w:val="007B3A4F"/>
    <w:rsid w:val="007B3CAD"/>
    <w:rsid w:val="007B40C0"/>
    <w:rsid w:val="007B4465"/>
    <w:rsid w:val="007B4E07"/>
    <w:rsid w:val="007B5141"/>
    <w:rsid w:val="007B5461"/>
    <w:rsid w:val="007B5B9E"/>
    <w:rsid w:val="007B6D68"/>
    <w:rsid w:val="007B6EA2"/>
    <w:rsid w:val="007B7299"/>
    <w:rsid w:val="007B7308"/>
    <w:rsid w:val="007B736F"/>
    <w:rsid w:val="007B7967"/>
    <w:rsid w:val="007B7A63"/>
    <w:rsid w:val="007C056A"/>
    <w:rsid w:val="007C05BC"/>
    <w:rsid w:val="007C0637"/>
    <w:rsid w:val="007C151D"/>
    <w:rsid w:val="007C171C"/>
    <w:rsid w:val="007C2257"/>
    <w:rsid w:val="007C34C2"/>
    <w:rsid w:val="007C37A2"/>
    <w:rsid w:val="007C3821"/>
    <w:rsid w:val="007C3B20"/>
    <w:rsid w:val="007C3D0F"/>
    <w:rsid w:val="007C3F93"/>
    <w:rsid w:val="007C40D4"/>
    <w:rsid w:val="007C4CF8"/>
    <w:rsid w:val="007C50A2"/>
    <w:rsid w:val="007C57D0"/>
    <w:rsid w:val="007C5F29"/>
    <w:rsid w:val="007C6199"/>
    <w:rsid w:val="007C6E69"/>
    <w:rsid w:val="007C74C8"/>
    <w:rsid w:val="007C74E7"/>
    <w:rsid w:val="007C755B"/>
    <w:rsid w:val="007C7786"/>
    <w:rsid w:val="007C7834"/>
    <w:rsid w:val="007D00E3"/>
    <w:rsid w:val="007D03D5"/>
    <w:rsid w:val="007D04A9"/>
    <w:rsid w:val="007D061F"/>
    <w:rsid w:val="007D0C27"/>
    <w:rsid w:val="007D0F35"/>
    <w:rsid w:val="007D1CB5"/>
    <w:rsid w:val="007D1F9A"/>
    <w:rsid w:val="007D2335"/>
    <w:rsid w:val="007D277F"/>
    <w:rsid w:val="007D2AF2"/>
    <w:rsid w:val="007D3231"/>
    <w:rsid w:val="007D3D3B"/>
    <w:rsid w:val="007D4B06"/>
    <w:rsid w:val="007D58AD"/>
    <w:rsid w:val="007D59D9"/>
    <w:rsid w:val="007D5AA4"/>
    <w:rsid w:val="007D6FB5"/>
    <w:rsid w:val="007D7625"/>
    <w:rsid w:val="007D7AB5"/>
    <w:rsid w:val="007E0A60"/>
    <w:rsid w:val="007E10E9"/>
    <w:rsid w:val="007E17FF"/>
    <w:rsid w:val="007E1BB3"/>
    <w:rsid w:val="007E1D8A"/>
    <w:rsid w:val="007E373E"/>
    <w:rsid w:val="007E3FD1"/>
    <w:rsid w:val="007E4112"/>
    <w:rsid w:val="007E4374"/>
    <w:rsid w:val="007E4611"/>
    <w:rsid w:val="007E475E"/>
    <w:rsid w:val="007E47B5"/>
    <w:rsid w:val="007E47BA"/>
    <w:rsid w:val="007E4AE9"/>
    <w:rsid w:val="007E53E3"/>
    <w:rsid w:val="007E560C"/>
    <w:rsid w:val="007E5C9E"/>
    <w:rsid w:val="007E5CEF"/>
    <w:rsid w:val="007E61F4"/>
    <w:rsid w:val="007E63AF"/>
    <w:rsid w:val="007E64B0"/>
    <w:rsid w:val="007E6500"/>
    <w:rsid w:val="007E67B2"/>
    <w:rsid w:val="007E7A97"/>
    <w:rsid w:val="007E7C84"/>
    <w:rsid w:val="007E7D3D"/>
    <w:rsid w:val="007E7D6C"/>
    <w:rsid w:val="007E7EFA"/>
    <w:rsid w:val="007F0412"/>
    <w:rsid w:val="007F0550"/>
    <w:rsid w:val="007F0714"/>
    <w:rsid w:val="007F09BD"/>
    <w:rsid w:val="007F18F1"/>
    <w:rsid w:val="007F1A3B"/>
    <w:rsid w:val="007F1C31"/>
    <w:rsid w:val="007F2959"/>
    <w:rsid w:val="007F2F25"/>
    <w:rsid w:val="007F3DA7"/>
    <w:rsid w:val="007F4691"/>
    <w:rsid w:val="007F4767"/>
    <w:rsid w:val="007F4D76"/>
    <w:rsid w:val="007F621D"/>
    <w:rsid w:val="007F6330"/>
    <w:rsid w:val="007F687B"/>
    <w:rsid w:val="007F6B85"/>
    <w:rsid w:val="007F6C20"/>
    <w:rsid w:val="007F7657"/>
    <w:rsid w:val="007F76A0"/>
    <w:rsid w:val="007F7C19"/>
    <w:rsid w:val="00800A7B"/>
    <w:rsid w:val="00800CCB"/>
    <w:rsid w:val="0080130A"/>
    <w:rsid w:val="00801540"/>
    <w:rsid w:val="00801D41"/>
    <w:rsid w:val="0080227C"/>
    <w:rsid w:val="00802832"/>
    <w:rsid w:val="00802A13"/>
    <w:rsid w:val="00802D2A"/>
    <w:rsid w:val="00803138"/>
    <w:rsid w:val="00803326"/>
    <w:rsid w:val="00803639"/>
    <w:rsid w:val="008036EF"/>
    <w:rsid w:val="00803FB9"/>
    <w:rsid w:val="0080428F"/>
    <w:rsid w:val="008051DA"/>
    <w:rsid w:val="00805480"/>
    <w:rsid w:val="0080551F"/>
    <w:rsid w:val="008057F8"/>
    <w:rsid w:val="008058A3"/>
    <w:rsid w:val="00806199"/>
    <w:rsid w:val="00806848"/>
    <w:rsid w:val="00807269"/>
    <w:rsid w:val="00807EC7"/>
    <w:rsid w:val="00807F3A"/>
    <w:rsid w:val="00810072"/>
    <w:rsid w:val="0081014C"/>
    <w:rsid w:val="008104DC"/>
    <w:rsid w:val="00811E4F"/>
    <w:rsid w:val="008126FB"/>
    <w:rsid w:val="00812715"/>
    <w:rsid w:val="00812746"/>
    <w:rsid w:val="008129AF"/>
    <w:rsid w:val="008134B6"/>
    <w:rsid w:val="008137C1"/>
    <w:rsid w:val="00813A58"/>
    <w:rsid w:val="00814D36"/>
    <w:rsid w:val="008154BF"/>
    <w:rsid w:val="008159FA"/>
    <w:rsid w:val="00816376"/>
    <w:rsid w:val="00816709"/>
    <w:rsid w:val="0081704C"/>
    <w:rsid w:val="00817F0B"/>
    <w:rsid w:val="00820315"/>
    <w:rsid w:val="00820316"/>
    <w:rsid w:val="008218B5"/>
    <w:rsid w:val="00821FD3"/>
    <w:rsid w:val="00823446"/>
    <w:rsid w:val="00823889"/>
    <w:rsid w:val="008239D4"/>
    <w:rsid w:val="00823A9E"/>
    <w:rsid w:val="00823FF8"/>
    <w:rsid w:val="0082404E"/>
    <w:rsid w:val="00824407"/>
    <w:rsid w:val="00825A7D"/>
    <w:rsid w:val="0082605C"/>
    <w:rsid w:val="00826906"/>
    <w:rsid w:val="00826A22"/>
    <w:rsid w:val="00826CE7"/>
    <w:rsid w:val="008271D9"/>
    <w:rsid w:val="0082744F"/>
    <w:rsid w:val="00827564"/>
    <w:rsid w:val="008275A9"/>
    <w:rsid w:val="008276D3"/>
    <w:rsid w:val="00827C1A"/>
    <w:rsid w:val="00830BEA"/>
    <w:rsid w:val="00831410"/>
    <w:rsid w:val="00831C9E"/>
    <w:rsid w:val="008321DF"/>
    <w:rsid w:val="0083223A"/>
    <w:rsid w:val="00832654"/>
    <w:rsid w:val="00832869"/>
    <w:rsid w:val="00832D22"/>
    <w:rsid w:val="00832F73"/>
    <w:rsid w:val="00833197"/>
    <w:rsid w:val="008331C7"/>
    <w:rsid w:val="00833B4E"/>
    <w:rsid w:val="0083408B"/>
    <w:rsid w:val="008346DE"/>
    <w:rsid w:val="008346F1"/>
    <w:rsid w:val="008349BE"/>
    <w:rsid w:val="00834A55"/>
    <w:rsid w:val="00834D1B"/>
    <w:rsid w:val="00834DF8"/>
    <w:rsid w:val="0083515D"/>
    <w:rsid w:val="008358E7"/>
    <w:rsid w:val="00835C6D"/>
    <w:rsid w:val="00835EF5"/>
    <w:rsid w:val="00836D6F"/>
    <w:rsid w:val="00836FF4"/>
    <w:rsid w:val="0083742C"/>
    <w:rsid w:val="00837939"/>
    <w:rsid w:val="00837EAA"/>
    <w:rsid w:val="008401FC"/>
    <w:rsid w:val="008404F0"/>
    <w:rsid w:val="008405EF"/>
    <w:rsid w:val="0084100B"/>
    <w:rsid w:val="008416C8"/>
    <w:rsid w:val="0084232B"/>
    <w:rsid w:val="008426CD"/>
    <w:rsid w:val="00842BC0"/>
    <w:rsid w:val="00843121"/>
    <w:rsid w:val="00843823"/>
    <w:rsid w:val="0084385C"/>
    <w:rsid w:val="00843B99"/>
    <w:rsid w:val="008440AA"/>
    <w:rsid w:val="008445A8"/>
    <w:rsid w:val="00844D87"/>
    <w:rsid w:val="0084541F"/>
    <w:rsid w:val="008459F3"/>
    <w:rsid w:val="00845B09"/>
    <w:rsid w:val="00845EAE"/>
    <w:rsid w:val="008463C0"/>
    <w:rsid w:val="00846F7D"/>
    <w:rsid w:val="008473B5"/>
    <w:rsid w:val="008479F9"/>
    <w:rsid w:val="00850160"/>
    <w:rsid w:val="008504B3"/>
    <w:rsid w:val="00850515"/>
    <w:rsid w:val="0085085A"/>
    <w:rsid w:val="00850D56"/>
    <w:rsid w:val="008510C7"/>
    <w:rsid w:val="008515E9"/>
    <w:rsid w:val="008518D7"/>
    <w:rsid w:val="00851999"/>
    <w:rsid w:val="00851AB8"/>
    <w:rsid w:val="00851C06"/>
    <w:rsid w:val="00851DD4"/>
    <w:rsid w:val="008522B7"/>
    <w:rsid w:val="00852532"/>
    <w:rsid w:val="00852591"/>
    <w:rsid w:val="0085260D"/>
    <w:rsid w:val="00853157"/>
    <w:rsid w:val="0085320F"/>
    <w:rsid w:val="00853E21"/>
    <w:rsid w:val="00853F4B"/>
    <w:rsid w:val="00854365"/>
    <w:rsid w:val="00854982"/>
    <w:rsid w:val="00855513"/>
    <w:rsid w:val="0085581C"/>
    <w:rsid w:val="008558C9"/>
    <w:rsid w:val="00855B78"/>
    <w:rsid w:val="008561DF"/>
    <w:rsid w:val="0085623C"/>
    <w:rsid w:val="008564CF"/>
    <w:rsid w:val="00856748"/>
    <w:rsid w:val="00856F22"/>
    <w:rsid w:val="00856F39"/>
    <w:rsid w:val="008571A2"/>
    <w:rsid w:val="00857D6C"/>
    <w:rsid w:val="00860198"/>
    <w:rsid w:val="0086023F"/>
    <w:rsid w:val="0086033B"/>
    <w:rsid w:val="00860700"/>
    <w:rsid w:val="00860CBF"/>
    <w:rsid w:val="00860F0D"/>
    <w:rsid w:val="00861083"/>
    <w:rsid w:val="008615EF"/>
    <w:rsid w:val="00861FC7"/>
    <w:rsid w:val="00862761"/>
    <w:rsid w:val="00863399"/>
    <w:rsid w:val="00864B67"/>
    <w:rsid w:val="00864D47"/>
    <w:rsid w:val="00864E55"/>
    <w:rsid w:val="00864E95"/>
    <w:rsid w:val="008658AF"/>
    <w:rsid w:val="00865D31"/>
    <w:rsid w:val="00866010"/>
    <w:rsid w:val="008663F4"/>
    <w:rsid w:val="008705CA"/>
    <w:rsid w:val="0087108B"/>
    <w:rsid w:val="0087110C"/>
    <w:rsid w:val="00871414"/>
    <w:rsid w:val="00871646"/>
    <w:rsid w:val="00871986"/>
    <w:rsid w:val="00871A31"/>
    <w:rsid w:val="00871B9C"/>
    <w:rsid w:val="0087207B"/>
    <w:rsid w:val="00872401"/>
    <w:rsid w:val="00872429"/>
    <w:rsid w:val="00872F5B"/>
    <w:rsid w:val="00872FCB"/>
    <w:rsid w:val="008731FE"/>
    <w:rsid w:val="00873448"/>
    <w:rsid w:val="00873609"/>
    <w:rsid w:val="00873A1D"/>
    <w:rsid w:val="00873E13"/>
    <w:rsid w:val="008742EC"/>
    <w:rsid w:val="008756B7"/>
    <w:rsid w:val="00875C31"/>
    <w:rsid w:val="00876F4C"/>
    <w:rsid w:val="0087752D"/>
    <w:rsid w:val="00877F46"/>
    <w:rsid w:val="0088051C"/>
    <w:rsid w:val="00881338"/>
    <w:rsid w:val="0088141C"/>
    <w:rsid w:val="0088275D"/>
    <w:rsid w:val="00882C53"/>
    <w:rsid w:val="0088323D"/>
    <w:rsid w:val="00883BE0"/>
    <w:rsid w:val="00884479"/>
    <w:rsid w:val="00885144"/>
    <w:rsid w:val="00885950"/>
    <w:rsid w:val="00885AAE"/>
    <w:rsid w:val="00885FCA"/>
    <w:rsid w:val="00885FCE"/>
    <w:rsid w:val="008870DE"/>
    <w:rsid w:val="00887170"/>
    <w:rsid w:val="00887A94"/>
    <w:rsid w:val="00887DFF"/>
    <w:rsid w:val="00890059"/>
    <w:rsid w:val="00890302"/>
    <w:rsid w:val="0089050D"/>
    <w:rsid w:val="00890AF5"/>
    <w:rsid w:val="00890E18"/>
    <w:rsid w:val="00891005"/>
    <w:rsid w:val="00891421"/>
    <w:rsid w:val="00891514"/>
    <w:rsid w:val="008919B8"/>
    <w:rsid w:val="00891B86"/>
    <w:rsid w:val="00891C83"/>
    <w:rsid w:val="00892B1B"/>
    <w:rsid w:val="00892F26"/>
    <w:rsid w:val="008933C3"/>
    <w:rsid w:val="00893488"/>
    <w:rsid w:val="008936A4"/>
    <w:rsid w:val="008945E3"/>
    <w:rsid w:val="0089510A"/>
    <w:rsid w:val="00895249"/>
    <w:rsid w:val="00895695"/>
    <w:rsid w:val="0089573A"/>
    <w:rsid w:val="008959A0"/>
    <w:rsid w:val="00896295"/>
    <w:rsid w:val="00896998"/>
    <w:rsid w:val="008969AC"/>
    <w:rsid w:val="00896E79"/>
    <w:rsid w:val="008977FD"/>
    <w:rsid w:val="008A0315"/>
    <w:rsid w:val="008A0434"/>
    <w:rsid w:val="008A0455"/>
    <w:rsid w:val="008A1483"/>
    <w:rsid w:val="008A14CC"/>
    <w:rsid w:val="008A18A5"/>
    <w:rsid w:val="008A1BD6"/>
    <w:rsid w:val="008A3284"/>
    <w:rsid w:val="008A38AF"/>
    <w:rsid w:val="008A392B"/>
    <w:rsid w:val="008A3B5D"/>
    <w:rsid w:val="008A4954"/>
    <w:rsid w:val="008A5830"/>
    <w:rsid w:val="008A667D"/>
    <w:rsid w:val="008A6CB1"/>
    <w:rsid w:val="008A6D36"/>
    <w:rsid w:val="008A708B"/>
    <w:rsid w:val="008A70CA"/>
    <w:rsid w:val="008A7D91"/>
    <w:rsid w:val="008A7FC1"/>
    <w:rsid w:val="008B053A"/>
    <w:rsid w:val="008B06D4"/>
    <w:rsid w:val="008B11AF"/>
    <w:rsid w:val="008B1871"/>
    <w:rsid w:val="008B22C6"/>
    <w:rsid w:val="008B279A"/>
    <w:rsid w:val="008B2DE6"/>
    <w:rsid w:val="008B330A"/>
    <w:rsid w:val="008B3313"/>
    <w:rsid w:val="008B391A"/>
    <w:rsid w:val="008B453B"/>
    <w:rsid w:val="008B4677"/>
    <w:rsid w:val="008B4A18"/>
    <w:rsid w:val="008B5066"/>
    <w:rsid w:val="008B5837"/>
    <w:rsid w:val="008B5D76"/>
    <w:rsid w:val="008B638C"/>
    <w:rsid w:val="008B649D"/>
    <w:rsid w:val="008B6F78"/>
    <w:rsid w:val="008B700E"/>
    <w:rsid w:val="008B748E"/>
    <w:rsid w:val="008B758A"/>
    <w:rsid w:val="008B79FB"/>
    <w:rsid w:val="008B7AA4"/>
    <w:rsid w:val="008C000D"/>
    <w:rsid w:val="008C00B9"/>
    <w:rsid w:val="008C01E4"/>
    <w:rsid w:val="008C0E33"/>
    <w:rsid w:val="008C1161"/>
    <w:rsid w:val="008C15D5"/>
    <w:rsid w:val="008C16DC"/>
    <w:rsid w:val="008C1811"/>
    <w:rsid w:val="008C191E"/>
    <w:rsid w:val="008C1E33"/>
    <w:rsid w:val="008C225B"/>
    <w:rsid w:val="008C2F79"/>
    <w:rsid w:val="008C3678"/>
    <w:rsid w:val="008C3A85"/>
    <w:rsid w:val="008C3F02"/>
    <w:rsid w:val="008C4516"/>
    <w:rsid w:val="008C45F8"/>
    <w:rsid w:val="008C4B51"/>
    <w:rsid w:val="008C5313"/>
    <w:rsid w:val="008C57A7"/>
    <w:rsid w:val="008C596C"/>
    <w:rsid w:val="008C5985"/>
    <w:rsid w:val="008C59A0"/>
    <w:rsid w:val="008C5A4F"/>
    <w:rsid w:val="008C5C09"/>
    <w:rsid w:val="008C5EE4"/>
    <w:rsid w:val="008C6285"/>
    <w:rsid w:val="008C6A48"/>
    <w:rsid w:val="008C6AD7"/>
    <w:rsid w:val="008C6BBC"/>
    <w:rsid w:val="008C7056"/>
    <w:rsid w:val="008C73E2"/>
    <w:rsid w:val="008C7E48"/>
    <w:rsid w:val="008D0597"/>
    <w:rsid w:val="008D0822"/>
    <w:rsid w:val="008D11DB"/>
    <w:rsid w:val="008D14BC"/>
    <w:rsid w:val="008D17E6"/>
    <w:rsid w:val="008D18C7"/>
    <w:rsid w:val="008D18E3"/>
    <w:rsid w:val="008D19B8"/>
    <w:rsid w:val="008D1EC6"/>
    <w:rsid w:val="008D305E"/>
    <w:rsid w:val="008D404F"/>
    <w:rsid w:val="008D4092"/>
    <w:rsid w:val="008D40FC"/>
    <w:rsid w:val="008D4582"/>
    <w:rsid w:val="008D46C2"/>
    <w:rsid w:val="008D50F4"/>
    <w:rsid w:val="008D5727"/>
    <w:rsid w:val="008D5835"/>
    <w:rsid w:val="008D5B55"/>
    <w:rsid w:val="008D66E1"/>
    <w:rsid w:val="008D6836"/>
    <w:rsid w:val="008D68C8"/>
    <w:rsid w:val="008D69D5"/>
    <w:rsid w:val="008D6C7E"/>
    <w:rsid w:val="008D72BA"/>
    <w:rsid w:val="008D75F4"/>
    <w:rsid w:val="008E0F3D"/>
    <w:rsid w:val="008E15F3"/>
    <w:rsid w:val="008E19B3"/>
    <w:rsid w:val="008E1B12"/>
    <w:rsid w:val="008E1C7B"/>
    <w:rsid w:val="008E1E5A"/>
    <w:rsid w:val="008E1EF0"/>
    <w:rsid w:val="008E21AA"/>
    <w:rsid w:val="008E26DF"/>
    <w:rsid w:val="008E2FDF"/>
    <w:rsid w:val="008E3130"/>
    <w:rsid w:val="008E4A3C"/>
    <w:rsid w:val="008E5677"/>
    <w:rsid w:val="008E579D"/>
    <w:rsid w:val="008E6504"/>
    <w:rsid w:val="008E6764"/>
    <w:rsid w:val="008E6797"/>
    <w:rsid w:val="008E6863"/>
    <w:rsid w:val="008E70B9"/>
    <w:rsid w:val="008E7468"/>
    <w:rsid w:val="008E74F2"/>
    <w:rsid w:val="008E7A23"/>
    <w:rsid w:val="008E7F65"/>
    <w:rsid w:val="008F0F35"/>
    <w:rsid w:val="008F11A1"/>
    <w:rsid w:val="008F133A"/>
    <w:rsid w:val="008F291A"/>
    <w:rsid w:val="008F3555"/>
    <w:rsid w:val="008F35B1"/>
    <w:rsid w:val="008F3764"/>
    <w:rsid w:val="008F3EDF"/>
    <w:rsid w:val="008F4427"/>
    <w:rsid w:val="008F48B4"/>
    <w:rsid w:val="008F4AEE"/>
    <w:rsid w:val="008F5049"/>
    <w:rsid w:val="008F54B0"/>
    <w:rsid w:val="008F57FF"/>
    <w:rsid w:val="008F59AA"/>
    <w:rsid w:val="008F616E"/>
    <w:rsid w:val="008F61DF"/>
    <w:rsid w:val="008F650C"/>
    <w:rsid w:val="008F679E"/>
    <w:rsid w:val="008F6DA7"/>
    <w:rsid w:val="008F6EAF"/>
    <w:rsid w:val="008F7154"/>
    <w:rsid w:val="008F77F5"/>
    <w:rsid w:val="008F7FD9"/>
    <w:rsid w:val="00900700"/>
    <w:rsid w:val="009012E4"/>
    <w:rsid w:val="009019B7"/>
    <w:rsid w:val="009024C5"/>
    <w:rsid w:val="00902926"/>
    <w:rsid w:val="00902E2F"/>
    <w:rsid w:val="00903230"/>
    <w:rsid w:val="009033EC"/>
    <w:rsid w:val="0090436D"/>
    <w:rsid w:val="0090451B"/>
    <w:rsid w:val="00906C35"/>
    <w:rsid w:val="00906E69"/>
    <w:rsid w:val="00906EEF"/>
    <w:rsid w:val="00906FC1"/>
    <w:rsid w:val="0090711F"/>
    <w:rsid w:val="009075B1"/>
    <w:rsid w:val="00907F25"/>
    <w:rsid w:val="009101D7"/>
    <w:rsid w:val="009102FE"/>
    <w:rsid w:val="00910690"/>
    <w:rsid w:val="0091082A"/>
    <w:rsid w:val="00910D60"/>
    <w:rsid w:val="009111A7"/>
    <w:rsid w:val="009113D2"/>
    <w:rsid w:val="00911A65"/>
    <w:rsid w:val="00912BA0"/>
    <w:rsid w:val="009130CF"/>
    <w:rsid w:val="009132F0"/>
    <w:rsid w:val="0091350B"/>
    <w:rsid w:val="009138CD"/>
    <w:rsid w:val="00913B9E"/>
    <w:rsid w:val="00913FAA"/>
    <w:rsid w:val="00914F39"/>
    <w:rsid w:val="009161C4"/>
    <w:rsid w:val="00916259"/>
    <w:rsid w:val="0091685C"/>
    <w:rsid w:val="00916B38"/>
    <w:rsid w:val="00916CBC"/>
    <w:rsid w:val="00916E49"/>
    <w:rsid w:val="0092028F"/>
    <w:rsid w:val="00920A18"/>
    <w:rsid w:val="00920AB4"/>
    <w:rsid w:val="009211AD"/>
    <w:rsid w:val="009219D7"/>
    <w:rsid w:val="00921C31"/>
    <w:rsid w:val="00921C8D"/>
    <w:rsid w:val="00922342"/>
    <w:rsid w:val="00923034"/>
    <w:rsid w:val="0092336B"/>
    <w:rsid w:val="00923582"/>
    <w:rsid w:val="00923859"/>
    <w:rsid w:val="00923F4A"/>
    <w:rsid w:val="00924626"/>
    <w:rsid w:val="00924A3B"/>
    <w:rsid w:val="00924C63"/>
    <w:rsid w:val="00924D24"/>
    <w:rsid w:val="00925AEA"/>
    <w:rsid w:val="00925C3E"/>
    <w:rsid w:val="00925EB6"/>
    <w:rsid w:val="009265D9"/>
    <w:rsid w:val="009266C7"/>
    <w:rsid w:val="009269DC"/>
    <w:rsid w:val="00927097"/>
    <w:rsid w:val="009305FF"/>
    <w:rsid w:val="00931367"/>
    <w:rsid w:val="0093147A"/>
    <w:rsid w:val="00931667"/>
    <w:rsid w:val="00931E47"/>
    <w:rsid w:val="00931F55"/>
    <w:rsid w:val="00932311"/>
    <w:rsid w:val="009339A5"/>
    <w:rsid w:val="00933DC9"/>
    <w:rsid w:val="00933F83"/>
    <w:rsid w:val="00934154"/>
    <w:rsid w:val="0093470E"/>
    <w:rsid w:val="00934B11"/>
    <w:rsid w:val="009353AE"/>
    <w:rsid w:val="0093563E"/>
    <w:rsid w:val="00935C54"/>
    <w:rsid w:val="0093614D"/>
    <w:rsid w:val="009362A9"/>
    <w:rsid w:val="00936864"/>
    <w:rsid w:val="00936D2B"/>
    <w:rsid w:val="00936ED7"/>
    <w:rsid w:val="0093728B"/>
    <w:rsid w:val="00937FDA"/>
    <w:rsid w:val="009404EF"/>
    <w:rsid w:val="00940CE7"/>
    <w:rsid w:val="00940EE0"/>
    <w:rsid w:val="009417E6"/>
    <w:rsid w:val="00941B65"/>
    <w:rsid w:val="00941E1D"/>
    <w:rsid w:val="00941E96"/>
    <w:rsid w:val="00942EA7"/>
    <w:rsid w:val="00943255"/>
    <w:rsid w:val="009436F3"/>
    <w:rsid w:val="00943A16"/>
    <w:rsid w:val="00943C00"/>
    <w:rsid w:val="00944DCF"/>
    <w:rsid w:val="0094507E"/>
    <w:rsid w:val="00945271"/>
    <w:rsid w:val="00945701"/>
    <w:rsid w:val="009458B9"/>
    <w:rsid w:val="00945D6F"/>
    <w:rsid w:val="009460E6"/>
    <w:rsid w:val="009461F4"/>
    <w:rsid w:val="009462F2"/>
    <w:rsid w:val="00946972"/>
    <w:rsid w:val="00946F49"/>
    <w:rsid w:val="00946F82"/>
    <w:rsid w:val="00947130"/>
    <w:rsid w:val="0094756A"/>
    <w:rsid w:val="00947CD5"/>
    <w:rsid w:val="00947E4B"/>
    <w:rsid w:val="009509EB"/>
    <w:rsid w:val="00950A97"/>
    <w:rsid w:val="00950F42"/>
    <w:rsid w:val="00950F4D"/>
    <w:rsid w:val="009513E1"/>
    <w:rsid w:val="0095158E"/>
    <w:rsid w:val="00951E89"/>
    <w:rsid w:val="009520FF"/>
    <w:rsid w:val="00952421"/>
    <w:rsid w:val="00952938"/>
    <w:rsid w:val="00953059"/>
    <w:rsid w:val="00953256"/>
    <w:rsid w:val="009538BC"/>
    <w:rsid w:val="00953A6E"/>
    <w:rsid w:val="00953D6E"/>
    <w:rsid w:val="00953DAB"/>
    <w:rsid w:val="00953EFC"/>
    <w:rsid w:val="009544A9"/>
    <w:rsid w:val="0095451B"/>
    <w:rsid w:val="0095466B"/>
    <w:rsid w:val="00954B1C"/>
    <w:rsid w:val="00954EAD"/>
    <w:rsid w:val="00954F25"/>
    <w:rsid w:val="00954FA2"/>
    <w:rsid w:val="00956403"/>
    <w:rsid w:val="009567AB"/>
    <w:rsid w:val="00956CBC"/>
    <w:rsid w:val="00957430"/>
    <w:rsid w:val="0095759E"/>
    <w:rsid w:val="00957B78"/>
    <w:rsid w:val="00957BD9"/>
    <w:rsid w:val="00957FBC"/>
    <w:rsid w:val="00960331"/>
    <w:rsid w:val="00961214"/>
    <w:rsid w:val="00961811"/>
    <w:rsid w:val="009619A1"/>
    <w:rsid w:val="00961DFE"/>
    <w:rsid w:val="0096237C"/>
    <w:rsid w:val="00962388"/>
    <w:rsid w:val="00962927"/>
    <w:rsid w:val="009634D8"/>
    <w:rsid w:val="00963D4D"/>
    <w:rsid w:val="009640CE"/>
    <w:rsid w:val="00964899"/>
    <w:rsid w:val="00964F47"/>
    <w:rsid w:val="0096521D"/>
    <w:rsid w:val="00965ED0"/>
    <w:rsid w:val="00965F0C"/>
    <w:rsid w:val="0096693E"/>
    <w:rsid w:val="00966BBE"/>
    <w:rsid w:val="00966D44"/>
    <w:rsid w:val="009677D2"/>
    <w:rsid w:val="009679B5"/>
    <w:rsid w:val="00967E65"/>
    <w:rsid w:val="00967E86"/>
    <w:rsid w:val="00967FD6"/>
    <w:rsid w:val="00970B0D"/>
    <w:rsid w:val="00970E24"/>
    <w:rsid w:val="0097139E"/>
    <w:rsid w:val="00971E44"/>
    <w:rsid w:val="00971F82"/>
    <w:rsid w:val="009722BF"/>
    <w:rsid w:val="00972568"/>
    <w:rsid w:val="009726ED"/>
    <w:rsid w:val="0097328F"/>
    <w:rsid w:val="00973736"/>
    <w:rsid w:val="009743BB"/>
    <w:rsid w:val="009743EA"/>
    <w:rsid w:val="0097455F"/>
    <w:rsid w:val="00974AF8"/>
    <w:rsid w:val="00974EFF"/>
    <w:rsid w:val="00975492"/>
    <w:rsid w:val="00975952"/>
    <w:rsid w:val="00975D27"/>
    <w:rsid w:val="00976112"/>
    <w:rsid w:val="0097633D"/>
    <w:rsid w:val="00976687"/>
    <w:rsid w:val="0097715C"/>
    <w:rsid w:val="009778FB"/>
    <w:rsid w:val="00977F6E"/>
    <w:rsid w:val="00980CCF"/>
    <w:rsid w:val="00981002"/>
    <w:rsid w:val="0098121A"/>
    <w:rsid w:val="0098179C"/>
    <w:rsid w:val="00982268"/>
    <w:rsid w:val="00982AE7"/>
    <w:rsid w:val="00982FA2"/>
    <w:rsid w:val="00983006"/>
    <w:rsid w:val="009834BC"/>
    <w:rsid w:val="0098443E"/>
    <w:rsid w:val="009849FB"/>
    <w:rsid w:val="009850DC"/>
    <w:rsid w:val="00985A4C"/>
    <w:rsid w:val="00985C98"/>
    <w:rsid w:val="00985D81"/>
    <w:rsid w:val="00986915"/>
    <w:rsid w:val="009874A6"/>
    <w:rsid w:val="00987EBA"/>
    <w:rsid w:val="00991F42"/>
    <w:rsid w:val="00992082"/>
    <w:rsid w:val="00992B3B"/>
    <w:rsid w:val="009933EA"/>
    <w:rsid w:val="00993C7F"/>
    <w:rsid w:val="00993CDE"/>
    <w:rsid w:val="00994B6F"/>
    <w:rsid w:val="00994EAD"/>
    <w:rsid w:val="0099539D"/>
    <w:rsid w:val="00995478"/>
    <w:rsid w:val="00995AF1"/>
    <w:rsid w:val="00995C21"/>
    <w:rsid w:val="00995ED4"/>
    <w:rsid w:val="009976F6"/>
    <w:rsid w:val="00997951"/>
    <w:rsid w:val="00997C32"/>
    <w:rsid w:val="009A040A"/>
    <w:rsid w:val="009A0846"/>
    <w:rsid w:val="009A0D2D"/>
    <w:rsid w:val="009A0D4C"/>
    <w:rsid w:val="009A1246"/>
    <w:rsid w:val="009A13A5"/>
    <w:rsid w:val="009A157B"/>
    <w:rsid w:val="009A1864"/>
    <w:rsid w:val="009A19B7"/>
    <w:rsid w:val="009A1A8E"/>
    <w:rsid w:val="009A1E53"/>
    <w:rsid w:val="009A2286"/>
    <w:rsid w:val="009A2F6B"/>
    <w:rsid w:val="009A3151"/>
    <w:rsid w:val="009A3BBF"/>
    <w:rsid w:val="009A3C88"/>
    <w:rsid w:val="009A3C93"/>
    <w:rsid w:val="009A3FCE"/>
    <w:rsid w:val="009A42A7"/>
    <w:rsid w:val="009A4CDF"/>
    <w:rsid w:val="009A5306"/>
    <w:rsid w:val="009A590C"/>
    <w:rsid w:val="009A6757"/>
    <w:rsid w:val="009A7230"/>
    <w:rsid w:val="009A7732"/>
    <w:rsid w:val="009A7800"/>
    <w:rsid w:val="009A78C7"/>
    <w:rsid w:val="009A78E9"/>
    <w:rsid w:val="009A7C35"/>
    <w:rsid w:val="009A7D51"/>
    <w:rsid w:val="009B053F"/>
    <w:rsid w:val="009B05DB"/>
    <w:rsid w:val="009B074D"/>
    <w:rsid w:val="009B09E0"/>
    <w:rsid w:val="009B0B00"/>
    <w:rsid w:val="009B0BC9"/>
    <w:rsid w:val="009B0E6A"/>
    <w:rsid w:val="009B1116"/>
    <w:rsid w:val="009B11F9"/>
    <w:rsid w:val="009B14E4"/>
    <w:rsid w:val="009B158A"/>
    <w:rsid w:val="009B1629"/>
    <w:rsid w:val="009B166E"/>
    <w:rsid w:val="009B2BDF"/>
    <w:rsid w:val="009B2C5A"/>
    <w:rsid w:val="009B3389"/>
    <w:rsid w:val="009B3DE1"/>
    <w:rsid w:val="009B4A71"/>
    <w:rsid w:val="009B4AD4"/>
    <w:rsid w:val="009B4E1A"/>
    <w:rsid w:val="009B4F4D"/>
    <w:rsid w:val="009B4FC6"/>
    <w:rsid w:val="009B5373"/>
    <w:rsid w:val="009B5CB8"/>
    <w:rsid w:val="009B5DD2"/>
    <w:rsid w:val="009B63B1"/>
    <w:rsid w:val="009B6814"/>
    <w:rsid w:val="009B6DE9"/>
    <w:rsid w:val="009B787A"/>
    <w:rsid w:val="009B78A8"/>
    <w:rsid w:val="009C02EA"/>
    <w:rsid w:val="009C0738"/>
    <w:rsid w:val="009C123F"/>
    <w:rsid w:val="009C19FC"/>
    <w:rsid w:val="009C1F1E"/>
    <w:rsid w:val="009C1F85"/>
    <w:rsid w:val="009C1FBA"/>
    <w:rsid w:val="009C37CB"/>
    <w:rsid w:val="009C3806"/>
    <w:rsid w:val="009C3C3D"/>
    <w:rsid w:val="009C54D3"/>
    <w:rsid w:val="009C5C90"/>
    <w:rsid w:val="009C5EEA"/>
    <w:rsid w:val="009C6787"/>
    <w:rsid w:val="009C681E"/>
    <w:rsid w:val="009C690E"/>
    <w:rsid w:val="009C696F"/>
    <w:rsid w:val="009C6B31"/>
    <w:rsid w:val="009C6C7E"/>
    <w:rsid w:val="009C6D82"/>
    <w:rsid w:val="009C732A"/>
    <w:rsid w:val="009C7416"/>
    <w:rsid w:val="009D053D"/>
    <w:rsid w:val="009D05FD"/>
    <w:rsid w:val="009D0A16"/>
    <w:rsid w:val="009D18AA"/>
    <w:rsid w:val="009D1956"/>
    <w:rsid w:val="009D2290"/>
    <w:rsid w:val="009D277E"/>
    <w:rsid w:val="009D2787"/>
    <w:rsid w:val="009D3627"/>
    <w:rsid w:val="009D36AA"/>
    <w:rsid w:val="009D4135"/>
    <w:rsid w:val="009D456C"/>
    <w:rsid w:val="009D534D"/>
    <w:rsid w:val="009D5FB6"/>
    <w:rsid w:val="009D6116"/>
    <w:rsid w:val="009D6567"/>
    <w:rsid w:val="009D65C2"/>
    <w:rsid w:val="009D6D06"/>
    <w:rsid w:val="009D6DE3"/>
    <w:rsid w:val="009D736E"/>
    <w:rsid w:val="009D73B8"/>
    <w:rsid w:val="009D75DE"/>
    <w:rsid w:val="009D76E7"/>
    <w:rsid w:val="009D7879"/>
    <w:rsid w:val="009D7BE8"/>
    <w:rsid w:val="009D7CC8"/>
    <w:rsid w:val="009E0C5F"/>
    <w:rsid w:val="009E0FA6"/>
    <w:rsid w:val="009E12CD"/>
    <w:rsid w:val="009E1D88"/>
    <w:rsid w:val="009E29CB"/>
    <w:rsid w:val="009E2ADB"/>
    <w:rsid w:val="009E2BE1"/>
    <w:rsid w:val="009E2C19"/>
    <w:rsid w:val="009E2D8F"/>
    <w:rsid w:val="009E2EA9"/>
    <w:rsid w:val="009E335B"/>
    <w:rsid w:val="009E34B8"/>
    <w:rsid w:val="009E3C02"/>
    <w:rsid w:val="009E43F9"/>
    <w:rsid w:val="009E4B90"/>
    <w:rsid w:val="009E5A77"/>
    <w:rsid w:val="009E612D"/>
    <w:rsid w:val="009E619B"/>
    <w:rsid w:val="009E6785"/>
    <w:rsid w:val="009E74D9"/>
    <w:rsid w:val="009E75A0"/>
    <w:rsid w:val="009E7770"/>
    <w:rsid w:val="009E7879"/>
    <w:rsid w:val="009E7977"/>
    <w:rsid w:val="009E799C"/>
    <w:rsid w:val="009E7AB8"/>
    <w:rsid w:val="009E7C6E"/>
    <w:rsid w:val="009F0551"/>
    <w:rsid w:val="009F12C8"/>
    <w:rsid w:val="009F1ACE"/>
    <w:rsid w:val="009F1D3F"/>
    <w:rsid w:val="009F20AE"/>
    <w:rsid w:val="009F2221"/>
    <w:rsid w:val="009F25D8"/>
    <w:rsid w:val="009F276F"/>
    <w:rsid w:val="009F317D"/>
    <w:rsid w:val="009F3247"/>
    <w:rsid w:val="009F3A45"/>
    <w:rsid w:val="009F3C30"/>
    <w:rsid w:val="009F452F"/>
    <w:rsid w:val="009F490B"/>
    <w:rsid w:val="009F4A1A"/>
    <w:rsid w:val="009F5BC9"/>
    <w:rsid w:val="009F6061"/>
    <w:rsid w:val="009F6A8C"/>
    <w:rsid w:val="009F6D84"/>
    <w:rsid w:val="009F6DDB"/>
    <w:rsid w:val="009F7397"/>
    <w:rsid w:val="009F763A"/>
    <w:rsid w:val="009F77B8"/>
    <w:rsid w:val="009F7D3E"/>
    <w:rsid w:val="00A0034B"/>
    <w:rsid w:val="00A0037D"/>
    <w:rsid w:val="00A00439"/>
    <w:rsid w:val="00A006C6"/>
    <w:rsid w:val="00A00ADC"/>
    <w:rsid w:val="00A0187C"/>
    <w:rsid w:val="00A01AD5"/>
    <w:rsid w:val="00A01BD6"/>
    <w:rsid w:val="00A01D87"/>
    <w:rsid w:val="00A0212F"/>
    <w:rsid w:val="00A03772"/>
    <w:rsid w:val="00A048A9"/>
    <w:rsid w:val="00A04C04"/>
    <w:rsid w:val="00A055D4"/>
    <w:rsid w:val="00A06525"/>
    <w:rsid w:val="00A07526"/>
    <w:rsid w:val="00A07871"/>
    <w:rsid w:val="00A07C67"/>
    <w:rsid w:val="00A07DC7"/>
    <w:rsid w:val="00A07FF9"/>
    <w:rsid w:val="00A1025B"/>
    <w:rsid w:val="00A10396"/>
    <w:rsid w:val="00A110B3"/>
    <w:rsid w:val="00A11906"/>
    <w:rsid w:val="00A11B3E"/>
    <w:rsid w:val="00A11FC3"/>
    <w:rsid w:val="00A12244"/>
    <w:rsid w:val="00A13325"/>
    <w:rsid w:val="00A13846"/>
    <w:rsid w:val="00A138EA"/>
    <w:rsid w:val="00A13BD4"/>
    <w:rsid w:val="00A13D92"/>
    <w:rsid w:val="00A1413E"/>
    <w:rsid w:val="00A142D2"/>
    <w:rsid w:val="00A1434A"/>
    <w:rsid w:val="00A147F1"/>
    <w:rsid w:val="00A14942"/>
    <w:rsid w:val="00A14BF4"/>
    <w:rsid w:val="00A14E91"/>
    <w:rsid w:val="00A166E9"/>
    <w:rsid w:val="00A16902"/>
    <w:rsid w:val="00A1698D"/>
    <w:rsid w:val="00A20D8E"/>
    <w:rsid w:val="00A21435"/>
    <w:rsid w:val="00A21DBD"/>
    <w:rsid w:val="00A22127"/>
    <w:rsid w:val="00A22E0F"/>
    <w:rsid w:val="00A23CDF"/>
    <w:rsid w:val="00A243CC"/>
    <w:rsid w:val="00A24FE8"/>
    <w:rsid w:val="00A257CA"/>
    <w:rsid w:val="00A2625F"/>
    <w:rsid w:val="00A265FD"/>
    <w:rsid w:val="00A268BB"/>
    <w:rsid w:val="00A2693A"/>
    <w:rsid w:val="00A26B0D"/>
    <w:rsid w:val="00A26F21"/>
    <w:rsid w:val="00A271DE"/>
    <w:rsid w:val="00A27612"/>
    <w:rsid w:val="00A279B3"/>
    <w:rsid w:val="00A279B7"/>
    <w:rsid w:val="00A31177"/>
    <w:rsid w:val="00A31274"/>
    <w:rsid w:val="00A3174D"/>
    <w:rsid w:val="00A3227A"/>
    <w:rsid w:val="00A32B5C"/>
    <w:rsid w:val="00A33E8D"/>
    <w:rsid w:val="00A349DF"/>
    <w:rsid w:val="00A34B46"/>
    <w:rsid w:val="00A34DD7"/>
    <w:rsid w:val="00A356F1"/>
    <w:rsid w:val="00A35968"/>
    <w:rsid w:val="00A35D5A"/>
    <w:rsid w:val="00A3637A"/>
    <w:rsid w:val="00A3722F"/>
    <w:rsid w:val="00A40043"/>
    <w:rsid w:val="00A404BC"/>
    <w:rsid w:val="00A4071D"/>
    <w:rsid w:val="00A40FE1"/>
    <w:rsid w:val="00A410D8"/>
    <w:rsid w:val="00A41732"/>
    <w:rsid w:val="00A4178C"/>
    <w:rsid w:val="00A418AB"/>
    <w:rsid w:val="00A41922"/>
    <w:rsid w:val="00A424E5"/>
    <w:rsid w:val="00A42CB7"/>
    <w:rsid w:val="00A42DB1"/>
    <w:rsid w:val="00A42EAA"/>
    <w:rsid w:val="00A4309B"/>
    <w:rsid w:val="00A43583"/>
    <w:rsid w:val="00A435FC"/>
    <w:rsid w:val="00A4364C"/>
    <w:rsid w:val="00A436FB"/>
    <w:rsid w:val="00A43D30"/>
    <w:rsid w:val="00A4413D"/>
    <w:rsid w:val="00A444E6"/>
    <w:rsid w:val="00A44E03"/>
    <w:rsid w:val="00A44FAC"/>
    <w:rsid w:val="00A45284"/>
    <w:rsid w:val="00A45706"/>
    <w:rsid w:val="00A45DA8"/>
    <w:rsid w:val="00A460AD"/>
    <w:rsid w:val="00A46F26"/>
    <w:rsid w:val="00A47225"/>
    <w:rsid w:val="00A476AF"/>
    <w:rsid w:val="00A477CA"/>
    <w:rsid w:val="00A47D84"/>
    <w:rsid w:val="00A50814"/>
    <w:rsid w:val="00A508CF"/>
    <w:rsid w:val="00A50A02"/>
    <w:rsid w:val="00A50EA6"/>
    <w:rsid w:val="00A51C18"/>
    <w:rsid w:val="00A5268A"/>
    <w:rsid w:val="00A52794"/>
    <w:rsid w:val="00A52EE0"/>
    <w:rsid w:val="00A530C9"/>
    <w:rsid w:val="00A53129"/>
    <w:rsid w:val="00A535CD"/>
    <w:rsid w:val="00A536C0"/>
    <w:rsid w:val="00A53957"/>
    <w:rsid w:val="00A53B41"/>
    <w:rsid w:val="00A53B7B"/>
    <w:rsid w:val="00A53D23"/>
    <w:rsid w:val="00A53EDB"/>
    <w:rsid w:val="00A53FC0"/>
    <w:rsid w:val="00A54095"/>
    <w:rsid w:val="00A54373"/>
    <w:rsid w:val="00A54487"/>
    <w:rsid w:val="00A549DA"/>
    <w:rsid w:val="00A54DA3"/>
    <w:rsid w:val="00A55031"/>
    <w:rsid w:val="00A55218"/>
    <w:rsid w:val="00A55B57"/>
    <w:rsid w:val="00A55CD8"/>
    <w:rsid w:val="00A55CFD"/>
    <w:rsid w:val="00A55D81"/>
    <w:rsid w:val="00A561F5"/>
    <w:rsid w:val="00A5675B"/>
    <w:rsid w:val="00A5719A"/>
    <w:rsid w:val="00A5733C"/>
    <w:rsid w:val="00A57F9F"/>
    <w:rsid w:val="00A6013A"/>
    <w:rsid w:val="00A608B2"/>
    <w:rsid w:val="00A60A33"/>
    <w:rsid w:val="00A60EA0"/>
    <w:rsid w:val="00A61BBC"/>
    <w:rsid w:val="00A6214B"/>
    <w:rsid w:val="00A62180"/>
    <w:rsid w:val="00A62724"/>
    <w:rsid w:val="00A62982"/>
    <w:rsid w:val="00A62B75"/>
    <w:rsid w:val="00A62C6B"/>
    <w:rsid w:val="00A63104"/>
    <w:rsid w:val="00A631D2"/>
    <w:rsid w:val="00A63805"/>
    <w:rsid w:val="00A63EFB"/>
    <w:rsid w:val="00A6431F"/>
    <w:rsid w:val="00A644DE"/>
    <w:rsid w:val="00A647A2"/>
    <w:rsid w:val="00A650F2"/>
    <w:rsid w:val="00A65D41"/>
    <w:rsid w:val="00A6604E"/>
    <w:rsid w:val="00A66D10"/>
    <w:rsid w:val="00A67834"/>
    <w:rsid w:val="00A7052C"/>
    <w:rsid w:val="00A708EE"/>
    <w:rsid w:val="00A711D0"/>
    <w:rsid w:val="00A71750"/>
    <w:rsid w:val="00A718D2"/>
    <w:rsid w:val="00A71CBD"/>
    <w:rsid w:val="00A71D79"/>
    <w:rsid w:val="00A7217A"/>
    <w:rsid w:val="00A74917"/>
    <w:rsid w:val="00A752EC"/>
    <w:rsid w:val="00A7531D"/>
    <w:rsid w:val="00A75791"/>
    <w:rsid w:val="00A75F6E"/>
    <w:rsid w:val="00A762C1"/>
    <w:rsid w:val="00A762D9"/>
    <w:rsid w:val="00A768F6"/>
    <w:rsid w:val="00A76900"/>
    <w:rsid w:val="00A76CE9"/>
    <w:rsid w:val="00A77159"/>
    <w:rsid w:val="00A77B30"/>
    <w:rsid w:val="00A809C1"/>
    <w:rsid w:val="00A80C4B"/>
    <w:rsid w:val="00A811D3"/>
    <w:rsid w:val="00A816D7"/>
    <w:rsid w:val="00A81B47"/>
    <w:rsid w:val="00A82523"/>
    <w:rsid w:val="00A83CFC"/>
    <w:rsid w:val="00A85136"/>
    <w:rsid w:val="00A85259"/>
    <w:rsid w:val="00A86E4D"/>
    <w:rsid w:val="00A86F78"/>
    <w:rsid w:val="00A87005"/>
    <w:rsid w:val="00A87CBE"/>
    <w:rsid w:val="00A87DAA"/>
    <w:rsid w:val="00A90923"/>
    <w:rsid w:val="00A9112B"/>
    <w:rsid w:val="00A9117D"/>
    <w:rsid w:val="00A919AB"/>
    <w:rsid w:val="00A9208D"/>
    <w:rsid w:val="00A928B0"/>
    <w:rsid w:val="00A92C26"/>
    <w:rsid w:val="00A92E7E"/>
    <w:rsid w:val="00A9316D"/>
    <w:rsid w:val="00A936FC"/>
    <w:rsid w:val="00A94697"/>
    <w:rsid w:val="00A94706"/>
    <w:rsid w:val="00A94BF5"/>
    <w:rsid w:val="00A9585B"/>
    <w:rsid w:val="00A95A25"/>
    <w:rsid w:val="00A95A33"/>
    <w:rsid w:val="00A95F09"/>
    <w:rsid w:val="00A9632C"/>
    <w:rsid w:val="00A9673F"/>
    <w:rsid w:val="00A972BA"/>
    <w:rsid w:val="00A97851"/>
    <w:rsid w:val="00AA2C3A"/>
    <w:rsid w:val="00AA2C3B"/>
    <w:rsid w:val="00AA306D"/>
    <w:rsid w:val="00AA38F8"/>
    <w:rsid w:val="00AA3F5D"/>
    <w:rsid w:val="00AA453B"/>
    <w:rsid w:val="00AA5154"/>
    <w:rsid w:val="00AA5A2E"/>
    <w:rsid w:val="00AA5CD3"/>
    <w:rsid w:val="00AA5DA7"/>
    <w:rsid w:val="00AA5F88"/>
    <w:rsid w:val="00AA5FF0"/>
    <w:rsid w:val="00AA6063"/>
    <w:rsid w:val="00AA611D"/>
    <w:rsid w:val="00AA6E2A"/>
    <w:rsid w:val="00AA73BC"/>
    <w:rsid w:val="00AB0093"/>
    <w:rsid w:val="00AB0361"/>
    <w:rsid w:val="00AB087A"/>
    <w:rsid w:val="00AB0A5C"/>
    <w:rsid w:val="00AB14D8"/>
    <w:rsid w:val="00AB17DC"/>
    <w:rsid w:val="00AB1A0F"/>
    <w:rsid w:val="00AB1E7B"/>
    <w:rsid w:val="00AB22BA"/>
    <w:rsid w:val="00AB23DD"/>
    <w:rsid w:val="00AB3302"/>
    <w:rsid w:val="00AB3B24"/>
    <w:rsid w:val="00AB3F38"/>
    <w:rsid w:val="00AB3F98"/>
    <w:rsid w:val="00AB4214"/>
    <w:rsid w:val="00AB4E70"/>
    <w:rsid w:val="00AB4F5C"/>
    <w:rsid w:val="00AB63E1"/>
    <w:rsid w:val="00AB6E13"/>
    <w:rsid w:val="00AB6F97"/>
    <w:rsid w:val="00AB7754"/>
    <w:rsid w:val="00AB7E63"/>
    <w:rsid w:val="00AC0ADD"/>
    <w:rsid w:val="00AC0E4A"/>
    <w:rsid w:val="00AC1759"/>
    <w:rsid w:val="00AC1A2F"/>
    <w:rsid w:val="00AC1F88"/>
    <w:rsid w:val="00AC220C"/>
    <w:rsid w:val="00AC28B4"/>
    <w:rsid w:val="00AC2AB8"/>
    <w:rsid w:val="00AC2DE9"/>
    <w:rsid w:val="00AC41EA"/>
    <w:rsid w:val="00AC43A7"/>
    <w:rsid w:val="00AC48B3"/>
    <w:rsid w:val="00AC4ADE"/>
    <w:rsid w:val="00AC4B37"/>
    <w:rsid w:val="00AC57F0"/>
    <w:rsid w:val="00AC580B"/>
    <w:rsid w:val="00AC602E"/>
    <w:rsid w:val="00AC6077"/>
    <w:rsid w:val="00AC61DA"/>
    <w:rsid w:val="00AC6FC5"/>
    <w:rsid w:val="00AC77DE"/>
    <w:rsid w:val="00AC7929"/>
    <w:rsid w:val="00AC7A8C"/>
    <w:rsid w:val="00AC7D60"/>
    <w:rsid w:val="00AD004D"/>
    <w:rsid w:val="00AD054C"/>
    <w:rsid w:val="00AD068B"/>
    <w:rsid w:val="00AD06D9"/>
    <w:rsid w:val="00AD07DE"/>
    <w:rsid w:val="00AD09DB"/>
    <w:rsid w:val="00AD0A6F"/>
    <w:rsid w:val="00AD0ADF"/>
    <w:rsid w:val="00AD0B3A"/>
    <w:rsid w:val="00AD0D8C"/>
    <w:rsid w:val="00AD0E07"/>
    <w:rsid w:val="00AD1133"/>
    <w:rsid w:val="00AD2263"/>
    <w:rsid w:val="00AD2371"/>
    <w:rsid w:val="00AD25E5"/>
    <w:rsid w:val="00AD27D5"/>
    <w:rsid w:val="00AD32A4"/>
    <w:rsid w:val="00AD3771"/>
    <w:rsid w:val="00AD39BD"/>
    <w:rsid w:val="00AD3CB5"/>
    <w:rsid w:val="00AD462E"/>
    <w:rsid w:val="00AD49A6"/>
    <w:rsid w:val="00AD5848"/>
    <w:rsid w:val="00AD6055"/>
    <w:rsid w:val="00AD6C02"/>
    <w:rsid w:val="00AD7811"/>
    <w:rsid w:val="00AD7D00"/>
    <w:rsid w:val="00AD7ECF"/>
    <w:rsid w:val="00AE00FA"/>
    <w:rsid w:val="00AE0141"/>
    <w:rsid w:val="00AE023C"/>
    <w:rsid w:val="00AE04D7"/>
    <w:rsid w:val="00AE09B2"/>
    <w:rsid w:val="00AE0B77"/>
    <w:rsid w:val="00AE192F"/>
    <w:rsid w:val="00AE1A1C"/>
    <w:rsid w:val="00AE23AD"/>
    <w:rsid w:val="00AE24E3"/>
    <w:rsid w:val="00AE2B81"/>
    <w:rsid w:val="00AE2CE0"/>
    <w:rsid w:val="00AE3042"/>
    <w:rsid w:val="00AE3513"/>
    <w:rsid w:val="00AE3800"/>
    <w:rsid w:val="00AE3B0D"/>
    <w:rsid w:val="00AE3BD1"/>
    <w:rsid w:val="00AE41CC"/>
    <w:rsid w:val="00AE47AF"/>
    <w:rsid w:val="00AE495D"/>
    <w:rsid w:val="00AE4B0F"/>
    <w:rsid w:val="00AE5006"/>
    <w:rsid w:val="00AE55D5"/>
    <w:rsid w:val="00AE6823"/>
    <w:rsid w:val="00AE687B"/>
    <w:rsid w:val="00AE6B7B"/>
    <w:rsid w:val="00AE76D6"/>
    <w:rsid w:val="00AE7D6B"/>
    <w:rsid w:val="00AE7ED9"/>
    <w:rsid w:val="00AF005E"/>
    <w:rsid w:val="00AF0A80"/>
    <w:rsid w:val="00AF0B2A"/>
    <w:rsid w:val="00AF0EBE"/>
    <w:rsid w:val="00AF198F"/>
    <w:rsid w:val="00AF1C67"/>
    <w:rsid w:val="00AF1FF8"/>
    <w:rsid w:val="00AF2241"/>
    <w:rsid w:val="00AF29F8"/>
    <w:rsid w:val="00AF2D1D"/>
    <w:rsid w:val="00AF2EF2"/>
    <w:rsid w:val="00AF3279"/>
    <w:rsid w:val="00AF4034"/>
    <w:rsid w:val="00AF452E"/>
    <w:rsid w:val="00AF464E"/>
    <w:rsid w:val="00AF4898"/>
    <w:rsid w:val="00AF48CB"/>
    <w:rsid w:val="00AF507E"/>
    <w:rsid w:val="00AF50A6"/>
    <w:rsid w:val="00AF563A"/>
    <w:rsid w:val="00AF5B5A"/>
    <w:rsid w:val="00AF69AF"/>
    <w:rsid w:val="00AF6D0C"/>
    <w:rsid w:val="00AF6E4C"/>
    <w:rsid w:val="00AF709B"/>
    <w:rsid w:val="00AF7561"/>
    <w:rsid w:val="00B00048"/>
    <w:rsid w:val="00B00AF4"/>
    <w:rsid w:val="00B00BD3"/>
    <w:rsid w:val="00B01948"/>
    <w:rsid w:val="00B019B8"/>
    <w:rsid w:val="00B019D6"/>
    <w:rsid w:val="00B01AFF"/>
    <w:rsid w:val="00B01E58"/>
    <w:rsid w:val="00B02126"/>
    <w:rsid w:val="00B029E3"/>
    <w:rsid w:val="00B02F16"/>
    <w:rsid w:val="00B02F91"/>
    <w:rsid w:val="00B038AD"/>
    <w:rsid w:val="00B03D8C"/>
    <w:rsid w:val="00B04313"/>
    <w:rsid w:val="00B04351"/>
    <w:rsid w:val="00B04BF1"/>
    <w:rsid w:val="00B04CDE"/>
    <w:rsid w:val="00B05541"/>
    <w:rsid w:val="00B05937"/>
    <w:rsid w:val="00B067F6"/>
    <w:rsid w:val="00B07329"/>
    <w:rsid w:val="00B07575"/>
    <w:rsid w:val="00B077C3"/>
    <w:rsid w:val="00B0793F"/>
    <w:rsid w:val="00B07BDD"/>
    <w:rsid w:val="00B07FD7"/>
    <w:rsid w:val="00B108B5"/>
    <w:rsid w:val="00B10AE2"/>
    <w:rsid w:val="00B10B09"/>
    <w:rsid w:val="00B111AB"/>
    <w:rsid w:val="00B113FE"/>
    <w:rsid w:val="00B117CD"/>
    <w:rsid w:val="00B126E3"/>
    <w:rsid w:val="00B12AE7"/>
    <w:rsid w:val="00B12EA3"/>
    <w:rsid w:val="00B12FB6"/>
    <w:rsid w:val="00B13096"/>
    <w:rsid w:val="00B13848"/>
    <w:rsid w:val="00B13AFD"/>
    <w:rsid w:val="00B13BF5"/>
    <w:rsid w:val="00B1405A"/>
    <w:rsid w:val="00B1525C"/>
    <w:rsid w:val="00B15263"/>
    <w:rsid w:val="00B15638"/>
    <w:rsid w:val="00B156BC"/>
    <w:rsid w:val="00B1575D"/>
    <w:rsid w:val="00B1593B"/>
    <w:rsid w:val="00B15A1B"/>
    <w:rsid w:val="00B15F61"/>
    <w:rsid w:val="00B1654E"/>
    <w:rsid w:val="00B168D8"/>
    <w:rsid w:val="00B168E0"/>
    <w:rsid w:val="00B16D75"/>
    <w:rsid w:val="00B17011"/>
    <w:rsid w:val="00B174E2"/>
    <w:rsid w:val="00B175AD"/>
    <w:rsid w:val="00B175BE"/>
    <w:rsid w:val="00B179A4"/>
    <w:rsid w:val="00B2000C"/>
    <w:rsid w:val="00B2033B"/>
    <w:rsid w:val="00B203E5"/>
    <w:rsid w:val="00B20936"/>
    <w:rsid w:val="00B20EB5"/>
    <w:rsid w:val="00B214B2"/>
    <w:rsid w:val="00B223FF"/>
    <w:rsid w:val="00B22A34"/>
    <w:rsid w:val="00B22DF4"/>
    <w:rsid w:val="00B2398D"/>
    <w:rsid w:val="00B2464F"/>
    <w:rsid w:val="00B249A5"/>
    <w:rsid w:val="00B24B46"/>
    <w:rsid w:val="00B24C4B"/>
    <w:rsid w:val="00B24CF6"/>
    <w:rsid w:val="00B25C72"/>
    <w:rsid w:val="00B2632F"/>
    <w:rsid w:val="00B2654C"/>
    <w:rsid w:val="00B265C3"/>
    <w:rsid w:val="00B267DD"/>
    <w:rsid w:val="00B2773D"/>
    <w:rsid w:val="00B27CB8"/>
    <w:rsid w:val="00B27D92"/>
    <w:rsid w:val="00B303FF"/>
    <w:rsid w:val="00B308FA"/>
    <w:rsid w:val="00B30D3C"/>
    <w:rsid w:val="00B30F57"/>
    <w:rsid w:val="00B311BF"/>
    <w:rsid w:val="00B31FAF"/>
    <w:rsid w:val="00B32581"/>
    <w:rsid w:val="00B32721"/>
    <w:rsid w:val="00B329EB"/>
    <w:rsid w:val="00B32BE7"/>
    <w:rsid w:val="00B33285"/>
    <w:rsid w:val="00B337B6"/>
    <w:rsid w:val="00B33DC0"/>
    <w:rsid w:val="00B340DF"/>
    <w:rsid w:val="00B34134"/>
    <w:rsid w:val="00B34430"/>
    <w:rsid w:val="00B3496C"/>
    <w:rsid w:val="00B34FAF"/>
    <w:rsid w:val="00B351BD"/>
    <w:rsid w:val="00B353A8"/>
    <w:rsid w:val="00B35564"/>
    <w:rsid w:val="00B3558E"/>
    <w:rsid w:val="00B36171"/>
    <w:rsid w:val="00B366A7"/>
    <w:rsid w:val="00B369AF"/>
    <w:rsid w:val="00B37686"/>
    <w:rsid w:val="00B378E7"/>
    <w:rsid w:val="00B4068C"/>
    <w:rsid w:val="00B40876"/>
    <w:rsid w:val="00B41061"/>
    <w:rsid w:val="00B41ABC"/>
    <w:rsid w:val="00B4213C"/>
    <w:rsid w:val="00B42335"/>
    <w:rsid w:val="00B4258C"/>
    <w:rsid w:val="00B4268D"/>
    <w:rsid w:val="00B428E3"/>
    <w:rsid w:val="00B42D45"/>
    <w:rsid w:val="00B43F5A"/>
    <w:rsid w:val="00B44088"/>
    <w:rsid w:val="00B448D7"/>
    <w:rsid w:val="00B44CB1"/>
    <w:rsid w:val="00B450A3"/>
    <w:rsid w:val="00B45332"/>
    <w:rsid w:val="00B459E4"/>
    <w:rsid w:val="00B45C57"/>
    <w:rsid w:val="00B45CDB"/>
    <w:rsid w:val="00B4646D"/>
    <w:rsid w:val="00B4665C"/>
    <w:rsid w:val="00B46869"/>
    <w:rsid w:val="00B47C39"/>
    <w:rsid w:val="00B5011E"/>
    <w:rsid w:val="00B503AE"/>
    <w:rsid w:val="00B5086C"/>
    <w:rsid w:val="00B50F97"/>
    <w:rsid w:val="00B525CD"/>
    <w:rsid w:val="00B528B9"/>
    <w:rsid w:val="00B52D6A"/>
    <w:rsid w:val="00B52F31"/>
    <w:rsid w:val="00B53335"/>
    <w:rsid w:val="00B536D9"/>
    <w:rsid w:val="00B538E1"/>
    <w:rsid w:val="00B53AE9"/>
    <w:rsid w:val="00B54483"/>
    <w:rsid w:val="00B5457D"/>
    <w:rsid w:val="00B54A77"/>
    <w:rsid w:val="00B55747"/>
    <w:rsid w:val="00B55925"/>
    <w:rsid w:val="00B55987"/>
    <w:rsid w:val="00B55D9F"/>
    <w:rsid w:val="00B56408"/>
    <w:rsid w:val="00B56533"/>
    <w:rsid w:val="00B56C18"/>
    <w:rsid w:val="00B573EC"/>
    <w:rsid w:val="00B5742F"/>
    <w:rsid w:val="00B576D8"/>
    <w:rsid w:val="00B579CE"/>
    <w:rsid w:val="00B57EDA"/>
    <w:rsid w:val="00B600E7"/>
    <w:rsid w:val="00B601D5"/>
    <w:rsid w:val="00B604A9"/>
    <w:rsid w:val="00B61391"/>
    <w:rsid w:val="00B61479"/>
    <w:rsid w:val="00B61742"/>
    <w:rsid w:val="00B61D12"/>
    <w:rsid w:val="00B621EF"/>
    <w:rsid w:val="00B62CA2"/>
    <w:rsid w:val="00B62CA3"/>
    <w:rsid w:val="00B634FB"/>
    <w:rsid w:val="00B640EA"/>
    <w:rsid w:val="00B650EC"/>
    <w:rsid w:val="00B67B44"/>
    <w:rsid w:val="00B70622"/>
    <w:rsid w:val="00B708A7"/>
    <w:rsid w:val="00B70A77"/>
    <w:rsid w:val="00B70AAA"/>
    <w:rsid w:val="00B7222F"/>
    <w:rsid w:val="00B728C6"/>
    <w:rsid w:val="00B735FD"/>
    <w:rsid w:val="00B7376E"/>
    <w:rsid w:val="00B73B71"/>
    <w:rsid w:val="00B73FBB"/>
    <w:rsid w:val="00B744B9"/>
    <w:rsid w:val="00B7495B"/>
    <w:rsid w:val="00B74A3D"/>
    <w:rsid w:val="00B74F00"/>
    <w:rsid w:val="00B75217"/>
    <w:rsid w:val="00B75E04"/>
    <w:rsid w:val="00B76515"/>
    <w:rsid w:val="00B76CE6"/>
    <w:rsid w:val="00B773C3"/>
    <w:rsid w:val="00B779C7"/>
    <w:rsid w:val="00B77B77"/>
    <w:rsid w:val="00B77BE2"/>
    <w:rsid w:val="00B8005A"/>
    <w:rsid w:val="00B80C89"/>
    <w:rsid w:val="00B81161"/>
    <w:rsid w:val="00B8136F"/>
    <w:rsid w:val="00B81458"/>
    <w:rsid w:val="00B81F78"/>
    <w:rsid w:val="00B820A9"/>
    <w:rsid w:val="00B82250"/>
    <w:rsid w:val="00B83664"/>
    <w:rsid w:val="00B8416D"/>
    <w:rsid w:val="00B841F8"/>
    <w:rsid w:val="00B84AD8"/>
    <w:rsid w:val="00B84B96"/>
    <w:rsid w:val="00B84DDE"/>
    <w:rsid w:val="00B8516A"/>
    <w:rsid w:val="00B85536"/>
    <w:rsid w:val="00B85BE6"/>
    <w:rsid w:val="00B85F73"/>
    <w:rsid w:val="00B86701"/>
    <w:rsid w:val="00B86F52"/>
    <w:rsid w:val="00B87DCD"/>
    <w:rsid w:val="00B905BB"/>
    <w:rsid w:val="00B90F5F"/>
    <w:rsid w:val="00B90FDC"/>
    <w:rsid w:val="00B913CC"/>
    <w:rsid w:val="00B91423"/>
    <w:rsid w:val="00B9146F"/>
    <w:rsid w:val="00B91C3C"/>
    <w:rsid w:val="00B91F79"/>
    <w:rsid w:val="00B92215"/>
    <w:rsid w:val="00B92258"/>
    <w:rsid w:val="00B924C1"/>
    <w:rsid w:val="00B92BBE"/>
    <w:rsid w:val="00B930B7"/>
    <w:rsid w:val="00B9371E"/>
    <w:rsid w:val="00B93D90"/>
    <w:rsid w:val="00B94A02"/>
    <w:rsid w:val="00B94DCC"/>
    <w:rsid w:val="00B94F80"/>
    <w:rsid w:val="00B94FE6"/>
    <w:rsid w:val="00B950EB"/>
    <w:rsid w:val="00B96119"/>
    <w:rsid w:val="00B962D9"/>
    <w:rsid w:val="00B96331"/>
    <w:rsid w:val="00B964CC"/>
    <w:rsid w:val="00B96CB1"/>
    <w:rsid w:val="00B97474"/>
    <w:rsid w:val="00B979CB"/>
    <w:rsid w:val="00B97B16"/>
    <w:rsid w:val="00B97E68"/>
    <w:rsid w:val="00BA0721"/>
    <w:rsid w:val="00BA0F23"/>
    <w:rsid w:val="00BA195F"/>
    <w:rsid w:val="00BA2991"/>
    <w:rsid w:val="00BA2B7D"/>
    <w:rsid w:val="00BA312B"/>
    <w:rsid w:val="00BA362D"/>
    <w:rsid w:val="00BA36C3"/>
    <w:rsid w:val="00BA3EEC"/>
    <w:rsid w:val="00BA44DD"/>
    <w:rsid w:val="00BA46F0"/>
    <w:rsid w:val="00BA4C4E"/>
    <w:rsid w:val="00BA4C9B"/>
    <w:rsid w:val="00BA595E"/>
    <w:rsid w:val="00BA5BC3"/>
    <w:rsid w:val="00BA5FD5"/>
    <w:rsid w:val="00BA6BAA"/>
    <w:rsid w:val="00BA7866"/>
    <w:rsid w:val="00BA7DD8"/>
    <w:rsid w:val="00BB1935"/>
    <w:rsid w:val="00BB2AFF"/>
    <w:rsid w:val="00BB2B00"/>
    <w:rsid w:val="00BB3188"/>
    <w:rsid w:val="00BB360E"/>
    <w:rsid w:val="00BB3691"/>
    <w:rsid w:val="00BB36C3"/>
    <w:rsid w:val="00BB4550"/>
    <w:rsid w:val="00BB4ED6"/>
    <w:rsid w:val="00BB5BDD"/>
    <w:rsid w:val="00BB5F02"/>
    <w:rsid w:val="00BB627B"/>
    <w:rsid w:val="00BB63A5"/>
    <w:rsid w:val="00BB65F4"/>
    <w:rsid w:val="00BB6A5F"/>
    <w:rsid w:val="00BB6C91"/>
    <w:rsid w:val="00BB7A3C"/>
    <w:rsid w:val="00BC04B8"/>
    <w:rsid w:val="00BC06C2"/>
    <w:rsid w:val="00BC0BB3"/>
    <w:rsid w:val="00BC1457"/>
    <w:rsid w:val="00BC1C59"/>
    <w:rsid w:val="00BC1FB6"/>
    <w:rsid w:val="00BC2CB6"/>
    <w:rsid w:val="00BC2CE5"/>
    <w:rsid w:val="00BC2E73"/>
    <w:rsid w:val="00BC2E97"/>
    <w:rsid w:val="00BC2F5E"/>
    <w:rsid w:val="00BC3039"/>
    <w:rsid w:val="00BC35C6"/>
    <w:rsid w:val="00BC380C"/>
    <w:rsid w:val="00BC4013"/>
    <w:rsid w:val="00BC4510"/>
    <w:rsid w:val="00BC458B"/>
    <w:rsid w:val="00BC4744"/>
    <w:rsid w:val="00BC4878"/>
    <w:rsid w:val="00BC492C"/>
    <w:rsid w:val="00BC4B95"/>
    <w:rsid w:val="00BC5103"/>
    <w:rsid w:val="00BC5347"/>
    <w:rsid w:val="00BC5DC4"/>
    <w:rsid w:val="00BC628F"/>
    <w:rsid w:val="00BC63F2"/>
    <w:rsid w:val="00BC66DF"/>
    <w:rsid w:val="00BC6ABF"/>
    <w:rsid w:val="00BC6ADE"/>
    <w:rsid w:val="00BC6BA5"/>
    <w:rsid w:val="00BC6E50"/>
    <w:rsid w:val="00BC7384"/>
    <w:rsid w:val="00BC7554"/>
    <w:rsid w:val="00BC76D6"/>
    <w:rsid w:val="00BC7B5C"/>
    <w:rsid w:val="00BD044A"/>
    <w:rsid w:val="00BD05AB"/>
    <w:rsid w:val="00BD146A"/>
    <w:rsid w:val="00BD14D4"/>
    <w:rsid w:val="00BD15B4"/>
    <w:rsid w:val="00BD1F4F"/>
    <w:rsid w:val="00BD236C"/>
    <w:rsid w:val="00BD264E"/>
    <w:rsid w:val="00BD2706"/>
    <w:rsid w:val="00BD2BBF"/>
    <w:rsid w:val="00BD2E11"/>
    <w:rsid w:val="00BD31BF"/>
    <w:rsid w:val="00BD3655"/>
    <w:rsid w:val="00BD4ADF"/>
    <w:rsid w:val="00BD4F15"/>
    <w:rsid w:val="00BD5028"/>
    <w:rsid w:val="00BD5264"/>
    <w:rsid w:val="00BD5827"/>
    <w:rsid w:val="00BD5964"/>
    <w:rsid w:val="00BD5A9F"/>
    <w:rsid w:val="00BD5E68"/>
    <w:rsid w:val="00BD5E85"/>
    <w:rsid w:val="00BD6E33"/>
    <w:rsid w:val="00BD79B0"/>
    <w:rsid w:val="00BD7F1F"/>
    <w:rsid w:val="00BE0559"/>
    <w:rsid w:val="00BE0DC1"/>
    <w:rsid w:val="00BE1422"/>
    <w:rsid w:val="00BE19BA"/>
    <w:rsid w:val="00BE1D44"/>
    <w:rsid w:val="00BE26B2"/>
    <w:rsid w:val="00BE27C2"/>
    <w:rsid w:val="00BE337E"/>
    <w:rsid w:val="00BE4A58"/>
    <w:rsid w:val="00BE4F90"/>
    <w:rsid w:val="00BE520F"/>
    <w:rsid w:val="00BE556F"/>
    <w:rsid w:val="00BE618F"/>
    <w:rsid w:val="00BE687B"/>
    <w:rsid w:val="00BE6FCD"/>
    <w:rsid w:val="00BE7303"/>
    <w:rsid w:val="00BF0048"/>
    <w:rsid w:val="00BF0365"/>
    <w:rsid w:val="00BF17A5"/>
    <w:rsid w:val="00BF1918"/>
    <w:rsid w:val="00BF19F8"/>
    <w:rsid w:val="00BF1D04"/>
    <w:rsid w:val="00BF1E29"/>
    <w:rsid w:val="00BF216B"/>
    <w:rsid w:val="00BF21EC"/>
    <w:rsid w:val="00BF2A3F"/>
    <w:rsid w:val="00BF3254"/>
    <w:rsid w:val="00BF3388"/>
    <w:rsid w:val="00BF374B"/>
    <w:rsid w:val="00BF4439"/>
    <w:rsid w:val="00BF5776"/>
    <w:rsid w:val="00BF5841"/>
    <w:rsid w:val="00BF5F31"/>
    <w:rsid w:val="00BF633C"/>
    <w:rsid w:val="00BF65A5"/>
    <w:rsid w:val="00BF7E4E"/>
    <w:rsid w:val="00C007C8"/>
    <w:rsid w:val="00C00820"/>
    <w:rsid w:val="00C00BE9"/>
    <w:rsid w:val="00C01026"/>
    <w:rsid w:val="00C01947"/>
    <w:rsid w:val="00C019E4"/>
    <w:rsid w:val="00C027CB"/>
    <w:rsid w:val="00C02B41"/>
    <w:rsid w:val="00C03538"/>
    <w:rsid w:val="00C03C5E"/>
    <w:rsid w:val="00C03E1D"/>
    <w:rsid w:val="00C041BC"/>
    <w:rsid w:val="00C047A4"/>
    <w:rsid w:val="00C054F4"/>
    <w:rsid w:val="00C0578C"/>
    <w:rsid w:val="00C05B07"/>
    <w:rsid w:val="00C05D2A"/>
    <w:rsid w:val="00C05E29"/>
    <w:rsid w:val="00C060C5"/>
    <w:rsid w:val="00C061E7"/>
    <w:rsid w:val="00C06257"/>
    <w:rsid w:val="00C06765"/>
    <w:rsid w:val="00C074B8"/>
    <w:rsid w:val="00C074DB"/>
    <w:rsid w:val="00C0773E"/>
    <w:rsid w:val="00C107E8"/>
    <w:rsid w:val="00C10C15"/>
    <w:rsid w:val="00C1106D"/>
    <w:rsid w:val="00C11078"/>
    <w:rsid w:val="00C114E9"/>
    <w:rsid w:val="00C1184A"/>
    <w:rsid w:val="00C118F2"/>
    <w:rsid w:val="00C11B91"/>
    <w:rsid w:val="00C12943"/>
    <w:rsid w:val="00C12D3C"/>
    <w:rsid w:val="00C132AE"/>
    <w:rsid w:val="00C1334D"/>
    <w:rsid w:val="00C138E6"/>
    <w:rsid w:val="00C13B05"/>
    <w:rsid w:val="00C13DB2"/>
    <w:rsid w:val="00C13FF1"/>
    <w:rsid w:val="00C1436D"/>
    <w:rsid w:val="00C14C11"/>
    <w:rsid w:val="00C15043"/>
    <w:rsid w:val="00C1504A"/>
    <w:rsid w:val="00C15711"/>
    <w:rsid w:val="00C158A1"/>
    <w:rsid w:val="00C15C10"/>
    <w:rsid w:val="00C15D1E"/>
    <w:rsid w:val="00C1619F"/>
    <w:rsid w:val="00C1669F"/>
    <w:rsid w:val="00C17630"/>
    <w:rsid w:val="00C17EB6"/>
    <w:rsid w:val="00C17F8B"/>
    <w:rsid w:val="00C20062"/>
    <w:rsid w:val="00C20243"/>
    <w:rsid w:val="00C2076C"/>
    <w:rsid w:val="00C211DC"/>
    <w:rsid w:val="00C21B20"/>
    <w:rsid w:val="00C21F37"/>
    <w:rsid w:val="00C223FF"/>
    <w:rsid w:val="00C2285F"/>
    <w:rsid w:val="00C22D84"/>
    <w:rsid w:val="00C23355"/>
    <w:rsid w:val="00C23F6A"/>
    <w:rsid w:val="00C24395"/>
    <w:rsid w:val="00C24522"/>
    <w:rsid w:val="00C2456F"/>
    <w:rsid w:val="00C24713"/>
    <w:rsid w:val="00C24E33"/>
    <w:rsid w:val="00C25294"/>
    <w:rsid w:val="00C2578C"/>
    <w:rsid w:val="00C2583B"/>
    <w:rsid w:val="00C258CA"/>
    <w:rsid w:val="00C2597F"/>
    <w:rsid w:val="00C25E08"/>
    <w:rsid w:val="00C25F58"/>
    <w:rsid w:val="00C25FB7"/>
    <w:rsid w:val="00C2605E"/>
    <w:rsid w:val="00C277A5"/>
    <w:rsid w:val="00C30065"/>
    <w:rsid w:val="00C30345"/>
    <w:rsid w:val="00C3091D"/>
    <w:rsid w:val="00C31144"/>
    <w:rsid w:val="00C31145"/>
    <w:rsid w:val="00C31366"/>
    <w:rsid w:val="00C31E9A"/>
    <w:rsid w:val="00C31FC1"/>
    <w:rsid w:val="00C3206A"/>
    <w:rsid w:val="00C3239B"/>
    <w:rsid w:val="00C32A1C"/>
    <w:rsid w:val="00C32FB9"/>
    <w:rsid w:val="00C33C16"/>
    <w:rsid w:val="00C34550"/>
    <w:rsid w:val="00C347B9"/>
    <w:rsid w:val="00C34C5D"/>
    <w:rsid w:val="00C352EA"/>
    <w:rsid w:val="00C354C2"/>
    <w:rsid w:val="00C35871"/>
    <w:rsid w:val="00C35998"/>
    <w:rsid w:val="00C35C0A"/>
    <w:rsid w:val="00C35FE3"/>
    <w:rsid w:val="00C3615C"/>
    <w:rsid w:val="00C36419"/>
    <w:rsid w:val="00C36B7F"/>
    <w:rsid w:val="00C3731B"/>
    <w:rsid w:val="00C373BC"/>
    <w:rsid w:val="00C373D1"/>
    <w:rsid w:val="00C4080F"/>
    <w:rsid w:val="00C40A06"/>
    <w:rsid w:val="00C40A73"/>
    <w:rsid w:val="00C40B7B"/>
    <w:rsid w:val="00C40BD3"/>
    <w:rsid w:val="00C40C89"/>
    <w:rsid w:val="00C4101D"/>
    <w:rsid w:val="00C413D2"/>
    <w:rsid w:val="00C41505"/>
    <w:rsid w:val="00C415D7"/>
    <w:rsid w:val="00C4162A"/>
    <w:rsid w:val="00C41780"/>
    <w:rsid w:val="00C41B15"/>
    <w:rsid w:val="00C41DD8"/>
    <w:rsid w:val="00C421FD"/>
    <w:rsid w:val="00C42201"/>
    <w:rsid w:val="00C4237D"/>
    <w:rsid w:val="00C42924"/>
    <w:rsid w:val="00C42B85"/>
    <w:rsid w:val="00C43FDB"/>
    <w:rsid w:val="00C441DF"/>
    <w:rsid w:val="00C441E5"/>
    <w:rsid w:val="00C443FE"/>
    <w:rsid w:val="00C44550"/>
    <w:rsid w:val="00C4493D"/>
    <w:rsid w:val="00C44D20"/>
    <w:rsid w:val="00C45976"/>
    <w:rsid w:val="00C45FF9"/>
    <w:rsid w:val="00C46479"/>
    <w:rsid w:val="00C4670B"/>
    <w:rsid w:val="00C467CE"/>
    <w:rsid w:val="00C46941"/>
    <w:rsid w:val="00C47009"/>
    <w:rsid w:val="00C47083"/>
    <w:rsid w:val="00C4732C"/>
    <w:rsid w:val="00C477ED"/>
    <w:rsid w:val="00C47BE4"/>
    <w:rsid w:val="00C47EA1"/>
    <w:rsid w:val="00C50469"/>
    <w:rsid w:val="00C507B9"/>
    <w:rsid w:val="00C50CE1"/>
    <w:rsid w:val="00C5131F"/>
    <w:rsid w:val="00C519AC"/>
    <w:rsid w:val="00C520FA"/>
    <w:rsid w:val="00C52480"/>
    <w:rsid w:val="00C52489"/>
    <w:rsid w:val="00C52C78"/>
    <w:rsid w:val="00C52CA0"/>
    <w:rsid w:val="00C5338D"/>
    <w:rsid w:val="00C535CB"/>
    <w:rsid w:val="00C53854"/>
    <w:rsid w:val="00C549EA"/>
    <w:rsid w:val="00C54AAF"/>
    <w:rsid w:val="00C560A9"/>
    <w:rsid w:val="00C568CF"/>
    <w:rsid w:val="00C56AB4"/>
    <w:rsid w:val="00C56E9A"/>
    <w:rsid w:val="00C57378"/>
    <w:rsid w:val="00C5751F"/>
    <w:rsid w:val="00C57B8D"/>
    <w:rsid w:val="00C600F4"/>
    <w:rsid w:val="00C60E37"/>
    <w:rsid w:val="00C61DE0"/>
    <w:rsid w:val="00C61FDC"/>
    <w:rsid w:val="00C62207"/>
    <w:rsid w:val="00C628D6"/>
    <w:rsid w:val="00C62E34"/>
    <w:rsid w:val="00C63932"/>
    <w:rsid w:val="00C640BA"/>
    <w:rsid w:val="00C64A13"/>
    <w:rsid w:val="00C64B4B"/>
    <w:rsid w:val="00C64CB7"/>
    <w:rsid w:val="00C65016"/>
    <w:rsid w:val="00C6592E"/>
    <w:rsid w:val="00C65C8B"/>
    <w:rsid w:val="00C66794"/>
    <w:rsid w:val="00C70084"/>
    <w:rsid w:val="00C7016B"/>
    <w:rsid w:val="00C70658"/>
    <w:rsid w:val="00C70766"/>
    <w:rsid w:val="00C70939"/>
    <w:rsid w:val="00C71025"/>
    <w:rsid w:val="00C7156C"/>
    <w:rsid w:val="00C717F2"/>
    <w:rsid w:val="00C71C9F"/>
    <w:rsid w:val="00C71F8D"/>
    <w:rsid w:val="00C720FF"/>
    <w:rsid w:val="00C722B9"/>
    <w:rsid w:val="00C722C3"/>
    <w:rsid w:val="00C726D3"/>
    <w:rsid w:val="00C72863"/>
    <w:rsid w:val="00C72D0B"/>
    <w:rsid w:val="00C73577"/>
    <w:rsid w:val="00C745F5"/>
    <w:rsid w:val="00C751F7"/>
    <w:rsid w:val="00C75509"/>
    <w:rsid w:val="00C75580"/>
    <w:rsid w:val="00C75C06"/>
    <w:rsid w:val="00C76711"/>
    <w:rsid w:val="00C76AF3"/>
    <w:rsid w:val="00C76C1B"/>
    <w:rsid w:val="00C7719E"/>
    <w:rsid w:val="00C77230"/>
    <w:rsid w:val="00C774BC"/>
    <w:rsid w:val="00C77968"/>
    <w:rsid w:val="00C7799D"/>
    <w:rsid w:val="00C77A94"/>
    <w:rsid w:val="00C77AFF"/>
    <w:rsid w:val="00C77C01"/>
    <w:rsid w:val="00C77C82"/>
    <w:rsid w:val="00C77D68"/>
    <w:rsid w:val="00C77F1D"/>
    <w:rsid w:val="00C8001C"/>
    <w:rsid w:val="00C81213"/>
    <w:rsid w:val="00C812D5"/>
    <w:rsid w:val="00C819B9"/>
    <w:rsid w:val="00C81A3C"/>
    <w:rsid w:val="00C81ED3"/>
    <w:rsid w:val="00C820D4"/>
    <w:rsid w:val="00C82175"/>
    <w:rsid w:val="00C821FE"/>
    <w:rsid w:val="00C8236A"/>
    <w:rsid w:val="00C82BC3"/>
    <w:rsid w:val="00C83216"/>
    <w:rsid w:val="00C833E2"/>
    <w:rsid w:val="00C83464"/>
    <w:rsid w:val="00C8356E"/>
    <w:rsid w:val="00C83604"/>
    <w:rsid w:val="00C83CAE"/>
    <w:rsid w:val="00C83E5E"/>
    <w:rsid w:val="00C85618"/>
    <w:rsid w:val="00C8606A"/>
    <w:rsid w:val="00C86476"/>
    <w:rsid w:val="00C86DAE"/>
    <w:rsid w:val="00C877B3"/>
    <w:rsid w:val="00C8799A"/>
    <w:rsid w:val="00C87EB7"/>
    <w:rsid w:val="00C900F6"/>
    <w:rsid w:val="00C901D6"/>
    <w:rsid w:val="00C90933"/>
    <w:rsid w:val="00C9116F"/>
    <w:rsid w:val="00C914FF"/>
    <w:rsid w:val="00C9262D"/>
    <w:rsid w:val="00C928BA"/>
    <w:rsid w:val="00C92CE0"/>
    <w:rsid w:val="00C930C6"/>
    <w:rsid w:val="00C932A8"/>
    <w:rsid w:val="00C9438F"/>
    <w:rsid w:val="00C952B1"/>
    <w:rsid w:val="00C96075"/>
    <w:rsid w:val="00C96515"/>
    <w:rsid w:val="00C96720"/>
    <w:rsid w:val="00C96779"/>
    <w:rsid w:val="00C968E8"/>
    <w:rsid w:val="00C96CB6"/>
    <w:rsid w:val="00C96E1F"/>
    <w:rsid w:val="00C96FEA"/>
    <w:rsid w:val="00C97B51"/>
    <w:rsid w:val="00CA00DB"/>
    <w:rsid w:val="00CA073C"/>
    <w:rsid w:val="00CA0A41"/>
    <w:rsid w:val="00CA1C28"/>
    <w:rsid w:val="00CA1EDD"/>
    <w:rsid w:val="00CA2090"/>
    <w:rsid w:val="00CA3C2B"/>
    <w:rsid w:val="00CA3D7C"/>
    <w:rsid w:val="00CA3E6C"/>
    <w:rsid w:val="00CA4084"/>
    <w:rsid w:val="00CA42D0"/>
    <w:rsid w:val="00CA51DD"/>
    <w:rsid w:val="00CA5229"/>
    <w:rsid w:val="00CA5F5C"/>
    <w:rsid w:val="00CA60CE"/>
    <w:rsid w:val="00CA6594"/>
    <w:rsid w:val="00CA67D6"/>
    <w:rsid w:val="00CA6D8D"/>
    <w:rsid w:val="00CA7739"/>
    <w:rsid w:val="00CA7DEA"/>
    <w:rsid w:val="00CB00E8"/>
    <w:rsid w:val="00CB0179"/>
    <w:rsid w:val="00CB07B3"/>
    <w:rsid w:val="00CB08A1"/>
    <w:rsid w:val="00CB0A41"/>
    <w:rsid w:val="00CB0C45"/>
    <w:rsid w:val="00CB119C"/>
    <w:rsid w:val="00CB16CC"/>
    <w:rsid w:val="00CB1CC0"/>
    <w:rsid w:val="00CB1DF0"/>
    <w:rsid w:val="00CB1F06"/>
    <w:rsid w:val="00CB2362"/>
    <w:rsid w:val="00CB245D"/>
    <w:rsid w:val="00CB249A"/>
    <w:rsid w:val="00CB2B86"/>
    <w:rsid w:val="00CB2CBA"/>
    <w:rsid w:val="00CB3A2E"/>
    <w:rsid w:val="00CB3AC0"/>
    <w:rsid w:val="00CB4A41"/>
    <w:rsid w:val="00CB4CEE"/>
    <w:rsid w:val="00CB4E98"/>
    <w:rsid w:val="00CB58C0"/>
    <w:rsid w:val="00CB5944"/>
    <w:rsid w:val="00CB5C44"/>
    <w:rsid w:val="00CB5CBF"/>
    <w:rsid w:val="00CB65F9"/>
    <w:rsid w:val="00CB7149"/>
    <w:rsid w:val="00CB7771"/>
    <w:rsid w:val="00CB77FB"/>
    <w:rsid w:val="00CB7831"/>
    <w:rsid w:val="00CB7DBB"/>
    <w:rsid w:val="00CC0829"/>
    <w:rsid w:val="00CC08EF"/>
    <w:rsid w:val="00CC135A"/>
    <w:rsid w:val="00CC139C"/>
    <w:rsid w:val="00CC1B0E"/>
    <w:rsid w:val="00CC2130"/>
    <w:rsid w:val="00CC2599"/>
    <w:rsid w:val="00CC27A9"/>
    <w:rsid w:val="00CC3051"/>
    <w:rsid w:val="00CC341B"/>
    <w:rsid w:val="00CC39D0"/>
    <w:rsid w:val="00CC3B3F"/>
    <w:rsid w:val="00CC4540"/>
    <w:rsid w:val="00CC5208"/>
    <w:rsid w:val="00CC52FD"/>
    <w:rsid w:val="00CC69C5"/>
    <w:rsid w:val="00CC748B"/>
    <w:rsid w:val="00CC7653"/>
    <w:rsid w:val="00CC79FF"/>
    <w:rsid w:val="00CD00FE"/>
    <w:rsid w:val="00CD027D"/>
    <w:rsid w:val="00CD05EF"/>
    <w:rsid w:val="00CD0F1D"/>
    <w:rsid w:val="00CD1793"/>
    <w:rsid w:val="00CD19C6"/>
    <w:rsid w:val="00CD268D"/>
    <w:rsid w:val="00CD3575"/>
    <w:rsid w:val="00CD3DA2"/>
    <w:rsid w:val="00CD4B70"/>
    <w:rsid w:val="00CD4E36"/>
    <w:rsid w:val="00CD4E63"/>
    <w:rsid w:val="00CD5247"/>
    <w:rsid w:val="00CD576D"/>
    <w:rsid w:val="00CD5798"/>
    <w:rsid w:val="00CD65C9"/>
    <w:rsid w:val="00CD6814"/>
    <w:rsid w:val="00CD6EE1"/>
    <w:rsid w:val="00CD7069"/>
    <w:rsid w:val="00CD721D"/>
    <w:rsid w:val="00CD7271"/>
    <w:rsid w:val="00CD757E"/>
    <w:rsid w:val="00CD7745"/>
    <w:rsid w:val="00CD776F"/>
    <w:rsid w:val="00CD7E50"/>
    <w:rsid w:val="00CD7ED4"/>
    <w:rsid w:val="00CE0643"/>
    <w:rsid w:val="00CE0A29"/>
    <w:rsid w:val="00CE0B64"/>
    <w:rsid w:val="00CE0C16"/>
    <w:rsid w:val="00CE0C70"/>
    <w:rsid w:val="00CE0CBD"/>
    <w:rsid w:val="00CE17CD"/>
    <w:rsid w:val="00CE18FC"/>
    <w:rsid w:val="00CE1C7F"/>
    <w:rsid w:val="00CE2813"/>
    <w:rsid w:val="00CE28C3"/>
    <w:rsid w:val="00CE2E8D"/>
    <w:rsid w:val="00CE3353"/>
    <w:rsid w:val="00CE3671"/>
    <w:rsid w:val="00CE3965"/>
    <w:rsid w:val="00CE3E72"/>
    <w:rsid w:val="00CE4280"/>
    <w:rsid w:val="00CE519E"/>
    <w:rsid w:val="00CE52A7"/>
    <w:rsid w:val="00CE5950"/>
    <w:rsid w:val="00CE5C78"/>
    <w:rsid w:val="00CE61DC"/>
    <w:rsid w:val="00CE64D1"/>
    <w:rsid w:val="00CE65FB"/>
    <w:rsid w:val="00CE6E7F"/>
    <w:rsid w:val="00CE74A5"/>
    <w:rsid w:val="00CE76E6"/>
    <w:rsid w:val="00CE7DDF"/>
    <w:rsid w:val="00CF02D6"/>
    <w:rsid w:val="00CF0337"/>
    <w:rsid w:val="00CF0423"/>
    <w:rsid w:val="00CF0BAD"/>
    <w:rsid w:val="00CF164E"/>
    <w:rsid w:val="00CF2111"/>
    <w:rsid w:val="00CF2464"/>
    <w:rsid w:val="00CF2BBF"/>
    <w:rsid w:val="00CF302E"/>
    <w:rsid w:val="00CF317F"/>
    <w:rsid w:val="00CF3264"/>
    <w:rsid w:val="00CF3B49"/>
    <w:rsid w:val="00CF3F05"/>
    <w:rsid w:val="00CF49CE"/>
    <w:rsid w:val="00CF4AAF"/>
    <w:rsid w:val="00CF5C61"/>
    <w:rsid w:val="00CF639A"/>
    <w:rsid w:val="00CF6591"/>
    <w:rsid w:val="00CF6F21"/>
    <w:rsid w:val="00CF713B"/>
    <w:rsid w:val="00CF7552"/>
    <w:rsid w:val="00D00025"/>
    <w:rsid w:val="00D00711"/>
    <w:rsid w:val="00D0074D"/>
    <w:rsid w:val="00D00A44"/>
    <w:rsid w:val="00D00D4E"/>
    <w:rsid w:val="00D01694"/>
    <w:rsid w:val="00D01CBF"/>
    <w:rsid w:val="00D01E9D"/>
    <w:rsid w:val="00D02586"/>
    <w:rsid w:val="00D029D1"/>
    <w:rsid w:val="00D03061"/>
    <w:rsid w:val="00D031EC"/>
    <w:rsid w:val="00D03735"/>
    <w:rsid w:val="00D037FE"/>
    <w:rsid w:val="00D038A9"/>
    <w:rsid w:val="00D03930"/>
    <w:rsid w:val="00D03952"/>
    <w:rsid w:val="00D03BB7"/>
    <w:rsid w:val="00D03C5F"/>
    <w:rsid w:val="00D03D9E"/>
    <w:rsid w:val="00D04658"/>
    <w:rsid w:val="00D04961"/>
    <w:rsid w:val="00D04CF7"/>
    <w:rsid w:val="00D04D65"/>
    <w:rsid w:val="00D0518D"/>
    <w:rsid w:val="00D05429"/>
    <w:rsid w:val="00D05C5D"/>
    <w:rsid w:val="00D06CED"/>
    <w:rsid w:val="00D071AC"/>
    <w:rsid w:val="00D07610"/>
    <w:rsid w:val="00D07664"/>
    <w:rsid w:val="00D07F3C"/>
    <w:rsid w:val="00D108D6"/>
    <w:rsid w:val="00D10A2F"/>
    <w:rsid w:val="00D11F4F"/>
    <w:rsid w:val="00D11FE1"/>
    <w:rsid w:val="00D12300"/>
    <w:rsid w:val="00D1237D"/>
    <w:rsid w:val="00D12993"/>
    <w:rsid w:val="00D12DA3"/>
    <w:rsid w:val="00D12FC8"/>
    <w:rsid w:val="00D146DA"/>
    <w:rsid w:val="00D1517F"/>
    <w:rsid w:val="00D1518A"/>
    <w:rsid w:val="00D152B0"/>
    <w:rsid w:val="00D1556A"/>
    <w:rsid w:val="00D15590"/>
    <w:rsid w:val="00D1564F"/>
    <w:rsid w:val="00D164E8"/>
    <w:rsid w:val="00D16880"/>
    <w:rsid w:val="00D17051"/>
    <w:rsid w:val="00D1705B"/>
    <w:rsid w:val="00D17428"/>
    <w:rsid w:val="00D17496"/>
    <w:rsid w:val="00D17743"/>
    <w:rsid w:val="00D178C9"/>
    <w:rsid w:val="00D17AB1"/>
    <w:rsid w:val="00D17BF9"/>
    <w:rsid w:val="00D17C13"/>
    <w:rsid w:val="00D20453"/>
    <w:rsid w:val="00D2084D"/>
    <w:rsid w:val="00D20DC0"/>
    <w:rsid w:val="00D20E81"/>
    <w:rsid w:val="00D2103F"/>
    <w:rsid w:val="00D22547"/>
    <w:rsid w:val="00D22B6A"/>
    <w:rsid w:val="00D22D48"/>
    <w:rsid w:val="00D23384"/>
    <w:rsid w:val="00D23B0F"/>
    <w:rsid w:val="00D23E11"/>
    <w:rsid w:val="00D2400E"/>
    <w:rsid w:val="00D240E5"/>
    <w:rsid w:val="00D2462E"/>
    <w:rsid w:val="00D24924"/>
    <w:rsid w:val="00D24B88"/>
    <w:rsid w:val="00D24EF1"/>
    <w:rsid w:val="00D25C6B"/>
    <w:rsid w:val="00D25E68"/>
    <w:rsid w:val="00D2616A"/>
    <w:rsid w:val="00D26984"/>
    <w:rsid w:val="00D27522"/>
    <w:rsid w:val="00D27ED0"/>
    <w:rsid w:val="00D302F6"/>
    <w:rsid w:val="00D3039F"/>
    <w:rsid w:val="00D30461"/>
    <w:rsid w:val="00D30577"/>
    <w:rsid w:val="00D3166C"/>
    <w:rsid w:val="00D31D24"/>
    <w:rsid w:val="00D32CAA"/>
    <w:rsid w:val="00D33CC7"/>
    <w:rsid w:val="00D340BA"/>
    <w:rsid w:val="00D3554A"/>
    <w:rsid w:val="00D3609C"/>
    <w:rsid w:val="00D36CED"/>
    <w:rsid w:val="00D372AF"/>
    <w:rsid w:val="00D37E7D"/>
    <w:rsid w:val="00D41307"/>
    <w:rsid w:val="00D413E2"/>
    <w:rsid w:val="00D41EE0"/>
    <w:rsid w:val="00D41F22"/>
    <w:rsid w:val="00D41F5C"/>
    <w:rsid w:val="00D42793"/>
    <w:rsid w:val="00D4289C"/>
    <w:rsid w:val="00D42E00"/>
    <w:rsid w:val="00D43025"/>
    <w:rsid w:val="00D43B62"/>
    <w:rsid w:val="00D43E35"/>
    <w:rsid w:val="00D443AB"/>
    <w:rsid w:val="00D44654"/>
    <w:rsid w:val="00D44D48"/>
    <w:rsid w:val="00D45452"/>
    <w:rsid w:val="00D45993"/>
    <w:rsid w:val="00D46269"/>
    <w:rsid w:val="00D464B7"/>
    <w:rsid w:val="00D467F3"/>
    <w:rsid w:val="00D47158"/>
    <w:rsid w:val="00D47597"/>
    <w:rsid w:val="00D4772F"/>
    <w:rsid w:val="00D47E3C"/>
    <w:rsid w:val="00D501C1"/>
    <w:rsid w:val="00D51411"/>
    <w:rsid w:val="00D5179E"/>
    <w:rsid w:val="00D53680"/>
    <w:rsid w:val="00D5371A"/>
    <w:rsid w:val="00D53ACE"/>
    <w:rsid w:val="00D54955"/>
    <w:rsid w:val="00D5504B"/>
    <w:rsid w:val="00D55A86"/>
    <w:rsid w:val="00D5651E"/>
    <w:rsid w:val="00D56784"/>
    <w:rsid w:val="00D574A5"/>
    <w:rsid w:val="00D57611"/>
    <w:rsid w:val="00D57D4A"/>
    <w:rsid w:val="00D60157"/>
    <w:rsid w:val="00D601BB"/>
    <w:rsid w:val="00D604D9"/>
    <w:rsid w:val="00D605E0"/>
    <w:rsid w:val="00D60CE0"/>
    <w:rsid w:val="00D60DEA"/>
    <w:rsid w:val="00D61058"/>
    <w:rsid w:val="00D61448"/>
    <w:rsid w:val="00D614D5"/>
    <w:rsid w:val="00D6168A"/>
    <w:rsid w:val="00D6201F"/>
    <w:rsid w:val="00D621CE"/>
    <w:rsid w:val="00D6240B"/>
    <w:rsid w:val="00D62B3F"/>
    <w:rsid w:val="00D62EAA"/>
    <w:rsid w:val="00D645BC"/>
    <w:rsid w:val="00D64DA2"/>
    <w:rsid w:val="00D664E4"/>
    <w:rsid w:val="00D6678F"/>
    <w:rsid w:val="00D669AF"/>
    <w:rsid w:val="00D6725E"/>
    <w:rsid w:val="00D67380"/>
    <w:rsid w:val="00D677F1"/>
    <w:rsid w:val="00D67A6C"/>
    <w:rsid w:val="00D67D6B"/>
    <w:rsid w:val="00D70F35"/>
    <w:rsid w:val="00D71EE8"/>
    <w:rsid w:val="00D72984"/>
    <w:rsid w:val="00D730AB"/>
    <w:rsid w:val="00D759A3"/>
    <w:rsid w:val="00D75BB5"/>
    <w:rsid w:val="00D75DBC"/>
    <w:rsid w:val="00D762D2"/>
    <w:rsid w:val="00D76DE9"/>
    <w:rsid w:val="00D770CF"/>
    <w:rsid w:val="00D77414"/>
    <w:rsid w:val="00D775C6"/>
    <w:rsid w:val="00D77A87"/>
    <w:rsid w:val="00D77C59"/>
    <w:rsid w:val="00D80701"/>
    <w:rsid w:val="00D80A44"/>
    <w:rsid w:val="00D81090"/>
    <w:rsid w:val="00D8250B"/>
    <w:rsid w:val="00D826B8"/>
    <w:rsid w:val="00D83699"/>
    <w:rsid w:val="00D83FD5"/>
    <w:rsid w:val="00D8403C"/>
    <w:rsid w:val="00D84140"/>
    <w:rsid w:val="00D84556"/>
    <w:rsid w:val="00D84BF4"/>
    <w:rsid w:val="00D85573"/>
    <w:rsid w:val="00D85878"/>
    <w:rsid w:val="00D85BD1"/>
    <w:rsid w:val="00D85F77"/>
    <w:rsid w:val="00D868BF"/>
    <w:rsid w:val="00D86C92"/>
    <w:rsid w:val="00D86CCB"/>
    <w:rsid w:val="00D86FE6"/>
    <w:rsid w:val="00D8708B"/>
    <w:rsid w:val="00D87412"/>
    <w:rsid w:val="00D878A7"/>
    <w:rsid w:val="00D87DE7"/>
    <w:rsid w:val="00D900EF"/>
    <w:rsid w:val="00D903D9"/>
    <w:rsid w:val="00D90958"/>
    <w:rsid w:val="00D90B0A"/>
    <w:rsid w:val="00D911C9"/>
    <w:rsid w:val="00D91A8A"/>
    <w:rsid w:val="00D926F2"/>
    <w:rsid w:val="00D93480"/>
    <w:rsid w:val="00D93AFD"/>
    <w:rsid w:val="00D93FEC"/>
    <w:rsid w:val="00D95377"/>
    <w:rsid w:val="00D9567D"/>
    <w:rsid w:val="00D95DB9"/>
    <w:rsid w:val="00D96128"/>
    <w:rsid w:val="00D9669F"/>
    <w:rsid w:val="00D96740"/>
    <w:rsid w:val="00D967B1"/>
    <w:rsid w:val="00D9686D"/>
    <w:rsid w:val="00D96DDB"/>
    <w:rsid w:val="00D97AF6"/>
    <w:rsid w:val="00D97C1B"/>
    <w:rsid w:val="00DA030C"/>
    <w:rsid w:val="00DA0B86"/>
    <w:rsid w:val="00DA0CD1"/>
    <w:rsid w:val="00DA0FE6"/>
    <w:rsid w:val="00DA134B"/>
    <w:rsid w:val="00DA1A4F"/>
    <w:rsid w:val="00DA1B7E"/>
    <w:rsid w:val="00DA1CF2"/>
    <w:rsid w:val="00DA3099"/>
    <w:rsid w:val="00DA30CC"/>
    <w:rsid w:val="00DA3790"/>
    <w:rsid w:val="00DA403E"/>
    <w:rsid w:val="00DA4A5B"/>
    <w:rsid w:val="00DA592B"/>
    <w:rsid w:val="00DA6FB7"/>
    <w:rsid w:val="00DA706F"/>
    <w:rsid w:val="00DA7848"/>
    <w:rsid w:val="00DA79D6"/>
    <w:rsid w:val="00DA7BE8"/>
    <w:rsid w:val="00DB001D"/>
    <w:rsid w:val="00DB0438"/>
    <w:rsid w:val="00DB0B9A"/>
    <w:rsid w:val="00DB1951"/>
    <w:rsid w:val="00DB30F5"/>
    <w:rsid w:val="00DB37D2"/>
    <w:rsid w:val="00DB4A6E"/>
    <w:rsid w:val="00DB4A82"/>
    <w:rsid w:val="00DB4BCA"/>
    <w:rsid w:val="00DB50DD"/>
    <w:rsid w:val="00DB5A96"/>
    <w:rsid w:val="00DB609D"/>
    <w:rsid w:val="00DB60C8"/>
    <w:rsid w:val="00DB6197"/>
    <w:rsid w:val="00DB61D2"/>
    <w:rsid w:val="00DB7AD5"/>
    <w:rsid w:val="00DB7D75"/>
    <w:rsid w:val="00DC0498"/>
    <w:rsid w:val="00DC0B11"/>
    <w:rsid w:val="00DC106B"/>
    <w:rsid w:val="00DC15F0"/>
    <w:rsid w:val="00DC1CC3"/>
    <w:rsid w:val="00DC2417"/>
    <w:rsid w:val="00DC24D7"/>
    <w:rsid w:val="00DC2528"/>
    <w:rsid w:val="00DC3DFB"/>
    <w:rsid w:val="00DC4B33"/>
    <w:rsid w:val="00DC5050"/>
    <w:rsid w:val="00DC53B5"/>
    <w:rsid w:val="00DC5825"/>
    <w:rsid w:val="00DC5FB0"/>
    <w:rsid w:val="00DC62BB"/>
    <w:rsid w:val="00DC661F"/>
    <w:rsid w:val="00DC6727"/>
    <w:rsid w:val="00DC69E1"/>
    <w:rsid w:val="00DC6B2E"/>
    <w:rsid w:val="00DC7207"/>
    <w:rsid w:val="00DC742B"/>
    <w:rsid w:val="00DC7EA3"/>
    <w:rsid w:val="00DC7FF4"/>
    <w:rsid w:val="00DD0287"/>
    <w:rsid w:val="00DD0957"/>
    <w:rsid w:val="00DD0F56"/>
    <w:rsid w:val="00DD0F6C"/>
    <w:rsid w:val="00DD132A"/>
    <w:rsid w:val="00DD1B14"/>
    <w:rsid w:val="00DD1C7E"/>
    <w:rsid w:val="00DD201B"/>
    <w:rsid w:val="00DD2A65"/>
    <w:rsid w:val="00DD2C4D"/>
    <w:rsid w:val="00DD327D"/>
    <w:rsid w:val="00DD342D"/>
    <w:rsid w:val="00DD4097"/>
    <w:rsid w:val="00DD4222"/>
    <w:rsid w:val="00DD4CD0"/>
    <w:rsid w:val="00DD602D"/>
    <w:rsid w:val="00DD6363"/>
    <w:rsid w:val="00DD68F9"/>
    <w:rsid w:val="00DD6BC4"/>
    <w:rsid w:val="00DD6E02"/>
    <w:rsid w:val="00DD7097"/>
    <w:rsid w:val="00DD7440"/>
    <w:rsid w:val="00DD7721"/>
    <w:rsid w:val="00DD7C65"/>
    <w:rsid w:val="00DE0A47"/>
    <w:rsid w:val="00DE0F76"/>
    <w:rsid w:val="00DE147D"/>
    <w:rsid w:val="00DE1B2A"/>
    <w:rsid w:val="00DE1F02"/>
    <w:rsid w:val="00DE285A"/>
    <w:rsid w:val="00DE35E4"/>
    <w:rsid w:val="00DE392C"/>
    <w:rsid w:val="00DE3BBD"/>
    <w:rsid w:val="00DE3E00"/>
    <w:rsid w:val="00DE3F53"/>
    <w:rsid w:val="00DE5BFF"/>
    <w:rsid w:val="00DE628D"/>
    <w:rsid w:val="00DE6412"/>
    <w:rsid w:val="00DE6648"/>
    <w:rsid w:val="00DE746B"/>
    <w:rsid w:val="00DE75E6"/>
    <w:rsid w:val="00DE78E7"/>
    <w:rsid w:val="00DE7B83"/>
    <w:rsid w:val="00DE7EE6"/>
    <w:rsid w:val="00DE7F9F"/>
    <w:rsid w:val="00DF0566"/>
    <w:rsid w:val="00DF07D8"/>
    <w:rsid w:val="00DF10C1"/>
    <w:rsid w:val="00DF1751"/>
    <w:rsid w:val="00DF19DE"/>
    <w:rsid w:val="00DF1D3F"/>
    <w:rsid w:val="00DF24B5"/>
    <w:rsid w:val="00DF2622"/>
    <w:rsid w:val="00DF2ACB"/>
    <w:rsid w:val="00DF2D1B"/>
    <w:rsid w:val="00DF3416"/>
    <w:rsid w:val="00DF3AA6"/>
    <w:rsid w:val="00DF3AB6"/>
    <w:rsid w:val="00DF3BBC"/>
    <w:rsid w:val="00DF3D16"/>
    <w:rsid w:val="00DF41E5"/>
    <w:rsid w:val="00DF4D1F"/>
    <w:rsid w:val="00DF4EFE"/>
    <w:rsid w:val="00DF5305"/>
    <w:rsid w:val="00DF5BBF"/>
    <w:rsid w:val="00DF5D8F"/>
    <w:rsid w:val="00DF5DBF"/>
    <w:rsid w:val="00DF5ECD"/>
    <w:rsid w:val="00DF5FDB"/>
    <w:rsid w:val="00DF6485"/>
    <w:rsid w:val="00DF686F"/>
    <w:rsid w:val="00DF697E"/>
    <w:rsid w:val="00DF69FC"/>
    <w:rsid w:val="00DF6A11"/>
    <w:rsid w:val="00DF79C2"/>
    <w:rsid w:val="00DF7F75"/>
    <w:rsid w:val="00E0041B"/>
    <w:rsid w:val="00E006E7"/>
    <w:rsid w:val="00E00F43"/>
    <w:rsid w:val="00E00F52"/>
    <w:rsid w:val="00E0101E"/>
    <w:rsid w:val="00E014AF"/>
    <w:rsid w:val="00E01A1D"/>
    <w:rsid w:val="00E01B84"/>
    <w:rsid w:val="00E02C8C"/>
    <w:rsid w:val="00E03255"/>
    <w:rsid w:val="00E03512"/>
    <w:rsid w:val="00E03606"/>
    <w:rsid w:val="00E0367E"/>
    <w:rsid w:val="00E0371A"/>
    <w:rsid w:val="00E03F88"/>
    <w:rsid w:val="00E03FF1"/>
    <w:rsid w:val="00E0483C"/>
    <w:rsid w:val="00E04BD1"/>
    <w:rsid w:val="00E05322"/>
    <w:rsid w:val="00E053B7"/>
    <w:rsid w:val="00E05B07"/>
    <w:rsid w:val="00E060F0"/>
    <w:rsid w:val="00E06632"/>
    <w:rsid w:val="00E06AAA"/>
    <w:rsid w:val="00E06B90"/>
    <w:rsid w:val="00E06E68"/>
    <w:rsid w:val="00E06ED5"/>
    <w:rsid w:val="00E07187"/>
    <w:rsid w:val="00E07BD9"/>
    <w:rsid w:val="00E10235"/>
    <w:rsid w:val="00E102A0"/>
    <w:rsid w:val="00E1069D"/>
    <w:rsid w:val="00E11B87"/>
    <w:rsid w:val="00E125FB"/>
    <w:rsid w:val="00E12951"/>
    <w:rsid w:val="00E12A83"/>
    <w:rsid w:val="00E12F26"/>
    <w:rsid w:val="00E1394E"/>
    <w:rsid w:val="00E14316"/>
    <w:rsid w:val="00E1446F"/>
    <w:rsid w:val="00E1481A"/>
    <w:rsid w:val="00E14BFD"/>
    <w:rsid w:val="00E14D7C"/>
    <w:rsid w:val="00E14EA1"/>
    <w:rsid w:val="00E14F99"/>
    <w:rsid w:val="00E154B8"/>
    <w:rsid w:val="00E1559B"/>
    <w:rsid w:val="00E15C74"/>
    <w:rsid w:val="00E16017"/>
    <w:rsid w:val="00E165E1"/>
    <w:rsid w:val="00E168BC"/>
    <w:rsid w:val="00E173AA"/>
    <w:rsid w:val="00E17D4F"/>
    <w:rsid w:val="00E205E8"/>
    <w:rsid w:val="00E215B7"/>
    <w:rsid w:val="00E21AE2"/>
    <w:rsid w:val="00E21C50"/>
    <w:rsid w:val="00E220EE"/>
    <w:rsid w:val="00E22377"/>
    <w:rsid w:val="00E2249B"/>
    <w:rsid w:val="00E226EA"/>
    <w:rsid w:val="00E22BDB"/>
    <w:rsid w:val="00E22EDF"/>
    <w:rsid w:val="00E22EF7"/>
    <w:rsid w:val="00E2335C"/>
    <w:rsid w:val="00E23903"/>
    <w:rsid w:val="00E243B8"/>
    <w:rsid w:val="00E24D07"/>
    <w:rsid w:val="00E24E38"/>
    <w:rsid w:val="00E2550A"/>
    <w:rsid w:val="00E25854"/>
    <w:rsid w:val="00E25CBB"/>
    <w:rsid w:val="00E25CD8"/>
    <w:rsid w:val="00E25DF2"/>
    <w:rsid w:val="00E26109"/>
    <w:rsid w:val="00E2639F"/>
    <w:rsid w:val="00E2731C"/>
    <w:rsid w:val="00E30127"/>
    <w:rsid w:val="00E30864"/>
    <w:rsid w:val="00E30BB8"/>
    <w:rsid w:val="00E3153B"/>
    <w:rsid w:val="00E3159F"/>
    <w:rsid w:val="00E31B7A"/>
    <w:rsid w:val="00E322A7"/>
    <w:rsid w:val="00E32360"/>
    <w:rsid w:val="00E3334B"/>
    <w:rsid w:val="00E3371E"/>
    <w:rsid w:val="00E3442E"/>
    <w:rsid w:val="00E34A4F"/>
    <w:rsid w:val="00E35078"/>
    <w:rsid w:val="00E35947"/>
    <w:rsid w:val="00E35D34"/>
    <w:rsid w:val="00E366D7"/>
    <w:rsid w:val="00E36C4E"/>
    <w:rsid w:val="00E36F18"/>
    <w:rsid w:val="00E3730C"/>
    <w:rsid w:val="00E4050A"/>
    <w:rsid w:val="00E4063C"/>
    <w:rsid w:val="00E41225"/>
    <w:rsid w:val="00E41533"/>
    <w:rsid w:val="00E4166C"/>
    <w:rsid w:val="00E41690"/>
    <w:rsid w:val="00E41B76"/>
    <w:rsid w:val="00E41E1B"/>
    <w:rsid w:val="00E41E22"/>
    <w:rsid w:val="00E41F8C"/>
    <w:rsid w:val="00E41FDC"/>
    <w:rsid w:val="00E421DB"/>
    <w:rsid w:val="00E421FE"/>
    <w:rsid w:val="00E42243"/>
    <w:rsid w:val="00E423CE"/>
    <w:rsid w:val="00E42FE9"/>
    <w:rsid w:val="00E4317B"/>
    <w:rsid w:val="00E43246"/>
    <w:rsid w:val="00E43437"/>
    <w:rsid w:val="00E43561"/>
    <w:rsid w:val="00E435C3"/>
    <w:rsid w:val="00E436C1"/>
    <w:rsid w:val="00E43EF6"/>
    <w:rsid w:val="00E440A6"/>
    <w:rsid w:val="00E442AA"/>
    <w:rsid w:val="00E442BE"/>
    <w:rsid w:val="00E44DC7"/>
    <w:rsid w:val="00E454B1"/>
    <w:rsid w:val="00E454BF"/>
    <w:rsid w:val="00E45E89"/>
    <w:rsid w:val="00E4604E"/>
    <w:rsid w:val="00E46301"/>
    <w:rsid w:val="00E4649C"/>
    <w:rsid w:val="00E465CD"/>
    <w:rsid w:val="00E467F4"/>
    <w:rsid w:val="00E475DB"/>
    <w:rsid w:val="00E4776D"/>
    <w:rsid w:val="00E47BA6"/>
    <w:rsid w:val="00E51068"/>
    <w:rsid w:val="00E511EE"/>
    <w:rsid w:val="00E51F46"/>
    <w:rsid w:val="00E52017"/>
    <w:rsid w:val="00E5286E"/>
    <w:rsid w:val="00E530F2"/>
    <w:rsid w:val="00E5390C"/>
    <w:rsid w:val="00E53974"/>
    <w:rsid w:val="00E546D7"/>
    <w:rsid w:val="00E55D06"/>
    <w:rsid w:val="00E5615C"/>
    <w:rsid w:val="00E568F2"/>
    <w:rsid w:val="00E5697F"/>
    <w:rsid w:val="00E56D20"/>
    <w:rsid w:val="00E56FAC"/>
    <w:rsid w:val="00E577CE"/>
    <w:rsid w:val="00E60C24"/>
    <w:rsid w:val="00E60CAF"/>
    <w:rsid w:val="00E61113"/>
    <w:rsid w:val="00E61DE1"/>
    <w:rsid w:val="00E62126"/>
    <w:rsid w:val="00E62955"/>
    <w:rsid w:val="00E63031"/>
    <w:rsid w:val="00E63897"/>
    <w:rsid w:val="00E63D12"/>
    <w:rsid w:val="00E63FC0"/>
    <w:rsid w:val="00E64C3D"/>
    <w:rsid w:val="00E64FDA"/>
    <w:rsid w:val="00E659B6"/>
    <w:rsid w:val="00E66072"/>
    <w:rsid w:val="00E66919"/>
    <w:rsid w:val="00E67111"/>
    <w:rsid w:val="00E6739C"/>
    <w:rsid w:val="00E70026"/>
    <w:rsid w:val="00E700A2"/>
    <w:rsid w:val="00E70AC4"/>
    <w:rsid w:val="00E70DA0"/>
    <w:rsid w:val="00E71402"/>
    <w:rsid w:val="00E7148A"/>
    <w:rsid w:val="00E72443"/>
    <w:rsid w:val="00E72570"/>
    <w:rsid w:val="00E725FC"/>
    <w:rsid w:val="00E72A49"/>
    <w:rsid w:val="00E72CE6"/>
    <w:rsid w:val="00E72F11"/>
    <w:rsid w:val="00E731C5"/>
    <w:rsid w:val="00E73553"/>
    <w:rsid w:val="00E73B8D"/>
    <w:rsid w:val="00E7404E"/>
    <w:rsid w:val="00E74165"/>
    <w:rsid w:val="00E7482E"/>
    <w:rsid w:val="00E74EE4"/>
    <w:rsid w:val="00E754C6"/>
    <w:rsid w:val="00E75EFD"/>
    <w:rsid w:val="00E76EB7"/>
    <w:rsid w:val="00E805ED"/>
    <w:rsid w:val="00E80C3D"/>
    <w:rsid w:val="00E80D15"/>
    <w:rsid w:val="00E810A8"/>
    <w:rsid w:val="00E810B0"/>
    <w:rsid w:val="00E810FB"/>
    <w:rsid w:val="00E81C68"/>
    <w:rsid w:val="00E82352"/>
    <w:rsid w:val="00E823EA"/>
    <w:rsid w:val="00E824B1"/>
    <w:rsid w:val="00E82645"/>
    <w:rsid w:val="00E82968"/>
    <w:rsid w:val="00E82ABC"/>
    <w:rsid w:val="00E82E77"/>
    <w:rsid w:val="00E82F2F"/>
    <w:rsid w:val="00E832D5"/>
    <w:rsid w:val="00E8337A"/>
    <w:rsid w:val="00E83C82"/>
    <w:rsid w:val="00E83E12"/>
    <w:rsid w:val="00E8466A"/>
    <w:rsid w:val="00E84AF3"/>
    <w:rsid w:val="00E85A5A"/>
    <w:rsid w:val="00E86020"/>
    <w:rsid w:val="00E86877"/>
    <w:rsid w:val="00E87904"/>
    <w:rsid w:val="00E90ACB"/>
    <w:rsid w:val="00E90BBA"/>
    <w:rsid w:val="00E90EFD"/>
    <w:rsid w:val="00E9102D"/>
    <w:rsid w:val="00E91232"/>
    <w:rsid w:val="00E91C64"/>
    <w:rsid w:val="00E91D50"/>
    <w:rsid w:val="00E92083"/>
    <w:rsid w:val="00E9321C"/>
    <w:rsid w:val="00E93E4F"/>
    <w:rsid w:val="00E9446E"/>
    <w:rsid w:val="00E9448B"/>
    <w:rsid w:val="00E945CC"/>
    <w:rsid w:val="00E9473D"/>
    <w:rsid w:val="00E947B9"/>
    <w:rsid w:val="00E9493A"/>
    <w:rsid w:val="00E94A6F"/>
    <w:rsid w:val="00E94D46"/>
    <w:rsid w:val="00E95BE3"/>
    <w:rsid w:val="00E962DD"/>
    <w:rsid w:val="00E96954"/>
    <w:rsid w:val="00E96F2E"/>
    <w:rsid w:val="00E979B6"/>
    <w:rsid w:val="00E97C5D"/>
    <w:rsid w:val="00E97EF1"/>
    <w:rsid w:val="00EA026D"/>
    <w:rsid w:val="00EA0BF6"/>
    <w:rsid w:val="00EA0FBC"/>
    <w:rsid w:val="00EA102B"/>
    <w:rsid w:val="00EA1249"/>
    <w:rsid w:val="00EA1D93"/>
    <w:rsid w:val="00EA2178"/>
    <w:rsid w:val="00EA21E3"/>
    <w:rsid w:val="00EA2E15"/>
    <w:rsid w:val="00EA3D9B"/>
    <w:rsid w:val="00EA3FDC"/>
    <w:rsid w:val="00EA4491"/>
    <w:rsid w:val="00EA49C0"/>
    <w:rsid w:val="00EA4C6E"/>
    <w:rsid w:val="00EA4CE5"/>
    <w:rsid w:val="00EA5587"/>
    <w:rsid w:val="00EA57CD"/>
    <w:rsid w:val="00EA5B56"/>
    <w:rsid w:val="00EA731D"/>
    <w:rsid w:val="00EA772A"/>
    <w:rsid w:val="00EA7992"/>
    <w:rsid w:val="00EA7BCB"/>
    <w:rsid w:val="00EA7CFD"/>
    <w:rsid w:val="00EA7E46"/>
    <w:rsid w:val="00EB04C2"/>
    <w:rsid w:val="00EB0948"/>
    <w:rsid w:val="00EB12A3"/>
    <w:rsid w:val="00EB1377"/>
    <w:rsid w:val="00EB1A43"/>
    <w:rsid w:val="00EB1BC2"/>
    <w:rsid w:val="00EB1D6D"/>
    <w:rsid w:val="00EB231E"/>
    <w:rsid w:val="00EB263D"/>
    <w:rsid w:val="00EB271D"/>
    <w:rsid w:val="00EB2C96"/>
    <w:rsid w:val="00EB3C21"/>
    <w:rsid w:val="00EB43D5"/>
    <w:rsid w:val="00EB456F"/>
    <w:rsid w:val="00EB45C6"/>
    <w:rsid w:val="00EB4FBA"/>
    <w:rsid w:val="00EB542C"/>
    <w:rsid w:val="00EB5A3C"/>
    <w:rsid w:val="00EB5F41"/>
    <w:rsid w:val="00EB6085"/>
    <w:rsid w:val="00EB62B0"/>
    <w:rsid w:val="00EB671F"/>
    <w:rsid w:val="00EB71FF"/>
    <w:rsid w:val="00EB751D"/>
    <w:rsid w:val="00EB75F1"/>
    <w:rsid w:val="00EB791E"/>
    <w:rsid w:val="00EC0469"/>
    <w:rsid w:val="00EC0948"/>
    <w:rsid w:val="00EC0967"/>
    <w:rsid w:val="00EC0A9F"/>
    <w:rsid w:val="00EC0B23"/>
    <w:rsid w:val="00EC129F"/>
    <w:rsid w:val="00EC1476"/>
    <w:rsid w:val="00EC19B6"/>
    <w:rsid w:val="00EC28C5"/>
    <w:rsid w:val="00EC2F61"/>
    <w:rsid w:val="00EC35FF"/>
    <w:rsid w:val="00EC39E7"/>
    <w:rsid w:val="00EC3E7D"/>
    <w:rsid w:val="00EC40D9"/>
    <w:rsid w:val="00EC4AE7"/>
    <w:rsid w:val="00EC54F3"/>
    <w:rsid w:val="00EC57F1"/>
    <w:rsid w:val="00EC5AD5"/>
    <w:rsid w:val="00EC5F43"/>
    <w:rsid w:val="00EC6B21"/>
    <w:rsid w:val="00EC6F16"/>
    <w:rsid w:val="00EC75A6"/>
    <w:rsid w:val="00EC7CB2"/>
    <w:rsid w:val="00ED127D"/>
    <w:rsid w:val="00ED14B9"/>
    <w:rsid w:val="00ED1B4B"/>
    <w:rsid w:val="00ED2327"/>
    <w:rsid w:val="00ED2D00"/>
    <w:rsid w:val="00ED2DE3"/>
    <w:rsid w:val="00ED3317"/>
    <w:rsid w:val="00ED3B4E"/>
    <w:rsid w:val="00ED4093"/>
    <w:rsid w:val="00ED45F6"/>
    <w:rsid w:val="00ED4E1C"/>
    <w:rsid w:val="00ED5807"/>
    <w:rsid w:val="00ED594F"/>
    <w:rsid w:val="00ED5E0C"/>
    <w:rsid w:val="00ED605C"/>
    <w:rsid w:val="00ED6E99"/>
    <w:rsid w:val="00ED6F1C"/>
    <w:rsid w:val="00ED6F88"/>
    <w:rsid w:val="00ED732F"/>
    <w:rsid w:val="00ED750D"/>
    <w:rsid w:val="00ED7D4D"/>
    <w:rsid w:val="00ED7E2A"/>
    <w:rsid w:val="00ED7F36"/>
    <w:rsid w:val="00EE0843"/>
    <w:rsid w:val="00EE0AA6"/>
    <w:rsid w:val="00EE0AE2"/>
    <w:rsid w:val="00EE0ECE"/>
    <w:rsid w:val="00EE1E5E"/>
    <w:rsid w:val="00EE2D88"/>
    <w:rsid w:val="00EE2F3B"/>
    <w:rsid w:val="00EE3438"/>
    <w:rsid w:val="00EE388D"/>
    <w:rsid w:val="00EE40BB"/>
    <w:rsid w:val="00EE423B"/>
    <w:rsid w:val="00EE4310"/>
    <w:rsid w:val="00EE4538"/>
    <w:rsid w:val="00EE522E"/>
    <w:rsid w:val="00EE574F"/>
    <w:rsid w:val="00EE5FCC"/>
    <w:rsid w:val="00EE6345"/>
    <w:rsid w:val="00EE6ADA"/>
    <w:rsid w:val="00EE762F"/>
    <w:rsid w:val="00EE7D9F"/>
    <w:rsid w:val="00EF0227"/>
    <w:rsid w:val="00EF18DE"/>
    <w:rsid w:val="00EF1D44"/>
    <w:rsid w:val="00EF2417"/>
    <w:rsid w:val="00EF2592"/>
    <w:rsid w:val="00EF3F0B"/>
    <w:rsid w:val="00EF4110"/>
    <w:rsid w:val="00EF42C1"/>
    <w:rsid w:val="00EF432D"/>
    <w:rsid w:val="00EF43CE"/>
    <w:rsid w:val="00EF4984"/>
    <w:rsid w:val="00EF4A48"/>
    <w:rsid w:val="00EF4D14"/>
    <w:rsid w:val="00EF5B6A"/>
    <w:rsid w:val="00EF6094"/>
    <w:rsid w:val="00EF620B"/>
    <w:rsid w:val="00EF6650"/>
    <w:rsid w:val="00EF66E4"/>
    <w:rsid w:val="00EF6E85"/>
    <w:rsid w:val="00EF7AC4"/>
    <w:rsid w:val="00EF7FD3"/>
    <w:rsid w:val="00F0027D"/>
    <w:rsid w:val="00F002AA"/>
    <w:rsid w:val="00F00368"/>
    <w:rsid w:val="00F00CDE"/>
    <w:rsid w:val="00F00D14"/>
    <w:rsid w:val="00F0122E"/>
    <w:rsid w:val="00F0139A"/>
    <w:rsid w:val="00F019DE"/>
    <w:rsid w:val="00F01F7F"/>
    <w:rsid w:val="00F0219B"/>
    <w:rsid w:val="00F02D52"/>
    <w:rsid w:val="00F043E4"/>
    <w:rsid w:val="00F045B4"/>
    <w:rsid w:val="00F06195"/>
    <w:rsid w:val="00F0623D"/>
    <w:rsid w:val="00F06600"/>
    <w:rsid w:val="00F06AED"/>
    <w:rsid w:val="00F06C0E"/>
    <w:rsid w:val="00F06C87"/>
    <w:rsid w:val="00F06F46"/>
    <w:rsid w:val="00F079B0"/>
    <w:rsid w:val="00F07DF0"/>
    <w:rsid w:val="00F10247"/>
    <w:rsid w:val="00F10252"/>
    <w:rsid w:val="00F102A1"/>
    <w:rsid w:val="00F102F3"/>
    <w:rsid w:val="00F102F7"/>
    <w:rsid w:val="00F104CA"/>
    <w:rsid w:val="00F10696"/>
    <w:rsid w:val="00F10CC5"/>
    <w:rsid w:val="00F10D63"/>
    <w:rsid w:val="00F11078"/>
    <w:rsid w:val="00F1126C"/>
    <w:rsid w:val="00F11A3A"/>
    <w:rsid w:val="00F11C34"/>
    <w:rsid w:val="00F11DA2"/>
    <w:rsid w:val="00F11E3B"/>
    <w:rsid w:val="00F1284A"/>
    <w:rsid w:val="00F1296E"/>
    <w:rsid w:val="00F138F0"/>
    <w:rsid w:val="00F1418F"/>
    <w:rsid w:val="00F1438E"/>
    <w:rsid w:val="00F15155"/>
    <w:rsid w:val="00F15244"/>
    <w:rsid w:val="00F1524F"/>
    <w:rsid w:val="00F15D3E"/>
    <w:rsid w:val="00F16C17"/>
    <w:rsid w:val="00F171CF"/>
    <w:rsid w:val="00F178F1"/>
    <w:rsid w:val="00F17B1C"/>
    <w:rsid w:val="00F17DE0"/>
    <w:rsid w:val="00F205A5"/>
    <w:rsid w:val="00F20F91"/>
    <w:rsid w:val="00F21215"/>
    <w:rsid w:val="00F2157A"/>
    <w:rsid w:val="00F21763"/>
    <w:rsid w:val="00F223CD"/>
    <w:rsid w:val="00F234FE"/>
    <w:rsid w:val="00F23684"/>
    <w:rsid w:val="00F23A54"/>
    <w:rsid w:val="00F23A8F"/>
    <w:rsid w:val="00F24B0B"/>
    <w:rsid w:val="00F24E6F"/>
    <w:rsid w:val="00F2538C"/>
    <w:rsid w:val="00F25B66"/>
    <w:rsid w:val="00F25BE2"/>
    <w:rsid w:val="00F25E01"/>
    <w:rsid w:val="00F27141"/>
    <w:rsid w:val="00F271B2"/>
    <w:rsid w:val="00F27237"/>
    <w:rsid w:val="00F2739D"/>
    <w:rsid w:val="00F27A15"/>
    <w:rsid w:val="00F27F6F"/>
    <w:rsid w:val="00F301A2"/>
    <w:rsid w:val="00F302A4"/>
    <w:rsid w:val="00F302C4"/>
    <w:rsid w:val="00F311A6"/>
    <w:rsid w:val="00F3123A"/>
    <w:rsid w:val="00F3132E"/>
    <w:rsid w:val="00F3202E"/>
    <w:rsid w:val="00F322AC"/>
    <w:rsid w:val="00F33A61"/>
    <w:rsid w:val="00F33DA2"/>
    <w:rsid w:val="00F34000"/>
    <w:rsid w:val="00F34056"/>
    <w:rsid w:val="00F34145"/>
    <w:rsid w:val="00F3467F"/>
    <w:rsid w:val="00F351BD"/>
    <w:rsid w:val="00F3554C"/>
    <w:rsid w:val="00F361B1"/>
    <w:rsid w:val="00F36599"/>
    <w:rsid w:val="00F366F3"/>
    <w:rsid w:val="00F36EB2"/>
    <w:rsid w:val="00F36EBE"/>
    <w:rsid w:val="00F37151"/>
    <w:rsid w:val="00F374D1"/>
    <w:rsid w:val="00F37AF3"/>
    <w:rsid w:val="00F37B3E"/>
    <w:rsid w:val="00F40823"/>
    <w:rsid w:val="00F409F6"/>
    <w:rsid w:val="00F40F0F"/>
    <w:rsid w:val="00F41475"/>
    <w:rsid w:val="00F419FE"/>
    <w:rsid w:val="00F43755"/>
    <w:rsid w:val="00F439F5"/>
    <w:rsid w:val="00F43F24"/>
    <w:rsid w:val="00F444F9"/>
    <w:rsid w:val="00F44728"/>
    <w:rsid w:val="00F44DB5"/>
    <w:rsid w:val="00F44EFB"/>
    <w:rsid w:val="00F4500E"/>
    <w:rsid w:val="00F452E5"/>
    <w:rsid w:val="00F45328"/>
    <w:rsid w:val="00F46178"/>
    <w:rsid w:val="00F46724"/>
    <w:rsid w:val="00F46B4F"/>
    <w:rsid w:val="00F47A14"/>
    <w:rsid w:val="00F47C2C"/>
    <w:rsid w:val="00F47F0E"/>
    <w:rsid w:val="00F508AB"/>
    <w:rsid w:val="00F51462"/>
    <w:rsid w:val="00F5160F"/>
    <w:rsid w:val="00F518FD"/>
    <w:rsid w:val="00F51A80"/>
    <w:rsid w:val="00F5250D"/>
    <w:rsid w:val="00F5258A"/>
    <w:rsid w:val="00F52755"/>
    <w:rsid w:val="00F532D3"/>
    <w:rsid w:val="00F5358C"/>
    <w:rsid w:val="00F54B70"/>
    <w:rsid w:val="00F557FF"/>
    <w:rsid w:val="00F558C1"/>
    <w:rsid w:val="00F55A3A"/>
    <w:rsid w:val="00F560D5"/>
    <w:rsid w:val="00F5660D"/>
    <w:rsid w:val="00F567CB"/>
    <w:rsid w:val="00F56BB2"/>
    <w:rsid w:val="00F56C18"/>
    <w:rsid w:val="00F56C2E"/>
    <w:rsid w:val="00F56FB2"/>
    <w:rsid w:val="00F579E7"/>
    <w:rsid w:val="00F60257"/>
    <w:rsid w:val="00F614BF"/>
    <w:rsid w:val="00F616C0"/>
    <w:rsid w:val="00F61DD2"/>
    <w:rsid w:val="00F62545"/>
    <w:rsid w:val="00F62A39"/>
    <w:rsid w:val="00F62FF3"/>
    <w:rsid w:val="00F6302F"/>
    <w:rsid w:val="00F630AB"/>
    <w:rsid w:val="00F63238"/>
    <w:rsid w:val="00F63F92"/>
    <w:rsid w:val="00F6412A"/>
    <w:rsid w:val="00F645A9"/>
    <w:rsid w:val="00F65317"/>
    <w:rsid w:val="00F654EF"/>
    <w:rsid w:val="00F6554E"/>
    <w:rsid w:val="00F65FB1"/>
    <w:rsid w:val="00F667A1"/>
    <w:rsid w:val="00F66BA8"/>
    <w:rsid w:val="00F66E77"/>
    <w:rsid w:val="00F6703A"/>
    <w:rsid w:val="00F67698"/>
    <w:rsid w:val="00F7004C"/>
    <w:rsid w:val="00F70298"/>
    <w:rsid w:val="00F70338"/>
    <w:rsid w:val="00F70673"/>
    <w:rsid w:val="00F70FCA"/>
    <w:rsid w:val="00F70FF4"/>
    <w:rsid w:val="00F70FF7"/>
    <w:rsid w:val="00F7179E"/>
    <w:rsid w:val="00F71823"/>
    <w:rsid w:val="00F73211"/>
    <w:rsid w:val="00F7323F"/>
    <w:rsid w:val="00F73261"/>
    <w:rsid w:val="00F734BF"/>
    <w:rsid w:val="00F73F98"/>
    <w:rsid w:val="00F747EC"/>
    <w:rsid w:val="00F74F27"/>
    <w:rsid w:val="00F7557B"/>
    <w:rsid w:val="00F755E4"/>
    <w:rsid w:val="00F765D0"/>
    <w:rsid w:val="00F767ED"/>
    <w:rsid w:val="00F7683A"/>
    <w:rsid w:val="00F76CF6"/>
    <w:rsid w:val="00F8049F"/>
    <w:rsid w:val="00F80A31"/>
    <w:rsid w:val="00F80C83"/>
    <w:rsid w:val="00F812AE"/>
    <w:rsid w:val="00F816E8"/>
    <w:rsid w:val="00F828A6"/>
    <w:rsid w:val="00F82B60"/>
    <w:rsid w:val="00F82DDA"/>
    <w:rsid w:val="00F82E55"/>
    <w:rsid w:val="00F8308F"/>
    <w:rsid w:val="00F83135"/>
    <w:rsid w:val="00F833ED"/>
    <w:rsid w:val="00F83688"/>
    <w:rsid w:val="00F83D3D"/>
    <w:rsid w:val="00F84364"/>
    <w:rsid w:val="00F84AAD"/>
    <w:rsid w:val="00F8547B"/>
    <w:rsid w:val="00F85A06"/>
    <w:rsid w:val="00F864A3"/>
    <w:rsid w:val="00F86FC2"/>
    <w:rsid w:val="00F870C0"/>
    <w:rsid w:val="00F87A76"/>
    <w:rsid w:val="00F87CE9"/>
    <w:rsid w:val="00F904AA"/>
    <w:rsid w:val="00F90ABA"/>
    <w:rsid w:val="00F90DF7"/>
    <w:rsid w:val="00F916EF"/>
    <w:rsid w:val="00F91E95"/>
    <w:rsid w:val="00F91FD7"/>
    <w:rsid w:val="00F922D2"/>
    <w:rsid w:val="00F92406"/>
    <w:rsid w:val="00F92E71"/>
    <w:rsid w:val="00F931BB"/>
    <w:rsid w:val="00F938A9"/>
    <w:rsid w:val="00F941C0"/>
    <w:rsid w:val="00F94543"/>
    <w:rsid w:val="00F94686"/>
    <w:rsid w:val="00F94C18"/>
    <w:rsid w:val="00F951C8"/>
    <w:rsid w:val="00F952CF"/>
    <w:rsid w:val="00F95817"/>
    <w:rsid w:val="00F95BA2"/>
    <w:rsid w:val="00F95BE9"/>
    <w:rsid w:val="00F96237"/>
    <w:rsid w:val="00F96564"/>
    <w:rsid w:val="00F9685C"/>
    <w:rsid w:val="00F96BBD"/>
    <w:rsid w:val="00F96CEB"/>
    <w:rsid w:val="00F97495"/>
    <w:rsid w:val="00F97ADF"/>
    <w:rsid w:val="00FA10EC"/>
    <w:rsid w:val="00FA133F"/>
    <w:rsid w:val="00FA136A"/>
    <w:rsid w:val="00FA14C3"/>
    <w:rsid w:val="00FA160D"/>
    <w:rsid w:val="00FA1779"/>
    <w:rsid w:val="00FA254E"/>
    <w:rsid w:val="00FA2DBD"/>
    <w:rsid w:val="00FA3058"/>
    <w:rsid w:val="00FA32FA"/>
    <w:rsid w:val="00FA3849"/>
    <w:rsid w:val="00FA3F3A"/>
    <w:rsid w:val="00FA512C"/>
    <w:rsid w:val="00FA563B"/>
    <w:rsid w:val="00FA5703"/>
    <w:rsid w:val="00FA59E4"/>
    <w:rsid w:val="00FA5E15"/>
    <w:rsid w:val="00FA5F71"/>
    <w:rsid w:val="00FA6284"/>
    <w:rsid w:val="00FA62BF"/>
    <w:rsid w:val="00FA6976"/>
    <w:rsid w:val="00FA6A3E"/>
    <w:rsid w:val="00FA7125"/>
    <w:rsid w:val="00FA732A"/>
    <w:rsid w:val="00FA7711"/>
    <w:rsid w:val="00FB03B2"/>
    <w:rsid w:val="00FB0732"/>
    <w:rsid w:val="00FB1019"/>
    <w:rsid w:val="00FB14F3"/>
    <w:rsid w:val="00FB153C"/>
    <w:rsid w:val="00FB16D6"/>
    <w:rsid w:val="00FB1D19"/>
    <w:rsid w:val="00FB1DC0"/>
    <w:rsid w:val="00FB1E0E"/>
    <w:rsid w:val="00FB229E"/>
    <w:rsid w:val="00FB28B0"/>
    <w:rsid w:val="00FB2D0A"/>
    <w:rsid w:val="00FB35A2"/>
    <w:rsid w:val="00FB36EC"/>
    <w:rsid w:val="00FB3844"/>
    <w:rsid w:val="00FB386E"/>
    <w:rsid w:val="00FB3B5C"/>
    <w:rsid w:val="00FB3E4B"/>
    <w:rsid w:val="00FB3FD2"/>
    <w:rsid w:val="00FB4AC9"/>
    <w:rsid w:val="00FB50F7"/>
    <w:rsid w:val="00FB5152"/>
    <w:rsid w:val="00FB556B"/>
    <w:rsid w:val="00FB5921"/>
    <w:rsid w:val="00FB5F1A"/>
    <w:rsid w:val="00FB6032"/>
    <w:rsid w:val="00FB60C0"/>
    <w:rsid w:val="00FB616E"/>
    <w:rsid w:val="00FB658A"/>
    <w:rsid w:val="00FB6F47"/>
    <w:rsid w:val="00FB7367"/>
    <w:rsid w:val="00FB749B"/>
    <w:rsid w:val="00FB7F4F"/>
    <w:rsid w:val="00FC0174"/>
    <w:rsid w:val="00FC031E"/>
    <w:rsid w:val="00FC0B72"/>
    <w:rsid w:val="00FC0C32"/>
    <w:rsid w:val="00FC0CD0"/>
    <w:rsid w:val="00FC1161"/>
    <w:rsid w:val="00FC169E"/>
    <w:rsid w:val="00FC1A13"/>
    <w:rsid w:val="00FC1B4A"/>
    <w:rsid w:val="00FC1CD4"/>
    <w:rsid w:val="00FC1DD2"/>
    <w:rsid w:val="00FC2203"/>
    <w:rsid w:val="00FC25D0"/>
    <w:rsid w:val="00FC2B99"/>
    <w:rsid w:val="00FC300E"/>
    <w:rsid w:val="00FC34D5"/>
    <w:rsid w:val="00FC3A9F"/>
    <w:rsid w:val="00FC3DDD"/>
    <w:rsid w:val="00FC436F"/>
    <w:rsid w:val="00FC4411"/>
    <w:rsid w:val="00FC4421"/>
    <w:rsid w:val="00FC49ED"/>
    <w:rsid w:val="00FC502B"/>
    <w:rsid w:val="00FC5049"/>
    <w:rsid w:val="00FC54EA"/>
    <w:rsid w:val="00FC550B"/>
    <w:rsid w:val="00FC5E26"/>
    <w:rsid w:val="00FC6875"/>
    <w:rsid w:val="00FC70B9"/>
    <w:rsid w:val="00FC7976"/>
    <w:rsid w:val="00FC7FCF"/>
    <w:rsid w:val="00FD0D3B"/>
    <w:rsid w:val="00FD1E72"/>
    <w:rsid w:val="00FD2371"/>
    <w:rsid w:val="00FD23F8"/>
    <w:rsid w:val="00FD25C3"/>
    <w:rsid w:val="00FD2C67"/>
    <w:rsid w:val="00FD3ABC"/>
    <w:rsid w:val="00FD4547"/>
    <w:rsid w:val="00FD4902"/>
    <w:rsid w:val="00FD4D25"/>
    <w:rsid w:val="00FD4D8A"/>
    <w:rsid w:val="00FD4E06"/>
    <w:rsid w:val="00FD5540"/>
    <w:rsid w:val="00FD618D"/>
    <w:rsid w:val="00FD6AFC"/>
    <w:rsid w:val="00FD6DA1"/>
    <w:rsid w:val="00FD6EB8"/>
    <w:rsid w:val="00FD70D2"/>
    <w:rsid w:val="00FD732B"/>
    <w:rsid w:val="00FD75E5"/>
    <w:rsid w:val="00FD798A"/>
    <w:rsid w:val="00FE03D4"/>
    <w:rsid w:val="00FE04D5"/>
    <w:rsid w:val="00FE0CAA"/>
    <w:rsid w:val="00FE14C0"/>
    <w:rsid w:val="00FE1702"/>
    <w:rsid w:val="00FE1966"/>
    <w:rsid w:val="00FE20BD"/>
    <w:rsid w:val="00FE2109"/>
    <w:rsid w:val="00FE25D5"/>
    <w:rsid w:val="00FE2762"/>
    <w:rsid w:val="00FE288B"/>
    <w:rsid w:val="00FE2FB8"/>
    <w:rsid w:val="00FE3040"/>
    <w:rsid w:val="00FE4262"/>
    <w:rsid w:val="00FE52A5"/>
    <w:rsid w:val="00FE5A06"/>
    <w:rsid w:val="00FE5FCF"/>
    <w:rsid w:val="00FE63C1"/>
    <w:rsid w:val="00FE6C72"/>
    <w:rsid w:val="00FE74A5"/>
    <w:rsid w:val="00FF0080"/>
    <w:rsid w:val="00FF05DB"/>
    <w:rsid w:val="00FF0EA6"/>
    <w:rsid w:val="00FF1407"/>
    <w:rsid w:val="00FF154F"/>
    <w:rsid w:val="00FF1F0E"/>
    <w:rsid w:val="00FF255D"/>
    <w:rsid w:val="00FF2B02"/>
    <w:rsid w:val="00FF2D75"/>
    <w:rsid w:val="00FF3067"/>
    <w:rsid w:val="00FF3475"/>
    <w:rsid w:val="00FF47EC"/>
    <w:rsid w:val="00FF4BFA"/>
    <w:rsid w:val="00FF4D71"/>
    <w:rsid w:val="00FF545D"/>
    <w:rsid w:val="00FF6F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043D7F"/>
  <w15:docId w15:val="{D7247244-6B9A-4F21-BA11-D850B283C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2" w:semiHidden="1" w:unhideWhenUsed="1"/>
    <w:lsdException w:name="List 3" w:semiHidden="1" w:uiPriority="0" w:unhideWhenUsed="1"/>
    <w:lsdException w:name="List 4" w:uiPriority="0"/>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uiPriority="67"/>
    <w:lsdException w:name="No Spacing" w:qFormat="1"/>
    <w:lsdException w:name="Light Shading" w:uiPriority="60"/>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qFormat="1"/>
    <w:lsdException w:name="Colorful Grid"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29"/>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7D5"/>
  </w:style>
  <w:style w:type="paragraph" w:styleId="Ttulo1">
    <w:name w:val="heading 1"/>
    <w:aliases w:val="Teamlog-T1,annexe1,Titre_ref,SousTitre,1titre,1titre1,1titre2,1titre3,1titre4,1titre5,1titre6,H1,SOUS-TITRE 1,Titreo 1,Titre 11,t1.T1.Titre 1,t1,Titre 111,t1.T1.Titre 11,t11,Titre 112,t1.T1.Titre 12,t12,Titre 1111,t1.T1.Titre 111,t111,h1,styd"/>
    <w:basedOn w:val="Normal"/>
    <w:next w:val="Normal"/>
    <w:link w:val="Ttulo1Car"/>
    <w:qFormat/>
    <w:rsid w:val="00AD27D5"/>
    <w:pPr>
      <w:keepNext/>
      <w:jc w:val="center"/>
      <w:outlineLvl w:val="0"/>
    </w:pPr>
    <w:rPr>
      <w:rFonts w:ascii="Arial" w:hAnsi="Arial"/>
      <w:b/>
      <w:sz w:val="24"/>
      <w:lang w:val="es-ES"/>
    </w:rPr>
  </w:style>
  <w:style w:type="paragraph" w:styleId="Ttulo2">
    <w:name w:val="heading 2"/>
    <w:aliases w:val="Heading 2 Hidden,HD2,Arial 12 Fett Kursiv,Heading 2 CCBS,h2,H2,Section,h2.H2,h2 main heading,2,Header 2,Reset numbering,Chapter Number/Appendix Letter,chn,A Head,Chapter Number/Appendix Letter1,chn1,Heading 2 Hidden1,A Head1,chn2,chn3,H21,t2.T2"/>
    <w:basedOn w:val="Normal"/>
    <w:next w:val="Normal"/>
    <w:link w:val="Ttulo2Car"/>
    <w:qFormat/>
    <w:rsid w:val="00AD27D5"/>
    <w:pPr>
      <w:keepNext/>
      <w:jc w:val="both"/>
      <w:outlineLvl w:val="1"/>
    </w:pPr>
    <w:rPr>
      <w:rFonts w:ascii="Arial" w:hAnsi="Arial"/>
      <w:b/>
      <w:sz w:val="24"/>
    </w:rPr>
  </w:style>
  <w:style w:type="paragraph" w:styleId="Ttulo3">
    <w:name w:val="heading 3"/>
    <w:aliases w:val="Gliederung3,Gliederung31,Gliederung32,Gliederung33,Gliederung34,Gliederung35,Gliederung36,Gliederung38,Heading 3 Char,3,Table Attribute Heading,h3,H3&lt;------------------,level_3,PIM 3,H3,t3,chapitre 1.1.1,Head 3,C Sub-Sub/Italic,Head 31,Head 32"/>
    <w:basedOn w:val="Normal"/>
    <w:next w:val="Normal"/>
    <w:link w:val="Ttulo3Car"/>
    <w:qFormat/>
    <w:rsid w:val="00AD27D5"/>
    <w:pPr>
      <w:keepNext/>
      <w:outlineLvl w:val="2"/>
    </w:pPr>
    <w:rPr>
      <w:rFonts w:ascii="Arial" w:hAnsi="Arial"/>
      <w:b/>
      <w:snapToGrid w:val="0"/>
      <w:color w:val="000000"/>
    </w:rPr>
  </w:style>
  <w:style w:type="paragraph" w:styleId="Ttulo4">
    <w:name w:val="heading 4"/>
    <w:aliases w:val="PIM 4,H4,t4,h4,chapitre 1.1.1.1,h41,Headline4,Titre 41,t4.T4,l4,I4,Titre niveau 4,Ref Heading 1,rh1,Heading sql,4,Heading4,H4-Heading 4,a.,Map Title,heading 4"/>
    <w:basedOn w:val="Normal"/>
    <w:next w:val="Normal"/>
    <w:link w:val="Ttulo4Car"/>
    <w:uiPriority w:val="99"/>
    <w:qFormat/>
    <w:rsid w:val="00AD27D5"/>
    <w:pPr>
      <w:keepNext/>
      <w:outlineLvl w:val="3"/>
    </w:pPr>
    <w:rPr>
      <w:rFonts w:ascii="Arial" w:hAnsi="Arial"/>
      <w:b/>
      <w:snapToGrid w:val="0"/>
      <w:color w:val="000000"/>
      <w:sz w:val="18"/>
    </w:rPr>
  </w:style>
  <w:style w:type="paragraph" w:styleId="Ttulo5">
    <w:name w:val="heading 5"/>
    <w:aliases w:val="H5,PIM 5,Block Label"/>
    <w:basedOn w:val="Normal"/>
    <w:next w:val="Normal"/>
    <w:link w:val="Ttulo5Car"/>
    <w:uiPriority w:val="99"/>
    <w:qFormat/>
    <w:rsid w:val="00AD27D5"/>
    <w:pPr>
      <w:keepNext/>
      <w:jc w:val="center"/>
      <w:outlineLvl w:val="4"/>
    </w:pPr>
    <w:rPr>
      <w:rFonts w:ascii="Arial" w:hAnsi="Arial"/>
      <w:b/>
      <w:sz w:val="28"/>
    </w:rPr>
  </w:style>
  <w:style w:type="paragraph" w:styleId="Ttulo6">
    <w:name w:val="heading 6"/>
    <w:aliases w:val="H6,PIM 6,Heading 6 Char"/>
    <w:basedOn w:val="Normal"/>
    <w:next w:val="Normal"/>
    <w:link w:val="Ttulo6Car"/>
    <w:uiPriority w:val="99"/>
    <w:qFormat/>
    <w:rsid w:val="00AD27D5"/>
    <w:pPr>
      <w:keepNext/>
      <w:jc w:val="center"/>
      <w:outlineLvl w:val="5"/>
    </w:pPr>
    <w:rPr>
      <w:rFonts w:ascii="Arial" w:hAnsi="Arial"/>
      <w:b/>
      <w:snapToGrid w:val="0"/>
      <w:color w:val="000000"/>
      <w:sz w:val="18"/>
    </w:rPr>
  </w:style>
  <w:style w:type="paragraph" w:styleId="Ttulo7">
    <w:name w:val="heading 7"/>
    <w:basedOn w:val="Normal"/>
    <w:next w:val="Normal"/>
    <w:link w:val="Ttulo7Car"/>
    <w:uiPriority w:val="99"/>
    <w:qFormat/>
    <w:rsid w:val="00AD27D5"/>
    <w:pPr>
      <w:keepNext/>
      <w:jc w:val="center"/>
      <w:outlineLvl w:val="6"/>
    </w:pPr>
    <w:rPr>
      <w:rFonts w:ascii="Arial" w:hAnsi="Arial"/>
      <w:b/>
      <w:sz w:val="22"/>
    </w:rPr>
  </w:style>
  <w:style w:type="paragraph" w:styleId="Ttulo8">
    <w:name w:val="heading 8"/>
    <w:basedOn w:val="Normal"/>
    <w:next w:val="Normal"/>
    <w:link w:val="Ttulo8Car"/>
    <w:uiPriority w:val="99"/>
    <w:qFormat/>
    <w:rsid w:val="00AD27D5"/>
    <w:pPr>
      <w:keepNext/>
      <w:widowControl w:val="0"/>
      <w:tabs>
        <w:tab w:val="left" w:pos="-851"/>
      </w:tabs>
      <w:ind w:left="-1134" w:firstLine="1134"/>
      <w:jc w:val="center"/>
      <w:outlineLvl w:val="7"/>
    </w:pPr>
    <w:rPr>
      <w:rFonts w:ascii="Arial" w:hAnsi="Arial"/>
      <w:b/>
      <w:sz w:val="22"/>
      <w:lang w:val="es-ES_tradnl"/>
    </w:rPr>
  </w:style>
  <w:style w:type="paragraph" w:styleId="Ttulo9">
    <w:name w:val="heading 9"/>
    <w:basedOn w:val="Normal"/>
    <w:next w:val="Normal"/>
    <w:link w:val="Ttulo9Car"/>
    <w:uiPriority w:val="99"/>
    <w:qFormat/>
    <w:rsid w:val="00AD27D5"/>
    <w:pPr>
      <w:keepNext/>
      <w:jc w:val="center"/>
      <w:outlineLvl w:val="8"/>
    </w:pPr>
    <w:rPr>
      <w:rFonts w:ascii="Arial" w:hAnsi="Arial"/>
      <w:b/>
      <w:sz w:val="3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1">
    <w:name w:val="E1"/>
    <w:basedOn w:val="Normal"/>
    <w:uiPriority w:val="99"/>
    <w:rsid w:val="00AD27D5"/>
    <w:pPr>
      <w:widowControl w:val="0"/>
      <w:ind w:left="567" w:hanging="567"/>
    </w:pPr>
    <w:rPr>
      <w:rFonts w:ascii="Arial" w:hAnsi="Arial"/>
      <w:b/>
      <w:sz w:val="24"/>
      <w:lang w:val="es-ES_tradnl"/>
    </w:rPr>
  </w:style>
  <w:style w:type="paragraph" w:customStyle="1" w:styleId="E2">
    <w:name w:val="E2"/>
    <w:basedOn w:val="Normal"/>
    <w:uiPriority w:val="99"/>
    <w:rsid w:val="00AD27D5"/>
    <w:pPr>
      <w:widowControl w:val="0"/>
      <w:ind w:left="567"/>
      <w:jc w:val="both"/>
    </w:pPr>
    <w:rPr>
      <w:rFonts w:ascii="Arial" w:hAnsi="Arial"/>
      <w:sz w:val="24"/>
      <w:lang w:val="es-ES_tradnl"/>
    </w:rPr>
  </w:style>
  <w:style w:type="paragraph" w:customStyle="1" w:styleId="Textoindependiente21">
    <w:name w:val="Texto independiente 21"/>
    <w:basedOn w:val="Normal"/>
    <w:rsid w:val="00AD27D5"/>
    <w:pPr>
      <w:widowControl w:val="0"/>
      <w:spacing w:before="120"/>
      <w:jc w:val="center"/>
    </w:pPr>
    <w:rPr>
      <w:rFonts w:ascii="Arial" w:hAnsi="Arial"/>
      <w:b/>
      <w:i/>
      <w:sz w:val="24"/>
      <w:lang w:val="es-ES_tradnl"/>
    </w:rPr>
  </w:style>
  <w:style w:type="paragraph" w:customStyle="1" w:styleId="p31">
    <w:name w:val="p31"/>
    <w:basedOn w:val="Normal"/>
    <w:uiPriority w:val="99"/>
    <w:rsid w:val="00AD27D5"/>
    <w:pPr>
      <w:widowControl w:val="0"/>
      <w:tabs>
        <w:tab w:val="left" w:pos="900"/>
      </w:tabs>
      <w:spacing w:line="400" w:lineRule="auto"/>
      <w:ind w:left="540"/>
    </w:pPr>
    <w:rPr>
      <w:sz w:val="24"/>
    </w:rPr>
  </w:style>
  <w:style w:type="paragraph" w:customStyle="1" w:styleId="t14">
    <w:name w:val="t14"/>
    <w:basedOn w:val="Normal"/>
    <w:uiPriority w:val="99"/>
    <w:rsid w:val="00AD27D5"/>
    <w:pPr>
      <w:widowControl w:val="0"/>
    </w:pPr>
    <w:rPr>
      <w:sz w:val="24"/>
    </w:rPr>
  </w:style>
  <w:style w:type="paragraph" w:customStyle="1" w:styleId="p10">
    <w:name w:val="p10"/>
    <w:basedOn w:val="Normal"/>
    <w:uiPriority w:val="99"/>
    <w:rsid w:val="00AD27D5"/>
    <w:pPr>
      <w:widowControl w:val="0"/>
      <w:spacing w:line="400" w:lineRule="auto"/>
      <w:ind w:left="576" w:hanging="864"/>
    </w:pPr>
    <w:rPr>
      <w:sz w:val="24"/>
    </w:rPr>
  </w:style>
  <w:style w:type="paragraph" w:customStyle="1" w:styleId="E4">
    <w:name w:val="E4"/>
    <w:basedOn w:val="Normal"/>
    <w:uiPriority w:val="99"/>
    <w:rsid w:val="00AD27D5"/>
    <w:pPr>
      <w:widowControl w:val="0"/>
      <w:ind w:left="1843"/>
      <w:jc w:val="both"/>
    </w:pPr>
    <w:rPr>
      <w:rFonts w:ascii="Arial" w:hAnsi="Arial"/>
      <w:sz w:val="24"/>
      <w:lang w:val="es-ES_tradnl"/>
    </w:rPr>
  </w:style>
  <w:style w:type="paragraph" w:customStyle="1" w:styleId="p30">
    <w:name w:val="p30"/>
    <w:basedOn w:val="Normal"/>
    <w:uiPriority w:val="99"/>
    <w:rsid w:val="00AD27D5"/>
    <w:pPr>
      <w:widowControl w:val="0"/>
      <w:tabs>
        <w:tab w:val="left" w:pos="900"/>
      </w:tabs>
      <w:spacing w:line="400" w:lineRule="auto"/>
      <w:ind w:left="576" w:hanging="864"/>
    </w:pPr>
    <w:rPr>
      <w:sz w:val="24"/>
    </w:rPr>
  </w:style>
  <w:style w:type="paragraph" w:customStyle="1" w:styleId="E3">
    <w:name w:val="E3"/>
    <w:basedOn w:val="E2"/>
    <w:uiPriority w:val="99"/>
    <w:rsid w:val="00AD27D5"/>
    <w:pPr>
      <w:ind w:left="1638" w:hanging="504"/>
    </w:pPr>
  </w:style>
  <w:style w:type="paragraph" w:customStyle="1" w:styleId="E5">
    <w:name w:val="E5"/>
    <w:basedOn w:val="E4"/>
    <w:uiPriority w:val="99"/>
    <w:rsid w:val="00AD27D5"/>
    <w:pPr>
      <w:ind w:left="1985" w:hanging="850"/>
    </w:pPr>
  </w:style>
  <w:style w:type="paragraph" w:customStyle="1" w:styleId="E10">
    <w:name w:val="E10"/>
    <w:basedOn w:val="E3"/>
    <w:uiPriority w:val="99"/>
    <w:rsid w:val="00AD27D5"/>
    <w:pPr>
      <w:spacing w:line="360" w:lineRule="auto"/>
      <w:ind w:left="1134" w:firstLine="0"/>
    </w:pPr>
  </w:style>
  <w:style w:type="paragraph" w:styleId="Ttulo">
    <w:name w:val="Title"/>
    <w:basedOn w:val="Normal"/>
    <w:link w:val="TtuloCar2"/>
    <w:uiPriority w:val="10"/>
    <w:qFormat/>
    <w:rsid w:val="00AD27D5"/>
    <w:pPr>
      <w:widowControl w:val="0"/>
      <w:ind w:firstLine="851"/>
      <w:jc w:val="center"/>
    </w:pPr>
    <w:rPr>
      <w:rFonts w:ascii="Arial" w:hAnsi="Arial"/>
      <w:b/>
      <w:sz w:val="24"/>
      <w:lang w:val="es-ES_tradnl"/>
    </w:rPr>
  </w:style>
  <w:style w:type="paragraph" w:styleId="Textoindependiente">
    <w:name w:val="Body Text"/>
    <w:aliases w:val="EHPT,Body Text2,NoticeText-List,bt,Body Text Manual,t,Body Text - ERI,body text,body tesx,contents,bt1,body text1,body tesx1,bt2,body text2,body tesx2,bt3,body text3,body tesx3,bt4,body text4,body tesx4,contents1,Texto independiente1"/>
    <w:basedOn w:val="Normal"/>
    <w:link w:val="TextoindependienteCar1"/>
    <w:qFormat/>
    <w:rsid w:val="00AD27D5"/>
    <w:pPr>
      <w:jc w:val="both"/>
    </w:pPr>
    <w:rPr>
      <w:rFonts w:ascii="Arial" w:hAnsi="Arial"/>
      <w:sz w:val="22"/>
    </w:rPr>
  </w:style>
  <w:style w:type="paragraph" w:styleId="Listaconvietas3">
    <w:name w:val="List Bullet 3"/>
    <w:basedOn w:val="Normal"/>
    <w:autoRedefine/>
    <w:uiPriority w:val="99"/>
    <w:rsid w:val="00AD27D5"/>
    <w:pPr>
      <w:widowControl w:val="0"/>
      <w:spacing w:before="120" w:line="360" w:lineRule="auto"/>
      <w:jc w:val="both"/>
    </w:pPr>
    <w:rPr>
      <w:rFonts w:ascii="Arial" w:hAnsi="Arial"/>
      <w:sz w:val="22"/>
      <w:lang w:val="es-ES_tradnl"/>
    </w:rPr>
  </w:style>
  <w:style w:type="paragraph" w:styleId="Textoindependiente2">
    <w:name w:val="Body Text 2"/>
    <w:basedOn w:val="Normal"/>
    <w:link w:val="Textoindependiente2Car"/>
    <w:uiPriority w:val="99"/>
    <w:rsid w:val="00AD27D5"/>
    <w:pPr>
      <w:widowControl w:val="0"/>
      <w:spacing w:before="120"/>
    </w:pPr>
    <w:rPr>
      <w:rFonts w:ascii="Arial" w:hAnsi="Arial"/>
      <w:sz w:val="22"/>
      <w:lang w:val="es-ES_tradnl"/>
    </w:rPr>
  </w:style>
  <w:style w:type="paragraph" w:styleId="Sangradetextonormal">
    <w:name w:val="Body Text Indent"/>
    <w:aliases w:val="Sangría de t. independiente"/>
    <w:basedOn w:val="Normal"/>
    <w:link w:val="SangradetextonormalCar"/>
    <w:uiPriority w:val="99"/>
    <w:rsid w:val="00AD27D5"/>
    <w:pPr>
      <w:spacing w:before="80" w:line="360" w:lineRule="auto"/>
      <w:ind w:left="709" w:hanging="709"/>
      <w:jc w:val="both"/>
    </w:pPr>
    <w:rPr>
      <w:rFonts w:ascii="Arial" w:hAnsi="Arial"/>
      <w:sz w:val="22"/>
      <w:lang w:val="es-ES"/>
    </w:rPr>
  </w:style>
  <w:style w:type="paragraph" w:styleId="Textoindependiente3">
    <w:name w:val="Body Text 3"/>
    <w:basedOn w:val="Normal"/>
    <w:link w:val="Textoindependiente3Car"/>
    <w:uiPriority w:val="99"/>
    <w:rsid w:val="00AD27D5"/>
    <w:pPr>
      <w:jc w:val="both"/>
    </w:pPr>
    <w:rPr>
      <w:rFonts w:ascii="Arial" w:hAnsi="Arial"/>
      <w:b/>
      <w:sz w:val="24"/>
      <w:lang w:val="es-ES"/>
    </w:rPr>
  </w:style>
  <w:style w:type="paragraph" w:styleId="Encabezado">
    <w:name w:val="header"/>
    <w:aliases w:val="*Header,Encabezado1,Encabezado Car Car,h,logomai,Text, Car Car,Car Car,base,page-header,ph,1 (not to be included in TOC),Encabezado 8n, Text,Header Text"/>
    <w:basedOn w:val="Normal"/>
    <w:link w:val="EncabezadoCar"/>
    <w:uiPriority w:val="99"/>
    <w:rsid w:val="00AD27D5"/>
    <w:pPr>
      <w:tabs>
        <w:tab w:val="center" w:pos="4252"/>
        <w:tab w:val="right" w:pos="8504"/>
      </w:tabs>
    </w:pPr>
    <w:rPr>
      <w:lang w:val="es-ES"/>
    </w:rPr>
  </w:style>
  <w:style w:type="paragraph" w:styleId="Piedepgina">
    <w:name w:val="footer"/>
    <w:aliases w:val="Pie de página1,footer odd,footer odd1,footer odd2,footer odd3,footer odd4,footer odd5,footer"/>
    <w:basedOn w:val="Normal"/>
    <w:link w:val="PiedepginaCar"/>
    <w:uiPriority w:val="99"/>
    <w:rsid w:val="00AD27D5"/>
    <w:pPr>
      <w:tabs>
        <w:tab w:val="center" w:pos="4252"/>
        <w:tab w:val="right" w:pos="8504"/>
      </w:tabs>
    </w:pPr>
    <w:rPr>
      <w:lang w:val="es-ES"/>
    </w:rPr>
  </w:style>
  <w:style w:type="character" w:styleId="Nmerodepgina">
    <w:name w:val="page number"/>
    <w:basedOn w:val="Fuentedeprrafopredeter"/>
    <w:uiPriority w:val="99"/>
    <w:rsid w:val="00AD27D5"/>
  </w:style>
  <w:style w:type="paragraph" w:styleId="Sangra2detindependiente">
    <w:name w:val="Body Text Indent 2"/>
    <w:basedOn w:val="Normal"/>
    <w:link w:val="Sangra2detindependienteCar"/>
    <w:uiPriority w:val="99"/>
    <w:rsid w:val="00AD27D5"/>
    <w:pPr>
      <w:ind w:left="284" w:hanging="284"/>
      <w:jc w:val="both"/>
    </w:pPr>
    <w:rPr>
      <w:rFonts w:ascii="Arial" w:hAnsi="Arial"/>
      <w:sz w:val="24"/>
      <w:lang w:val="es-ES"/>
    </w:rPr>
  </w:style>
  <w:style w:type="paragraph" w:styleId="Sangra3detindependiente">
    <w:name w:val="Body Text Indent 3"/>
    <w:basedOn w:val="Normal"/>
    <w:link w:val="Sangra3detindependienteCar"/>
    <w:uiPriority w:val="99"/>
    <w:rsid w:val="00AD27D5"/>
    <w:pPr>
      <w:ind w:left="567" w:hanging="567"/>
      <w:jc w:val="both"/>
    </w:pPr>
    <w:rPr>
      <w:rFonts w:ascii="Arial" w:hAnsi="Arial"/>
      <w:sz w:val="24"/>
    </w:rPr>
  </w:style>
  <w:style w:type="paragraph" w:styleId="Descripcin">
    <w:name w:val="caption"/>
    <w:aliases w:val="Epígrafe"/>
    <w:basedOn w:val="Normal"/>
    <w:next w:val="Normal"/>
    <w:uiPriority w:val="99"/>
    <w:qFormat/>
    <w:rsid w:val="00AD27D5"/>
    <w:pPr>
      <w:jc w:val="center"/>
    </w:pPr>
    <w:rPr>
      <w:rFonts w:ascii="Arial" w:hAnsi="Arial"/>
      <w:b/>
    </w:rPr>
  </w:style>
  <w:style w:type="paragraph" w:customStyle="1" w:styleId="xl46">
    <w:name w:val="xl46"/>
    <w:basedOn w:val="Normal"/>
    <w:uiPriority w:val="99"/>
    <w:rsid w:val="00AD27D5"/>
    <w:pPr>
      <w:pBdr>
        <w:left w:val="single" w:sz="8" w:space="0" w:color="auto"/>
        <w:bottom w:val="single" w:sz="8" w:space="0" w:color="auto"/>
        <w:right w:val="single" w:sz="4" w:space="0" w:color="auto"/>
      </w:pBdr>
      <w:spacing w:before="100" w:beforeAutospacing="1" w:after="100" w:afterAutospacing="1"/>
    </w:pPr>
    <w:rPr>
      <w:rFonts w:ascii="Arial" w:hAnsi="Arial" w:cs="Arial"/>
      <w:b/>
      <w:bCs/>
      <w:sz w:val="24"/>
      <w:szCs w:val="24"/>
    </w:rPr>
  </w:style>
  <w:style w:type="paragraph" w:customStyle="1" w:styleId="10">
    <w:name w:val="10"/>
    <w:basedOn w:val="Normal"/>
    <w:uiPriority w:val="99"/>
    <w:rsid w:val="00AD27D5"/>
    <w:rPr>
      <w:sz w:val="24"/>
      <w:szCs w:val="24"/>
    </w:rPr>
  </w:style>
  <w:style w:type="paragraph" w:customStyle="1" w:styleId="xl91">
    <w:name w:val="xl91"/>
    <w:basedOn w:val="Normal"/>
    <w:uiPriority w:val="99"/>
    <w:rsid w:val="00AD27D5"/>
    <w:pPr>
      <w:spacing w:before="100" w:beforeAutospacing="1" w:after="100" w:afterAutospacing="1"/>
      <w:jc w:val="center"/>
    </w:pPr>
    <w:rPr>
      <w:rFonts w:ascii="Arial" w:hAnsi="Arial" w:cs="Arial"/>
      <w:b/>
      <w:bCs/>
      <w:sz w:val="28"/>
      <w:szCs w:val="28"/>
    </w:rPr>
  </w:style>
  <w:style w:type="paragraph" w:styleId="Textonotapie">
    <w:name w:val="footnote text"/>
    <w:aliases w:val="Car Car Car Car Car Car,Car Car Car Car Car, Car Car Car Car Car Car, Car Car Car Car Car"/>
    <w:basedOn w:val="Normal"/>
    <w:link w:val="TextonotapieCar"/>
    <w:uiPriority w:val="99"/>
    <w:rsid w:val="00AD27D5"/>
    <w:pPr>
      <w:jc w:val="both"/>
    </w:pPr>
    <w:rPr>
      <w:rFonts w:ascii="Arial" w:hAnsi="Arial"/>
      <w:sz w:val="24"/>
      <w:lang w:val="es-ES"/>
    </w:rPr>
  </w:style>
  <w:style w:type="paragraph" w:styleId="NormalWeb">
    <w:name w:val="Normal (Web)"/>
    <w:basedOn w:val="Normal"/>
    <w:uiPriority w:val="99"/>
    <w:rsid w:val="00AD27D5"/>
    <w:pPr>
      <w:overflowPunct w:val="0"/>
      <w:autoSpaceDE w:val="0"/>
      <w:autoSpaceDN w:val="0"/>
      <w:adjustRightInd w:val="0"/>
      <w:spacing w:before="100" w:after="100"/>
      <w:textAlignment w:val="baseline"/>
    </w:pPr>
    <w:rPr>
      <w:color w:val="000000"/>
      <w:sz w:val="24"/>
    </w:rPr>
  </w:style>
  <w:style w:type="paragraph" w:customStyle="1" w:styleId="p0">
    <w:name w:val="p0"/>
    <w:basedOn w:val="Normal"/>
    <w:uiPriority w:val="99"/>
    <w:rsid w:val="00AD27D5"/>
    <w:pPr>
      <w:widowControl w:val="0"/>
      <w:tabs>
        <w:tab w:val="left" w:pos="720"/>
      </w:tabs>
      <w:jc w:val="both"/>
    </w:pPr>
    <w:rPr>
      <w:sz w:val="24"/>
    </w:rPr>
  </w:style>
  <w:style w:type="paragraph" w:customStyle="1" w:styleId="p7">
    <w:name w:val="p7"/>
    <w:basedOn w:val="Normal"/>
    <w:uiPriority w:val="99"/>
    <w:rsid w:val="00AD27D5"/>
    <w:pPr>
      <w:widowControl w:val="0"/>
      <w:tabs>
        <w:tab w:val="left" w:pos="900"/>
      </w:tabs>
      <w:autoSpaceDN w:val="0"/>
      <w:snapToGrid w:val="0"/>
      <w:spacing w:line="398" w:lineRule="auto"/>
      <w:ind w:left="540"/>
    </w:pPr>
    <w:rPr>
      <w:sz w:val="24"/>
    </w:rPr>
  </w:style>
  <w:style w:type="paragraph" w:customStyle="1" w:styleId="p37">
    <w:name w:val="p37"/>
    <w:basedOn w:val="Normal"/>
    <w:uiPriority w:val="99"/>
    <w:rsid w:val="00AD27D5"/>
    <w:pPr>
      <w:widowControl w:val="0"/>
      <w:autoSpaceDN w:val="0"/>
      <w:spacing w:line="398" w:lineRule="auto"/>
      <w:ind w:left="620"/>
    </w:pPr>
    <w:rPr>
      <w:sz w:val="24"/>
    </w:rPr>
  </w:style>
  <w:style w:type="paragraph" w:customStyle="1" w:styleId="Simple">
    <w:name w:val="Simple"/>
    <w:uiPriority w:val="99"/>
    <w:rsid w:val="00AD27D5"/>
    <w:pPr>
      <w:widowControl w:val="0"/>
      <w:autoSpaceDN w:val="0"/>
      <w:spacing w:line="-240" w:lineRule="auto"/>
    </w:pPr>
    <w:rPr>
      <w:rFonts w:ascii="Courier" w:hAnsi="Courier"/>
      <w:sz w:val="24"/>
      <w:lang w:val="es-ES_tradnl"/>
    </w:rPr>
  </w:style>
  <w:style w:type="paragraph" w:customStyle="1" w:styleId="xl24">
    <w:name w:val="xl24"/>
    <w:basedOn w:val="Normal"/>
    <w:uiPriority w:val="99"/>
    <w:rsid w:val="00AD27D5"/>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5">
    <w:name w:val="xl25"/>
    <w:basedOn w:val="Normal"/>
    <w:uiPriority w:val="99"/>
    <w:rsid w:val="00AD27D5"/>
    <w:pPr>
      <w:pBdr>
        <w:top w:val="single" w:sz="4" w:space="0" w:color="auto"/>
        <w:left w:val="single" w:sz="8" w:space="0" w:color="auto"/>
        <w:bottom w:val="single" w:sz="4" w:space="0" w:color="auto"/>
      </w:pBdr>
      <w:spacing w:before="100" w:beforeAutospacing="1" w:after="100" w:afterAutospacing="1"/>
    </w:pPr>
    <w:rPr>
      <w:rFonts w:ascii="Arial" w:eastAsia="Arial Unicode MS" w:hAnsi="Arial" w:cs="Arial"/>
      <w:b/>
      <w:bCs/>
      <w:sz w:val="16"/>
      <w:szCs w:val="16"/>
    </w:rPr>
  </w:style>
  <w:style w:type="paragraph" w:customStyle="1" w:styleId="xl26">
    <w:name w:val="xl26"/>
    <w:basedOn w:val="Normal"/>
    <w:uiPriority w:val="99"/>
    <w:rsid w:val="00AD27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rPr>
      <w:rFonts w:ascii="Arial" w:eastAsia="Arial Unicode MS" w:hAnsi="Arial" w:cs="Arial"/>
      <w:sz w:val="16"/>
      <w:szCs w:val="16"/>
    </w:rPr>
  </w:style>
  <w:style w:type="paragraph" w:customStyle="1" w:styleId="xl27">
    <w:name w:val="xl27"/>
    <w:basedOn w:val="Normal"/>
    <w:uiPriority w:val="99"/>
    <w:rsid w:val="00AD27D5"/>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8">
    <w:name w:val="xl28"/>
    <w:basedOn w:val="Normal"/>
    <w:uiPriority w:val="99"/>
    <w:rsid w:val="00AD27D5"/>
    <w:pPr>
      <w:pBdr>
        <w:top w:val="single" w:sz="4" w:space="0" w:color="auto"/>
        <w:left w:val="single" w:sz="8"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29">
    <w:name w:val="xl29"/>
    <w:basedOn w:val="Normal"/>
    <w:uiPriority w:val="99"/>
    <w:rsid w:val="00AD27D5"/>
    <w:pPr>
      <w:pBdr>
        <w:top w:val="single" w:sz="4" w:space="0" w:color="auto"/>
        <w:left w:val="single" w:sz="8" w:space="0" w:color="auto"/>
        <w:bottom w:val="single" w:sz="8" w:space="0" w:color="auto"/>
      </w:pBdr>
      <w:spacing w:before="100" w:beforeAutospacing="1" w:after="100" w:afterAutospacing="1"/>
    </w:pPr>
    <w:rPr>
      <w:rFonts w:ascii="Arial" w:eastAsia="Arial Unicode MS" w:hAnsi="Arial" w:cs="Arial"/>
      <w:sz w:val="16"/>
      <w:szCs w:val="16"/>
    </w:rPr>
  </w:style>
  <w:style w:type="paragraph" w:customStyle="1" w:styleId="xl30">
    <w:name w:val="xl30"/>
    <w:basedOn w:val="Normal"/>
    <w:uiPriority w:val="99"/>
    <w:rsid w:val="00AD27D5"/>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1">
    <w:name w:val="xl31"/>
    <w:basedOn w:val="Normal"/>
    <w:uiPriority w:val="99"/>
    <w:rsid w:val="00AD27D5"/>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uiPriority w:val="99"/>
    <w:rsid w:val="00AD27D5"/>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uiPriority w:val="99"/>
    <w:rsid w:val="00AD27D5"/>
    <w:pPr>
      <w:pBdr>
        <w:top w:val="single" w:sz="4" w:space="0" w:color="auto"/>
        <w:left w:val="single" w:sz="8" w:space="0" w:color="auto"/>
        <w:bottom w:val="single" w:sz="8" w:space="0" w:color="auto"/>
      </w:pBdr>
      <w:spacing w:before="100" w:beforeAutospacing="1" w:after="100" w:afterAutospacing="1"/>
      <w:jc w:val="center"/>
    </w:pPr>
    <w:rPr>
      <w:rFonts w:ascii="Arial" w:eastAsia="Arial Unicode MS" w:hAnsi="Arial" w:cs="Arial"/>
      <w:sz w:val="16"/>
      <w:szCs w:val="16"/>
    </w:rPr>
  </w:style>
  <w:style w:type="paragraph" w:customStyle="1" w:styleId="xl34">
    <w:name w:val="xl34"/>
    <w:basedOn w:val="Normal"/>
    <w:uiPriority w:val="99"/>
    <w:rsid w:val="00AD27D5"/>
    <w:pPr>
      <w:pBdr>
        <w:top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uiPriority w:val="99"/>
    <w:rsid w:val="00AD27D5"/>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16"/>
      <w:szCs w:val="16"/>
    </w:rPr>
  </w:style>
  <w:style w:type="paragraph" w:customStyle="1" w:styleId="xl36">
    <w:name w:val="xl36"/>
    <w:basedOn w:val="Normal"/>
    <w:uiPriority w:val="99"/>
    <w:rsid w:val="00AD27D5"/>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6"/>
      <w:szCs w:val="16"/>
    </w:rPr>
  </w:style>
  <w:style w:type="paragraph" w:customStyle="1" w:styleId="xl37">
    <w:name w:val="xl37"/>
    <w:basedOn w:val="Normal"/>
    <w:uiPriority w:val="99"/>
    <w:rsid w:val="00AD27D5"/>
    <w:pPr>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8">
    <w:name w:val="xl38"/>
    <w:basedOn w:val="Normal"/>
    <w:uiPriority w:val="99"/>
    <w:rsid w:val="00AD27D5"/>
    <w:pPr>
      <w:pBdr>
        <w:top w:val="single" w:sz="8"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16"/>
      <w:szCs w:val="16"/>
    </w:rPr>
  </w:style>
  <w:style w:type="paragraph" w:styleId="Tabladeilustraciones">
    <w:name w:val="table of figures"/>
    <w:basedOn w:val="Normal"/>
    <w:next w:val="Normal"/>
    <w:uiPriority w:val="99"/>
    <w:rsid w:val="00AD27D5"/>
    <w:pPr>
      <w:ind w:left="400" w:hanging="400"/>
    </w:pPr>
  </w:style>
  <w:style w:type="paragraph" w:styleId="TDC1">
    <w:name w:val="toc 1"/>
    <w:aliases w:val="VTR1,Table of Contents"/>
    <w:basedOn w:val="Normal"/>
    <w:next w:val="Normal"/>
    <w:autoRedefine/>
    <w:uiPriority w:val="39"/>
    <w:rsid w:val="00CB1DF0"/>
    <w:pPr>
      <w:tabs>
        <w:tab w:val="left" w:pos="567"/>
        <w:tab w:val="right" w:leader="dot" w:pos="9227"/>
      </w:tabs>
      <w:spacing w:line="276" w:lineRule="auto"/>
      <w:ind w:left="567" w:hanging="567"/>
    </w:pPr>
    <w:rPr>
      <w:rFonts w:ascii="Arial" w:hAnsi="Arial" w:cs="Arial"/>
      <w:bCs/>
      <w:noProof/>
      <w:kern w:val="32"/>
      <w:sz w:val="18"/>
      <w:szCs w:val="18"/>
    </w:rPr>
  </w:style>
  <w:style w:type="paragraph" w:styleId="TDC2">
    <w:name w:val="toc 2"/>
    <w:basedOn w:val="Normal"/>
    <w:next w:val="Normal"/>
    <w:autoRedefine/>
    <w:uiPriority w:val="99"/>
    <w:rsid w:val="00AD27D5"/>
    <w:pPr>
      <w:ind w:left="200"/>
    </w:pPr>
  </w:style>
  <w:style w:type="paragraph" w:styleId="TDC3">
    <w:name w:val="toc 3"/>
    <w:basedOn w:val="Normal"/>
    <w:next w:val="Normal"/>
    <w:autoRedefine/>
    <w:uiPriority w:val="99"/>
    <w:rsid w:val="00AD27D5"/>
    <w:pPr>
      <w:ind w:left="400"/>
    </w:pPr>
  </w:style>
  <w:style w:type="paragraph" w:styleId="TDC4">
    <w:name w:val="toc 4"/>
    <w:basedOn w:val="Normal"/>
    <w:next w:val="Normal"/>
    <w:autoRedefine/>
    <w:uiPriority w:val="99"/>
    <w:rsid w:val="00AD27D5"/>
    <w:pPr>
      <w:ind w:left="600"/>
    </w:pPr>
  </w:style>
  <w:style w:type="paragraph" w:styleId="TDC5">
    <w:name w:val="toc 5"/>
    <w:basedOn w:val="Normal"/>
    <w:next w:val="Normal"/>
    <w:autoRedefine/>
    <w:uiPriority w:val="99"/>
    <w:rsid w:val="00AD27D5"/>
    <w:pPr>
      <w:ind w:left="800"/>
    </w:pPr>
  </w:style>
  <w:style w:type="paragraph" w:styleId="TDC6">
    <w:name w:val="toc 6"/>
    <w:basedOn w:val="Normal"/>
    <w:next w:val="Normal"/>
    <w:autoRedefine/>
    <w:uiPriority w:val="99"/>
    <w:rsid w:val="00AD27D5"/>
    <w:pPr>
      <w:ind w:left="1000"/>
    </w:pPr>
  </w:style>
  <w:style w:type="paragraph" w:styleId="TDC7">
    <w:name w:val="toc 7"/>
    <w:basedOn w:val="Normal"/>
    <w:next w:val="Normal"/>
    <w:autoRedefine/>
    <w:uiPriority w:val="99"/>
    <w:rsid w:val="00AD27D5"/>
    <w:pPr>
      <w:ind w:left="1200"/>
    </w:pPr>
  </w:style>
  <w:style w:type="paragraph" w:styleId="TDC8">
    <w:name w:val="toc 8"/>
    <w:basedOn w:val="Normal"/>
    <w:next w:val="Normal"/>
    <w:autoRedefine/>
    <w:uiPriority w:val="99"/>
    <w:rsid w:val="00AD27D5"/>
    <w:pPr>
      <w:ind w:left="1400"/>
    </w:pPr>
  </w:style>
  <w:style w:type="paragraph" w:styleId="TDC9">
    <w:name w:val="toc 9"/>
    <w:basedOn w:val="Normal"/>
    <w:next w:val="Normal"/>
    <w:autoRedefine/>
    <w:uiPriority w:val="99"/>
    <w:rsid w:val="00AD27D5"/>
    <w:pPr>
      <w:ind w:left="1600"/>
    </w:pPr>
  </w:style>
  <w:style w:type="character" w:styleId="Hipervnculo">
    <w:name w:val="Hyperlink"/>
    <w:uiPriority w:val="99"/>
    <w:rsid w:val="00AD27D5"/>
    <w:rPr>
      <w:color w:val="0000FF"/>
      <w:u w:val="single"/>
    </w:rPr>
  </w:style>
  <w:style w:type="paragraph" w:customStyle="1" w:styleId="Estilo1">
    <w:name w:val="Estilo1"/>
    <w:basedOn w:val="Ttulo3"/>
    <w:uiPriority w:val="99"/>
    <w:rsid w:val="00AD27D5"/>
    <w:rPr>
      <w:rFonts w:cs="Arial"/>
      <w:b w:val="0"/>
      <w:sz w:val="22"/>
    </w:rPr>
  </w:style>
  <w:style w:type="paragraph" w:styleId="Textodebloque">
    <w:name w:val="Block Text"/>
    <w:basedOn w:val="Normal"/>
    <w:uiPriority w:val="99"/>
    <w:rsid w:val="00AD27D5"/>
    <w:pPr>
      <w:widowControl w:val="0"/>
      <w:tabs>
        <w:tab w:val="left" w:pos="645"/>
      </w:tabs>
      <w:ind w:left="645" w:right="23"/>
      <w:jc w:val="both"/>
    </w:pPr>
    <w:rPr>
      <w:rFonts w:ascii="Arial" w:hAnsi="Arial"/>
      <w:sz w:val="18"/>
    </w:rPr>
  </w:style>
  <w:style w:type="paragraph" w:customStyle="1" w:styleId="texto">
    <w:name w:val="texto"/>
    <w:basedOn w:val="Normal"/>
    <w:uiPriority w:val="99"/>
    <w:rsid w:val="00AD27D5"/>
    <w:pPr>
      <w:spacing w:after="101" w:line="216" w:lineRule="atLeast"/>
    </w:pPr>
    <w:rPr>
      <w:rFonts w:ascii="Arial" w:hAnsi="Arial" w:cs="Arial"/>
      <w:sz w:val="18"/>
    </w:rPr>
  </w:style>
  <w:style w:type="paragraph" w:customStyle="1" w:styleId="Textodetabl">
    <w:name w:val="Texto de tabl"/>
    <w:basedOn w:val="Normal"/>
    <w:uiPriority w:val="99"/>
    <w:rsid w:val="00AD27D5"/>
    <w:pPr>
      <w:overflowPunct w:val="0"/>
      <w:autoSpaceDE w:val="0"/>
      <w:autoSpaceDN w:val="0"/>
      <w:adjustRightInd w:val="0"/>
      <w:textAlignment w:val="baseline"/>
    </w:pPr>
    <w:rPr>
      <w:noProof/>
      <w:sz w:val="24"/>
    </w:rPr>
  </w:style>
  <w:style w:type="paragraph" w:styleId="Lista2">
    <w:name w:val="List 2"/>
    <w:basedOn w:val="Normal"/>
    <w:uiPriority w:val="99"/>
    <w:rsid w:val="00AD27D5"/>
    <w:pPr>
      <w:widowControl w:val="0"/>
      <w:ind w:left="566" w:hanging="283"/>
    </w:pPr>
    <w:rPr>
      <w:rFonts w:ascii="Courier" w:hAnsi="Courier"/>
      <w:lang w:val="es-ES_tradnl"/>
    </w:rPr>
  </w:style>
  <w:style w:type="paragraph" w:styleId="Continuarlista2">
    <w:name w:val="List Continue 2"/>
    <w:basedOn w:val="Normal"/>
    <w:uiPriority w:val="99"/>
    <w:rsid w:val="00AD27D5"/>
    <w:pPr>
      <w:spacing w:after="120"/>
      <w:ind w:left="566"/>
    </w:pPr>
  </w:style>
  <w:style w:type="paragraph" w:customStyle="1" w:styleId="li1638">
    <w:name w:val="°li1638"/>
    <w:uiPriority w:val="99"/>
    <w:rsid w:val="00AD27D5"/>
    <w:pPr>
      <w:widowControl w:val="0"/>
      <w:ind w:hanging="504"/>
      <w:jc w:val="both"/>
    </w:pPr>
    <w:rPr>
      <w:rFonts w:ascii="Courier" w:hAnsi="Courier"/>
      <w:sz w:val="24"/>
      <w:lang w:val="en-US"/>
    </w:rPr>
  </w:style>
  <w:style w:type="paragraph" w:customStyle="1" w:styleId="textopredeterminado1">
    <w:name w:val="textopredeterminado1"/>
    <w:basedOn w:val="Normal"/>
    <w:uiPriority w:val="99"/>
    <w:rsid w:val="00AD27D5"/>
    <w:pPr>
      <w:overflowPunct w:val="0"/>
      <w:autoSpaceDE w:val="0"/>
      <w:autoSpaceDN w:val="0"/>
    </w:pPr>
    <w:rPr>
      <w:rFonts w:eastAsia="Arial Unicode MS"/>
      <w:sz w:val="24"/>
      <w:szCs w:val="24"/>
    </w:rPr>
  </w:style>
  <w:style w:type="paragraph" w:customStyle="1" w:styleId="msoacetate0">
    <w:name w:val="msoacetate"/>
    <w:basedOn w:val="Normal"/>
    <w:uiPriority w:val="99"/>
    <w:rsid w:val="00AD27D5"/>
    <w:pPr>
      <w:snapToGrid w:val="0"/>
    </w:pPr>
    <w:rPr>
      <w:rFonts w:ascii="Tahoma" w:eastAsia="Arial Unicode MS" w:hAnsi="Tahoma" w:cs="Tahoma"/>
      <w:sz w:val="16"/>
      <w:szCs w:val="16"/>
    </w:rPr>
  </w:style>
  <w:style w:type="paragraph" w:styleId="Textosinformato">
    <w:name w:val="Plain Text"/>
    <w:basedOn w:val="Normal"/>
    <w:link w:val="TextosinformatoCar"/>
    <w:uiPriority w:val="99"/>
    <w:rsid w:val="00A110B3"/>
    <w:rPr>
      <w:rFonts w:ascii="Courier New" w:hAnsi="Courier New"/>
      <w:lang w:val="es-ES"/>
    </w:rPr>
  </w:style>
  <w:style w:type="paragraph" w:customStyle="1" w:styleId="Textoindependiente31">
    <w:name w:val="Texto independiente 31"/>
    <w:basedOn w:val="Normal"/>
    <w:rsid w:val="00AD27D5"/>
    <w:pPr>
      <w:widowControl w:val="0"/>
      <w:tabs>
        <w:tab w:val="left" w:pos="0"/>
      </w:tabs>
      <w:suppressAutoHyphens/>
      <w:jc w:val="both"/>
    </w:pPr>
    <w:rPr>
      <w:rFonts w:ascii="Arial" w:hAnsi="Arial"/>
      <w:sz w:val="22"/>
      <w:lang w:val="es-ES_tradnl"/>
    </w:rPr>
  </w:style>
  <w:style w:type="paragraph" w:styleId="Textodeglobo">
    <w:name w:val="Balloon Text"/>
    <w:basedOn w:val="Normal"/>
    <w:link w:val="TextodegloboCar"/>
    <w:uiPriority w:val="99"/>
    <w:rsid w:val="00AD27D5"/>
    <w:pPr>
      <w:widowControl w:val="0"/>
    </w:pPr>
    <w:rPr>
      <w:rFonts w:ascii="Tahoma" w:hAnsi="Tahoma"/>
      <w:snapToGrid w:val="0"/>
      <w:sz w:val="16"/>
      <w:szCs w:val="16"/>
      <w:lang w:val="es-ES_tradnl"/>
    </w:rPr>
  </w:style>
  <w:style w:type="character" w:customStyle="1" w:styleId="TextosinformatoCar">
    <w:name w:val="Texto sin formato Car"/>
    <w:link w:val="Textosinformato"/>
    <w:uiPriority w:val="99"/>
    <w:rsid w:val="00A110B3"/>
    <w:rPr>
      <w:rFonts w:ascii="Courier New" w:hAnsi="Courier New"/>
      <w:lang w:val="es-ES" w:eastAsia="es-ES"/>
    </w:rPr>
  </w:style>
  <w:style w:type="character" w:customStyle="1" w:styleId="Sangra2detindependienteCar">
    <w:name w:val="Sangría 2 de t. independiente Car"/>
    <w:link w:val="Sangra2detindependiente"/>
    <w:uiPriority w:val="99"/>
    <w:rsid w:val="00236A44"/>
    <w:rPr>
      <w:rFonts w:ascii="Arial" w:hAnsi="Arial"/>
      <w:sz w:val="24"/>
      <w:lang w:val="es-ES" w:eastAsia="es-ES"/>
    </w:rPr>
  </w:style>
  <w:style w:type="paragraph" w:styleId="Prrafodelista">
    <w:name w:val="List Paragraph"/>
    <w:aliases w:val="CNBV Parrafo1,List Paragraph,Bullet Number,lp1,Listas,Scitum normal,Bullet List,FooterText,numbered,Paragraphe de liste1,Bulletr List Paragraph,列出段落,列出段落1,List Paragraph11,Bullet 1,List Paragraph Char Char,b1,AB List 1,Bullet Points,He"/>
    <w:basedOn w:val="Normal"/>
    <w:link w:val="PrrafodelistaCar"/>
    <w:uiPriority w:val="34"/>
    <w:qFormat/>
    <w:rsid w:val="002B6EB0"/>
    <w:pPr>
      <w:widowControl w:val="0"/>
      <w:ind w:left="720"/>
      <w:contextualSpacing/>
    </w:pPr>
    <w:rPr>
      <w:rFonts w:ascii="Courier" w:hAnsi="Courier"/>
      <w:snapToGrid w:val="0"/>
      <w:lang w:val="es-ES_tradnl"/>
    </w:rPr>
  </w:style>
  <w:style w:type="character" w:customStyle="1" w:styleId="TextodegloboCar">
    <w:name w:val="Texto de globo Car"/>
    <w:link w:val="Textodeglobo"/>
    <w:uiPriority w:val="99"/>
    <w:rsid w:val="002B6EB0"/>
    <w:rPr>
      <w:rFonts w:ascii="Tahoma" w:hAnsi="Tahoma" w:cs="Tahoma"/>
      <w:snapToGrid w:val="0"/>
      <w:sz w:val="16"/>
      <w:szCs w:val="16"/>
      <w:lang w:val="es-ES_tradnl" w:eastAsia="es-ES"/>
    </w:rPr>
  </w:style>
  <w:style w:type="character" w:customStyle="1" w:styleId="PiedepginaCar">
    <w:name w:val="Pie de página Car"/>
    <w:aliases w:val="Pie de página1 Car,footer odd Car,footer odd1 Car,footer odd2 Car,footer odd3 Car,footer odd4 Car,footer odd5 Car,footer Car"/>
    <w:link w:val="Piedepgina"/>
    <w:uiPriority w:val="99"/>
    <w:rsid w:val="002B6EB0"/>
    <w:rPr>
      <w:lang w:val="es-ES" w:eastAsia="es-ES"/>
    </w:rPr>
  </w:style>
  <w:style w:type="table" w:styleId="Tablaconcuadrcula">
    <w:name w:val="Table Grid"/>
    <w:basedOn w:val="Tablanormal"/>
    <w:uiPriority w:val="59"/>
    <w:rsid w:val="00574C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tulo">
    <w:name w:val="Subtitle"/>
    <w:basedOn w:val="Normal"/>
    <w:link w:val="SubttuloCar"/>
    <w:uiPriority w:val="99"/>
    <w:qFormat/>
    <w:rsid w:val="00D3554A"/>
    <w:pPr>
      <w:spacing w:after="60"/>
      <w:jc w:val="center"/>
      <w:outlineLvl w:val="1"/>
    </w:pPr>
    <w:rPr>
      <w:rFonts w:ascii="Arial" w:hAnsi="Arial"/>
      <w:sz w:val="24"/>
      <w:szCs w:val="24"/>
    </w:rPr>
  </w:style>
  <w:style w:type="character" w:customStyle="1" w:styleId="SubttuloCar">
    <w:name w:val="Subtítulo Car"/>
    <w:link w:val="Subttulo"/>
    <w:uiPriority w:val="99"/>
    <w:rsid w:val="00D3554A"/>
    <w:rPr>
      <w:rFonts w:ascii="Arial" w:hAnsi="Arial" w:cs="Arial"/>
      <w:sz w:val="24"/>
      <w:szCs w:val="24"/>
    </w:rPr>
  </w:style>
  <w:style w:type="paragraph" w:customStyle="1" w:styleId="p1">
    <w:name w:val="p1"/>
    <w:basedOn w:val="Normal"/>
    <w:uiPriority w:val="99"/>
    <w:rsid w:val="004F422A"/>
    <w:pPr>
      <w:widowControl w:val="0"/>
      <w:tabs>
        <w:tab w:val="left" w:pos="720"/>
      </w:tabs>
      <w:spacing w:line="240" w:lineRule="atLeast"/>
      <w:jc w:val="both"/>
    </w:pPr>
    <w:rPr>
      <w:snapToGrid w:val="0"/>
      <w:sz w:val="24"/>
    </w:rPr>
  </w:style>
  <w:style w:type="paragraph" w:customStyle="1" w:styleId="t6">
    <w:name w:val="t6"/>
    <w:basedOn w:val="Normal"/>
    <w:uiPriority w:val="99"/>
    <w:rsid w:val="004F422A"/>
    <w:pPr>
      <w:widowControl w:val="0"/>
      <w:spacing w:line="240" w:lineRule="atLeast"/>
    </w:pPr>
    <w:rPr>
      <w:snapToGrid w:val="0"/>
      <w:sz w:val="24"/>
    </w:rPr>
  </w:style>
  <w:style w:type="paragraph" w:customStyle="1" w:styleId="p23">
    <w:name w:val="p23"/>
    <w:basedOn w:val="Normal"/>
    <w:uiPriority w:val="99"/>
    <w:rsid w:val="004F422A"/>
    <w:pPr>
      <w:widowControl w:val="0"/>
      <w:spacing w:line="240" w:lineRule="atLeast"/>
    </w:pPr>
    <w:rPr>
      <w:snapToGrid w:val="0"/>
      <w:sz w:val="24"/>
    </w:rPr>
  </w:style>
  <w:style w:type="paragraph" w:customStyle="1" w:styleId="p8">
    <w:name w:val="p8"/>
    <w:basedOn w:val="Normal"/>
    <w:uiPriority w:val="99"/>
    <w:rsid w:val="004F422A"/>
    <w:pPr>
      <w:widowControl w:val="0"/>
      <w:tabs>
        <w:tab w:val="left" w:pos="580"/>
      </w:tabs>
      <w:spacing w:line="400" w:lineRule="atLeast"/>
      <w:ind w:left="864" w:hanging="576"/>
    </w:pPr>
    <w:rPr>
      <w:snapToGrid w:val="0"/>
      <w:sz w:val="24"/>
    </w:rPr>
  </w:style>
  <w:style w:type="paragraph" w:customStyle="1" w:styleId="p24">
    <w:name w:val="p24"/>
    <w:basedOn w:val="Normal"/>
    <w:uiPriority w:val="99"/>
    <w:rsid w:val="004F422A"/>
    <w:pPr>
      <w:widowControl w:val="0"/>
      <w:tabs>
        <w:tab w:val="left" w:pos="1460"/>
      </w:tabs>
      <w:spacing w:line="400" w:lineRule="atLeast"/>
      <w:ind w:hanging="864"/>
    </w:pPr>
    <w:rPr>
      <w:snapToGrid w:val="0"/>
      <w:sz w:val="24"/>
    </w:rPr>
  </w:style>
  <w:style w:type="paragraph" w:customStyle="1" w:styleId="p3">
    <w:name w:val="p3"/>
    <w:basedOn w:val="Normal"/>
    <w:uiPriority w:val="99"/>
    <w:rsid w:val="004F422A"/>
    <w:pPr>
      <w:widowControl w:val="0"/>
      <w:tabs>
        <w:tab w:val="left" w:pos="580"/>
      </w:tabs>
      <w:spacing w:line="400" w:lineRule="atLeast"/>
      <w:ind w:left="860"/>
    </w:pPr>
    <w:rPr>
      <w:snapToGrid w:val="0"/>
      <w:sz w:val="24"/>
    </w:rPr>
  </w:style>
  <w:style w:type="paragraph" w:customStyle="1" w:styleId="c1">
    <w:name w:val="c1"/>
    <w:basedOn w:val="Normal"/>
    <w:uiPriority w:val="99"/>
    <w:rsid w:val="004F422A"/>
    <w:pPr>
      <w:widowControl w:val="0"/>
      <w:spacing w:line="240" w:lineRule="atLeast"/>
      <w:jc w:val="center"/>
    </w:pPr>
    <w:rPr>
      <w:snapToGrid w:val="0"/>
      <w:sz w:val="24"/>
    </w:rPr>
  </w:style>
  <w:style w:type="paragraph" w:customStyle="1" w:styleId="p25">
    <w:name w:val="p25"/>
    <w:basedOn w:val="Normal"/>
    <w:uiPriority w:val="99"/>
    <w:rsid w:val="004F422A"/>
    <w:pPr>
      <w:widowControl w:val="0"/>
      <w:spacing w:line="400" w:lineRule="atLeast"/>
      <w:ind w:left="576" w:hanging="864"/>
    </w:pPr>
    <w:rPr>
      <w:snapToGrid w:val="0"/>
      <w:sz w:val="24"/>
    </w:rPr>
  </w:style>
  <w:style w:type="paragraph" w:customStyle="1" w:styleId="p17">
    <w:name w:val="p17"/>
    <w:basedOn w:val="Normal"/>
    <w:uiPriority w:val="99"/>
    <w:rsid w:val="004F422A"/>
    <w:pPr>
      <w:widowControl w:val="0"/>
      <w:spacing w:line="400" w:lineRule="atLeast"/>
      <w:ind w:left="864" w:hanging="576"/>
      <w:jc w:val="both"/>
    </w:pPr>
    <w:rPr>
      <w:snapToGrid w:val="0"/>
      <w:sz w:val="24"/>
    </w:rPr>
  </w:style>
  <w:style w:type="character" w:styleId="Refdenotaalpie">
    <w:name w:val="footnote reference"/>
    <w:rsid w:val="004F422A"/>
    <w:rPr>
      <w:vertAlign w:val="superscript"/>
    </w:rPr>
  </w:style>
  <w:style w:type="paragraph" w:customStyle="1" w:styleId="p2">
    <w:name w:val="p2"/>
    <w:basedOn w:val="Normal"/>
    <w:uiPriority w:val="99"/>
    <w:rsid w:val="004F422A"/>
    <w:pPr>
      <w:widowControl w:val="0"/>
      <w:tabs>
        <w:tab w:val="left" w:pos="820"/>
      </w:tabs>
      <w:spacing w:line="240" w:lineRule="atLeast"/>
      <w:ind w:left="576" w:hanging="864"/>
    </w:pPr>
    <w:rPr>
      <w:snapToGrid w:val="0"/>
      <w:sz w:val="24"/>
    </w:rPr>
  </w:style>
  <w:style w:type="paragraph" w:customStyle="1" w:styleId="p4">
    <w:name w:val="p4"/>
    <w:basedOn w:val="Normal"/>
    <w:uiPriority w:val="99"/>
    <w:rsid w:val="004F422A"/>
    <w:pPr>
      <w:widowControl w:val="0"/>
      <w:tabs>
        <w:tab w:val="left" w:pos="2040"/>
        <w:tab w:val="left" w:pos="2640"/>
      </w:tabs>
      <w:spacing w:line="560" w:lineRule="atLeast"/>
      <w:ind w:left="600"/>
    </w:pPr>
    <w:rPr>
      <w:snapToGrid w:val="0"/>
      <w:sz w:val="24"/>
    </w:rPr>
  </w:style>
  <w:style w:type="paragraph" w:customStyle="1" w:styleId="p5">
    <w:name w:val="p5"/>
    <w:basedOn w:val="Normal"/>
    <w:uiPriority w:val="99"/>
    <w:rsid w:val="004F422A"/>
    <w:pPr>
      <w:widowControl w:val="0"/>
      <w:tabs>
        <w:tab w:val="left" w:pos="720"/>
      </w:tabs>
      <w:spacing w:line="560" w:lineRule="atLeast"/>
    </w:pPr>
    <w:rPr>
      <w:snapToGrid w:val="0"/>
      <w:sz w:val="24"/>
    </w:rPr>
  </w:style>
  <w:style w:type="paragraph" w:customStyle="1" w:styleId="p12">
    <w:name w:val="p12"/>
    <w:basedOn w:val="Normal"/>
    <w:uiPriority w:val="99"/>
    <w:rsid w:val="004F422A"/>
    <w:pPr>
      <w:widowControl w:val="0"/>
      <w:tabs>
        <w:tab w:val="left" w:pos="2640"/>
      </w:tabs>
      <w:spacing w:line="560" w:lineRule="atLeast"/>
      <w:ind w:left="1200"/>
    </w:pPr>
    <w:rPr>
      <w:snapToGrid w:val="0"/>
      <w:sz w:val="24"/>
    </w:rPr>
  </w:style>
  <w:style w:type="paragraph" w:customStyle="1" w:styleId="p15">
    <w:name w:val="p15"/>
    <w:basedOn w:val="Normal"/>
    <w:uiPriority w:val="99"/>
    <w:rsid w:val="004F422A"/>
    <w:pPr>
      <w:widowControl w:val="0"/>
      <w:tabs>
        <w:tab w:val="left" w:pos="2640"/>
        <w:tab w:val="left" w:pos="3240"/>
      </w:tabs>
      <w:spacing w:line="1100" w:lineRule="atLeast"/>
      <w:ind w:left="1200"/>
    </w:pPr>
    <w:rPr>
      <w:snapToGrid w:val="0"/>
      <w:sz w:val="24"/>
    </w:rPr>
  </w:style>
  <w:style w:type="paragraph" w:customStyle="1" w:styleId="p16">
    <w:name w:val="p16"/>
    <w:basedOn w:val="Normal"/>
    <w:uiPriority w:val="99"/>
    <w:rsid w:val="004F422A"/>
    <w:pPr>
      <w:widowControl w:val="0"/>
      <w:tabs>
        <w:tab w:val="left" w:pos="2980"/>
      </w:tabs>
      <w:spacing w:line="240" w:lineRule="atLeast"/>
      <w:ind w:left="1584" w:hanging="432"/>
    </w:pPr>
    <w:rPr>
      <w:snapToGrid w:val="0"/>
      <w:sz w:val="24"/>
    </w:rPr>
  </w:style>
  <w:style w:type="paragraph" w:customStyle="1" w:styleId="p20">
    <w:name w:val="p20"/>
    <w:basedOn w:val="Normal"/>
    <w:uiPriority w:val="99"/>
    <w:rsid w:val="004F422A"/>
    <w:pPr>
      <w:widowControl w:val="0"/>
      <w:tabs>
        <w:tab w:val="left" w:pos="720"/>
      </w:tabs>
      <w:spacing w:line="1100" w:lineRule="atLeast"/>
    </w:pPr>
    <w:rPr>
      <w:snapToGrid w:val="0"/>
      <w:sz w:val="24"/>
    </w:rPr>
  </w:style>
  <w:style w:type="paragraph" w:customStyle="1" w:styleId="p6">
    <w:name w:val="p6"/>
    <w:basedOn w:val="Normal"/>
    <w:uiPriority w:val="99"/>
    <w:rsid w:val="004F422A"/>
    <w:pPr>
      <w:widowControl w:val="0"/>
      <w:spacing w:line="560" w:lineRule="atLeast"/>
      <w:ind w:left="600"/>
    </w:pPr>
    <w:rPr>
      <w:snapToGrid w:val="0"/>
      <w:sz w:val="24"/>
    </w:rPr>
  </w:style>
  <w:style w:type="paragraph" w:customStyle="1" w:styleId="p9">
    <w:name w:val="p9"/>
    <w:basedOn w:val="Normal"/>
    <w:uiPriority w:val="99"/>
    <w:rsid w:val="004F422A"/>
    <w:pPr>
      <w:widowControl w:val="0"/>
      <w:tabs>
        <w:tab w:val="left" w:pos="13420"/>
      </w:tabs>
      <w:spacing w:line="240" w:lineRule="atLeast"/>
      <w:ind w:left="11980"/>
    </w:pPr>
    <w:rPr>
      <w:snapToGrid w:val="0"/>
      <w:sz w:val="24"/>
    </w:rPr>
  </w:style>
  <w:style w:type="paragraph" w:customStyle="1" w:styleId="p13">
    <w:name w:val="p13"/>
    <w:basedOn w:val="Normal"/>
    <w:uiPriority w:val="99"/>
    <w:rsid w:val="004F422A"/>
    <w:pPr>
      <w:widowControl w:val="0"/>
      <w:tabs>
        <w:tab w:val="left" w:pos="14240"/>
      </w:tabs>
      <w:spacing w:line="240" w:lineRule="atLeast"/>
      <w:ind w:left="12800"/>
    </w:pPr>
    <w:rPr>
      <w:snapToGrid w:val="0"/>
      <w:sz w:val="24"/>
    </w:rPr>
  </w:style>
  <w:style w:type="paragraph" w:customStyle="1" w:styleId="p18">
    <w:name w:val="p18"/>
    <w:basedOn w:val="Normal"/>
    <w:uiPriority w:val="99"/>
    <w:rsid w:val="004F422A"/>
    <w:pPr>
      <w:widowControl w:val="0"/>
      <w:tabs>
        <w:tab w:val="left" w:pos="10480"/>
      </w:tabs>
      <w:spacing w:line="240" w:lineRule="atLeast"/>
      <w:ind w:left="9040"/>
    </w:pPr>
    <w:rPr>
      <w:snapToGrid w:val="0"/>
      <w:sz w:val="24"/>
    </w:rPr>
  </w:style>
  <w:style w:type="paragraph" w:customStyle="1" w:styleId="p29">
    <w:name w:val="p29"/>
    <w:basedOn w:val="Normal"/>
    <w:uiPriority w:val="99"/>
    <w:rsid w:val="004F422A"/>
    <w:pPr>
      <w:widowControl w:val="0"/>
      <w:tabs>
        <w:tab w:val="left" w:pos="15140"/>
      </w:tabs>
      <w:spacing w:line="240" w:lineRule="atLeast"/>
      <w:ind w:left="13700"/>
    </w:pPr>
    <w:rPr>
      <w:snapToGrid w:val="0"/>
      <w:sz w:val="24"/>
    </w:rPr>
  </w:style>
  <w:style w:type="paragraph" w:customStyle="1" w:styleId="p28">
    <w:name w:val="p28"/>
    <w:basedOn w:val="Normal"/>
    <w:uiPriority w:val="99"/>
    <w:rsid w:val="004F422A"/>
    <w:pPr>
      <w:widowControl w:val="0"/>
      <w:tabs>
        <w:tab w:val="left" w:pos="14680"/>
      </w:tabs>
      <w:spacing w:line="240" w:lineRule="atLeast"/>
      <w:ind w:left="13240"/>
    </w:pPr>
    <w:rPr>
      <w:snapToGrid w:val="0"/>
      <w:sz w:val="24"/>
    </w:rPr>
  </w:style>
  <w:style w:type="paragraph" w:customStyle="1" w:styleId="p34">
    <w:name w:val="p34"/>
    <w:basedOn w:val="Normal"/>
    <w:uiPriority w:val="99"/>
    <w:rsid w:val="004F422A"/>
    <w:pPr>
      <w:widowControl w:val="0"/>
      <w:tabs>
        <w:tab w:val="left" w:pos="1040"/>
      </w:tabs>
      <w:spacing w:line="1120" w:lineRule="atLeast"/>
      <w:ind w:left="432" w:hanging="1008"/>
    </w:pPr>
    <w:rPr>
      <w:snapToGrid w:val="0"/>
      <w:sz w:val="24"/>
    </w:rPr>
  </w:style>
  <w:style w:type="paragraph" w:customStyle="1" w:styleId="p36">
    <w:name w:val="p36"/>
    <w:basedOn w:val="Normal"/>
    <w:uiPriority w:val="99"/>
    <w:rsid w:val="004F422A"/>
    <w:pPr>
      <w:widowControl w:val="0"/>
      <w:tabs>
        <w:tab w:val="left" w:pos="14980"/>
      </w:tabs>
      <w:spacing w:line="240" w:lineRule="atLeast"/>
      <w:ind w:left="13540"/>
    </w:pPr>
    <w:rPr>
      <w:snapToGrid w:val="0"/>
      <w:sz w:val="24"/>
    </w:rPr>
  </w:style>
  <w:style w:type="paragraph" w:customStyle="1" w:styleId="p40">
    <w:name w:val="p40"/>
    <w:basedOn w:val="Normal"/>
    <w:uiPriority w:val="99"/>
    <w:rsid w:val="004F422A"/>
    <w:pPr>
      <w:widowControl w:val="0"/>
      <w:tabs>
        <w:tab w:val="left" w:pos="3780"/>
      </w:tabs>
      <w:spacing w:line="540" w:lineRule="atLeast"/>
      <w:ind w:left="2340"/>
    </w:pPr>
    <w:rPr>
      <w:snapToGrid w:val="0"/>
      <w:sz w:val="24"/>
    </w:rPr>
  </w:style>
  <w:style w:type="paragraph" w:customStyle="1" w:styleId="p43">
    <w:name w:val="p43"/>
    <w:basedOn w:val="Normal"/>
    <w:uiPriority w:val="99"/>
    <w:rsid w:val="004F422A"/>
    <w:pPr>
      <w:widowControl w:val="0"/>
      <w:tabs>
        <w:tab w:val="left" w:pos="12060"/>
      </w:tabs>
      <w:spacing w:line="240" w:lineRule="atLeast"/>
      <w:ind w:left="10620"/>
    </w:pPr>
    <w:rPr>
      <w:snapToGrid w:val="0"/>
      <w:sz w:val="24"/>
    </w:rPr>
  </w:style>
  <w:style w:type="paragraph" w:customStyle="1" w:styleId="p44">
    <w:name w:val="p44"/>
    <w:basedOn w:val="Normal"/>
    <w:uiPriority w:val="99"/>
    <w:rsid w:val="004F422A"/>
    <w:pPr>
      <w:widowControl w:val="0"/>
      <w:tabs>
        <w:tab w:val="left" w:pos="3780"/>
      </w:tabs>
      <w:spacing w:line="240" w:lineRule="atLeast"/>
      <w:ind w:left="2340"/>
    </w:pPr>
    <w:rPr>
      <w:snapToGrid w:val="0"/>
      <w:sz w:val="24"/>
    </w:rPr>
  </w:style>
  <w:style w:type="paragraph" w:customStyle="1" w:styleId="Caratula">
    <w:name w:val="Caratula"/>
    <w:basedOn w:val="Normal"/>
    <w:uiPriority w:val="99"/>
    <w:rsid w:val="004F422A"/>
    <w:pPr>
      <w:spacing w:before="240"/>
      <w:jc w:val="both"/>
    </w:pPr>
    <w:rPr>
      <w:rFonts w:ascii="Book Antiqua" w:hAnsi="Book Antiqua"/>
      <w:sz w:val="24"/>
      <w:lang w:val="es-ES_tradnl"/>
    </w:rPr>
  </w:style>
  <w:style w:type="paragraph" w:customStyle="1" w:styleId="Estilo">
    <w:name w:val="Estilo"/>
    <w:uiPriority w:val="99"/>
    <w:rsid w:val="004F422A"/>
    <w:pPr>
      <w:widowControl w:val="0"/>
      <w:autoSpaceDE w:val="0"/>
      <w:autoSpaceDN w:val="0"/>
      <w:adjustRightInd w:val="0"/>
    </w:pPr>
    <w:rPr>
      <w:rFonts w:ascii="Arial" w:hAnsi="Arial" w:cs="Arial"/>
      <w:sz w:val="24"/>
      <w:szCs w:val="24"/>
      <w:lang w:val="es-ES"/>
    </w:rPr>
  </w:style>
  <w:style w:type="character" w:customStyle="1" w:styleId="Ttulo9Car">
    <w:name w:val="Título 9 Car"/>
    <w:link w:val="Ttulo9"/>
    <w:uiPriority w:val="99"/>
    <w:rsid w:val="004F422A"/>
    <w:rPr>
      <w:rFonts w:ascii="Arial" w:hAnsi="Arial"/>
      <w:b/>
      <w:sz w:val="36"/>
      <w:lang w:val="es-ES" w:eastAsia="es-ES"/>
    </w:rPr>
  </w:style>
  <w:style w:type="paragraph" w:customStyle="1" w:styleId="Texto0">
    <w:name w:val="Texto"/>
    <w:basedOn w:val="Normal"/>
    <w:link w:val="TextoCar"/>
    <w:rsid w:val="000858A5"/>
    <w:pPr>
      <w:spacing w:after="101" w:line="216" w:lineRule="exact"/>
      <w:ind w:firstLine="288"/>
      <w:jc w:val="both"/>
    </w:pPr>
    <w:rPr>
      <w:rFonts w:ascii="Arial" w:hAnsi="Arial"/>
      <w:sz w:val="18"/>
      <w:lang w:val="es-ES"/>
    </w:rPr>
  </w:style>
  <w:style w:type="character" w:customStyle="1" w:styleId="TextoCar">
    <w:name w:val="Texto Car"/>
    <w:link w:val="Texto0"/>
    <w:rsid w:val="000858A5"/>
    <w:rPr>
      <w:rFonts w:ascii="Arial" w:hAnsi="Arial" w:cs="Arial"/>
      <w:sz w:val="18"/>
      <w:lang w:val="es-ES" w:eastAsia="es-ES"/>
    </w:rPr>
  </w:style>
  <w:style w:type="paragraph" w:customStyle="1" w:styleId="ROMANOS">
    <w:name w:val="ROMANOS"/>
    <w:basedOn w:val="Normal"/>
    <w:uiPriority w:val="99"/>
    <w:rsid w:val="000858A5"/>
    <w:pPr>
      <w:spacing w:after="101" w:line="216" w:lineRule="atLeast"/>
      <w:ind w:left="810" w:hanging="540"/>
      <w:jc w:val="both"/>
    </w:pPr>
    <w:rPr>
      <w:rFonts w:ascii="Arial" w:hAnsi="Arial"/>
      <w:sz w:val="18"/>
    </w:rPr>
  </w:style>
  <w:style w:type="paragraph" w:customStyle="1" w:styleId="PARRAFO">
    <w:name w:val="PARRAFO"/>
    <w:basedOn w:val="Normal"/>
    <w:uiPriority w:val="99"/>
    <w:rsid w:val="00F7004C"/>
    <w:pPr>
      <w:spacing w:before="120" w:after="120" w:line="360" w:lineRule="auto"/>
      <w:jc w:val="both"/>
    </w:pPr>
    <w:rPr>
      <w:rFonts w:ascii="Arial" w:hAnsi="Arial"/>
      <w:sz w:val="24"/>
    </w:rPr>
  </w:style>
  <w:style w:type="paragraph" w:customStyle="1" w:styleId="xl39">
    <w:name w:val="xl39"/>
    <w:basedOn w:val="Normal"/>
    <w:uiPriority w:val="99"/>
    <w:rsid w:val="00F7004C"/>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0">
    <w:name w:val="xl40"/>
    <w:basedOn w:val="Normal"/>
    <w:uiPriority w:val="99"/>
    <w:rsid w:val="00F7004C"/>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41">
    <w:name w:val="xl41"/>
    <w:basedOn w:val="Normal"/>
    <w:uiPriority w:val="99"/>
    <w:rsid w:val="00F7004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42">
    <w:name w:val="xl42"/>
    <w:basedOn w:val="Normal"/>
    <w:uiPriority w:val="99"/>
    <w:rsid w:val="00F7004C"/>
    <w:pPr>
      <w:spacing w:before="100" w:beforeAutospacing="1" w:after="100" w:afterAutospacing="1"/>
    </w:pPr>
    <w:rPr>
      <w:rFonts w:ascii="Arial" w:eastAsia="Arial Unicode MS" w:hAnsi="Arial" w:cs="Arial"/>
      <w:b/>
      <w:bCs/>
      <w:sz w:val="24"/>
      <w:szCs w:val="24"/>
    </w:rPr>
  </w:style>
  <w:style w:type="paragraph" w:customStyle="1" w:styleId="xl43">
    <w:name w:val="xl43"/>
    <w:basedOn w:val="Normal"/>
    <w:uiPriority w:val="99"/>
    <w:rsid w:val="00F7004C"/>
    <w:pPr>
      <w:pBdr>
        <w:top w:val="single" w:sz="8" w:space="0" w:color="auto"/>
        <w:left w:val="single" w:sz="8" w:space="0" w:color="auto"/>
        <w:bottom w:val="single" w:sz="8" w:space="0" w:color="auto"/>
      </w:pBdr>
      <w:shd w:val="clear" w:color="auto" w:fill="808080"/>
      <w:spacing w:before="100" w:beforeAutospacing="1" w:after="100" w:afterAutospacing="1"/>
      <w:jc w:val="center"/>
      <w:textAlignment w:val="center"/>
    </w:pPr>
    <w:rPr>
      <w:rFonts w:ascii="Arial" w:eastAsia="Arial Unicode MS" w:hAnsi="Arial" w:cs="Arial"/>
      <w:b/>
      <w:bCs/>
      <w:sz w:val="24"/>
      <w:szCs w:val="24"/>
    </w:rPr>
  </w:style>
  <w:style w:type="paragraph" w:customStyle="1" w:styleId="xl44">
    <w:name w:val="xl44"/>
    <w:basedOn w:val="Normal"/>
    <w:uiPriority w:val="99"/>
    <w:rsid w:val="00F7004C"/>
    <w:pPr>
      <w:spacing w:before="100" w:beforeAutospacing="1" w:after="100" w:afterAutospacing="1"/>
      <w:jc w:val="center"/>
      <w:textAlignment w:val="center"/>
    </w:pPr>
    <w:rPr>
      <w:rFonts w:ascii="Arial" w:eastAsia="Arial Unicode MS" w:hAnsi="Arial" w:cs="Arial"/>
      <w:sz w:val="18"/>
      <w:szCs w:val="18"/>
    </w:rPr>
  </w:style>
  <w:style w:type="paragraph" w:customStyle="1" w:styleId="xl45">
    <w:name w:val="xl45"/>
    <w:basedOn w:val="Normal"/>
    <w:uiPriority w:val="99"/>
    <w:rsid w:val="00F7004C"/>
    <w:pPr>
      <w:pBdr>
        <w:top w:val="single" w:sz="8" w:space="0" w:color="auto"/>
        <w:bottom w:val="single" w:sz="8" w:space="0" w:color="auto"/>
      </w:pBdr>
      <w:shd w:val="clear" w:color="auto" w:fill="808080"/>
      <w:spacing w:before="100" w:beforeAutospacing="1" w:after="100" w:afterAutospacing="1"/>
      <w:jc w:val="center"/>
      <w:textAlignment w:val="center"/>
    </w:pPr>
    <w:rPr>
      <w:rFonts w:ascii="Arial" w:eastAsia="Arial Unicode MS" w:hAnsi="Arial" w:cs="Arial"/>
      <w:b/>
      <w:bCs/>
      <w:sz w:val="24"/>
      <w:szCs w:val="24"/>
    </w:rPr>
  </w:style>
  <w:style w:type="paragraph" w:customStyle="1" w:styleId="xl47">
    <w:name w:val="xl47"/>
    <w:basedOn w:val="Normal"/>
    <w:uiPriority w:val="99"/>
    <w:rsid w:val="00F7004C"/>
    <w:pPr>
      <w:pBdr>
        <w:top w:val="single" w:sz="4" w:space="0" w:color="auto"/>
        <w:bottom w:val="single" w:sz="8" w:space="0" w:color="auto"/>
      </w:pBdr>
      <w:spacing w:before="100" w:beforeAutospacing="1" w:after="100" w:afterAutospacing="1"/>
    </w:pPr>
    <w:rPr>
      <w:rFonts w:ascii="Arial Unicode MS" w:eastAsia="Arial Unicode MS" w:hAnsi="Arial Unicode MS" w:cs="Book Antiqua"/>
      <w:sz w:val="24"/>
      <w:szCs w:val="24"/>
    </w:rPr>
  </w:style>
  <w:style w:type="paragraph" w:customStyle="1" w:styleId="xl48">
    <w:name w:val="xl48"/>
    <w:basedOn w:val="Normal"/>
    <w:uiPriority w:val="99"/>
    <w:rsid w:val="00F7004C"/>
    <w:pPr>
      <w:pBdr>
        <w:top w:val="single" w:sz="8" w:space="0" w:color="auto"/>
        <w:left w:val="single" w:sz="4" w:space="0" w:color="auto"/>
      </w:pBdr>
      <w:shd w:val="clear" w:color="auto" w:fill="808080"/>
      <w:spacing w:before="100" w:beforeAutospacing="1" w:after="100" w:afterAutospacing="1"/>
      <w:textAlignment w:val="center"/>
    </w:pPr>
    <w:rPr>
      <w:rFonts w:ascii="Arial Unicode MS" w:eastAsia="Arial Unicode MS" w:hAnsi="Arial Unicode MS" w:cs="Book Antiqua"/>
      <w:b/>
      <w:bCs/>
      <w:sz w:val="24"/>
      <w:szCs w:val="24"/>
    </w:rPr>
  </w:style>
  <w:style w:type="paragraph" w:customStyle="1" w:styleId="xl49">
    <w:name w:val="xl49"/>
    <w:basedOn w:val="Normal"/>
    <w:uiPriority w:val="99"/>
    <w:rsid w:val="00F7004C"/>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Book Antiqua"/>
      <w:sz w:val="24"/>
      <w:szCs w:val="24"/>
    </w:rPr>
  </w:style>
  <w:style w:type="paragraph" w:customStyle="1" w:styleId="xl50">
    <w:name w:val="xl50"/>
    <w:basedOn w:val="Normal"/>
    <w:uiPriority w:val="99"/>
    <w:rsid w:val="00F7004C"/>
    <w:pPr>
      <w:pBdr>
        <w:top w:val="single" w:sz="8" w:space="0" w:color="auto"/>
        <w:right w:val="single" w:sz="4" w:space="0" w:color="auto"/>
      </w:pBdr>
      <w:shd w:val="clear" w:color="auto" w:fill="808080"/>
      <w:spacing w:before="100" w:beforeAutospacing="1" w:after="100" w:afterAutospacing="1"/>
      <w:textAlignment w:val="center"/>
    </w:pPr>
    <w:rPr>
      <w:rFonts w:ascii="Arial Unicode MS" w:eastAsia="Arial Unicode MS" w:hAnsi="Arial Unicode MS" w:cs="Book Antiqua"/>
      <w:b/>
      <w:bCs/>
      <w:sz w:val="24"/>
      <w:szCs w:val="24"/>
    </w:rPr>
  </w:style>
  <w:style w:type="paragraph" w:customStyle="1" w:styleId="xl51">
    <w:name w:val="xl51"/>
    <w:basedOn w:val="Normal"/>
    <w:uiPriority w:val="99"/>
    <w:rsid w:val="00F7004C"/>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Book Antiqua"/>
      <w:sz w:val="24"/>
      <w:szCs w:val="24"/>
    </w:rPr>
  </w:style>
  <w:style w:type="paragraph" w:customStyle="1" w:styleId="xl52">
    <w:name w:val="xl52"/>
    <w:basedOn w:val="Normal"/>
    <w:uiPriority w:val="99"/>
    <w:rsid w:val="00F7004C"/>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Book Antiqua"/>
      <w:sz w:val="24"/>
      <w:szCs w:val="24"/>
    </w:rPr>
  </w:style>
  <w:style w:type="paragraph" w:customStyle="1" w:styleId="xl53">
    <w:name w:val="xl53"/>
    <w:basedOn w:val="Normal"/>
    <w:uiPriority w:val="99"/>
    <w:rsid w:val="00F7004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4">
    <w:name w:val="xl54"/>
    <w:basedOn w:val="Normal"/>
    <w:uiPriority w:val="99"/>
    <w:rsid w:val="00F7004C"/>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5">
    <w:name w:val="xl55"/>
    <w:basedOn w:val="Normal"/>
    <w:uiPriority w:val="99"/>
    <w:rsid w:val="00F7004C"/>
    <w:pPr>
      <w:spacing w:before="100" w:beforeAutospacing="1" w:after="100" w:afterAutospacing="1"/>
      <w:jc w:val="center"/>
      <w:textAlignment w:val="center"/>
    </w:pPr>
    <w:rPr>
      <w:rFonts w:ascii="Arial" w:eastAsia="Arial Unicode MS" w:hAnsi="Arial" w:cs="Arial"/>
      <w:sz w:val="24"/>
      <w:szCs w:val="24"/>
    </w:rPr>
  </w:style>
  <w:style w:type="paragraph" w:customStyle="1" w:styleId="xl56">
    <w:name w:val="xl56"/>
    <w:basedOn w:val="Normal"/>
    <w:uiPriority w:val="99"/>
    <w:rsid w:val="00F7004C"/>
    <w:pPr>
      <w:pBdr>
        <w:top w:val="single" w:sz="8"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Book Antiqua"/>
      <w:sz w:val="24"/>
      <w:szCs w:val="24"/>
    </w:rPr>
  </w:style>
  <w:style w:type="paragraph" w:customStyle="1" w:styleId="xl57">
    <w:name w:val="xl57"/>
    <w:basedOn w:val="Normal"/>
    <w:uiPriority w:val="99"/>
    <w:rsid w:val="00F7004C"/>
    <w:pPr>
      <w:pBdr>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58">
    <w:name w:val="xl58"/>
    <w:basedOn w:val="Normal"/>
    <w:uiPriority w:val="99"/>
    <w:rsid w:val="00F7004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9">
    <w:name w:val="xl59"/>
    <w:basedOn w:val="Normal"/>
    <w:uiPriority w:val="99"/>
    <w:rsid w:val="00F7004C"/>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0">
    <w:name w:val="xl60"/>
    <w:basedOn w:val="Normal"/>
    <w:uiPriority w:val="99"/>
    <w:rsid w:val="00F7004C"/>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Book Antiqua"/>
      <w:sz w:val="24"/>
      <w:szCs w:val="24"/>
    </w:rPr>
  </w:style>
  <w:style w:type="paragraph" w:customStyle="1" w:styleId="xl61">
    <w:name w:val="xl61"/>
    <w:basedOn w:val="Normal"/>
    <w:uiPriority w:val="99"/>
    <w:rsid w:val="00F7004C"/>
    <w:pPr>
      <w:pBdr>
        <w:top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Book Antiqua"/>
      <w:sz w:val="24"/>
      <w:szCs w:val="24"/>
    </w:rPr>
  </w:style>
  <w:style w:type="paragraph" w:customStyle="1" w:styleId="xl62">
    <w:name w:val="xl62"/>
    <w:basedOn w:val="Normal"/>
    <w:uiPriority w:val="99"/>
    <w:rsid w:val="00F7004C"/>
    <w:pPr>
      <w:pBdr>
        <w:top w:val="single" w:sz="4" w:space="0" w:color="auto"/>
        <w:bottom w:val="single" w:sz="8"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63">
    <w:name w:val="xl63"/>
    <w:basedOn w:val="Normal"/>
    <w:uiPriority w:val="99"/>
    <w:rsid w:val="00F7004C"/>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Book Antiqua"/>
      <w:sz w:val="24"/>
      <w:szCs w:val="24"/>
    </w:rPr>
  </w:style>
  <w:style w:type="paragraph" w:customStyle="1" w:styleId="xl64">
    <w:name w:val="xl64"/>
    <w:basedOn w:val="Normal"/>
    <w:uiPriority w:val="99"/>
    <w:rsid w:val="00F7004C"/>
    <w:pPr>
      <w:spacing w:before="100" w:beforeAutospacing="1" w:after="100" w:afterAutospacing="1"/>
    </w:pPr>
    <w:rPr>
      <w:rFonts w:ascii="Arial" w:eastAsia="Arial Unicode MS" w:hAnsi="Arial" w:cs="Arial"/>
      <w:b/>
      <w:bCs/>
      <w:sz w:val="24"/>
      <w:szCs w:val="24"/>
    </w:rPr>
  </w:style>
  <w:style w:type="paragraph" w:customStyle="1" w:styleId="xl65">
    <w:name w:val="xl65"/>
    <w:basedOn w:val="Normal"/>
    <w:uiPriority w:val="99"/>
    <w:rsid w:val="00F7004C"/>
    <w:pPr>
      <w:pBdr>
        <w:top w:val="single" w:sz="8"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66">
    <w:name w:val="xl66"/>
    <w:basedOn w:val="Normal"/>
    <w:uiPriority w:val="99"/>
    <w:rsid w:val="00F7004C"/>
    <w:pPr>
      <w:pBdr>
        <w:top w:val="single" w:sz="8"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67">
    <w:name w:val="xl67"/>
    <w:basedOn w:val="Normal"/>
    <w:uiPriority w:val="99"/>
    <w:rsid w:val="00F7004C"/>
    <w:pPr>
      <w:pBdr>
        <w:top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68">
    <w:name w:val="xl68"/>
    <w:basedOn w:val="Normal"/>
    <w:uiPriority w:val="99"/>
    <w:rsid w:val="00F7004C"/>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69">
    <w:name w:val="xl69"/>
    <w:basedOn w:val="Normal"/>
    <w:uiPriority w:val="99"/>
    <w:rsid w:val="00F7004C"/>
    <w:pPr>
      <w:pBdr>
        <w:top w:val="single" w:sz="8" w:space="0" w:color="auto"/>
        <w:bottom w:val="single" w:sz="4" w:space="0" w:color="auto"/>
      </w:pBdr>
      <w:spacing w:before="100" w:beforeAutospacing="1" w:after="100" w:afterAutospacing="1"/>
    </w:pPr>
    <w:rPr>
      <w:rFonts w:ascii="Arial" w:eastAsia="Arial Unicode MS" w:hAnsi="Arial" w:cs="Arial"/>
      <w:sz w:val="24"/>
      <w:szCs w:val="24"/>
    </w:rPr>
  </w:style>
  <w:style w:type="paragraph" w:customStyle="1" w:styleId="xl70">
    <w:name w:val="xl70"/>
    <w:basedOn w:val="Normal"/>
    <w:uiPriority w:val="99"/>
    <w:rsid w:val="00F7004C"/>
    <w:pPr>
      <w:pBdr>
        <w:top w:val="single" w:sz="8" w:space="0" w:color="auto"/>
        <w:left w:val="single" w:sz="4" w:space="0" w:color="auto"/>
        <w:bottom w:val="single" w:sz="4" w:space="0" w:color="auto"/>
      </w:pBdr>
      <w:spacing w:before="100" w:beforeAutospacing="1" w:after="100" w:afterAutospacing="1"/>
    </w:pPr>
    <w:rPr>
      <w:rFonts w:ascii="Arial" w:eastAsia="Arial Unicode MS" w:hAnsi="Arial" w:cs="Arial"/>
      <w:sz w:val="24"/>
      <w:szCs w:val="24"/>
    </w:rPr>
  </w:style>
  <w:style w:type="paragraph" w:customStyle="1" w:styleId="xl71">
    <w:name w:val="xl71"/>
    <w:basedOn w:val="Normal"/>
    <w:uiPriority w:val="99"/>
    <w:rsid w:val="00F7004C"/>
    <w:pPr>
      <w:pBdr>
        <w:top w:val="single" w:sz="4" w:space="0" w:color="auto"/>
        <w:bottom w:val="single" w:sz="4" w:space="0" w:color="auto"/>
      </w:pBdr>
      <w:spacing w:before="100" w:beforeAutospacing="1" w:after="100" w:afterAutospacing="1"/>
    </w:pPr>
    <w:rPr>
      <w:rFonts w:ascii="Arial" w:eastAsia="Arial Unicode MS" w:hAnsi="Arial" w:cs="Arial"/>
      <w:sz w:val="24"/>
      <w:szCs w:val="24"/>
    </w:rPr>
  </w:style>
  <w:style w:type="paragraph" w:customStyle="1" w:styleId="xl72">
    <w:name w:val="xl72"/>
    <w:basedOn w:val="Normal"/>
    <w:uiPriority w:val="99"/>
    <w:rsid w:val="00F7004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73">
    <w:name w:val="xl73"/>
    <w:basedOn w:val="Normal"/>
    <w:uiPriority w:val="99"/>
    <w:rsid w:val="00F7004C"/>
    <w:pPr>
      <w:pBdr>
        <w:bottom w:val="single" w:sz="4"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74">
    <w:name w:val="xl74"/>
    <w:basedOn w:val="Normal"/>
    <w:uiPriority w:val="99"/>
    <w:rsid w:val="00F7004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75">
    <w:name w:val="xl75"/>
    <w:basedOn w:val="Normal"/>
    <w:uiPriority w:val="99"/>
    <w:rsid w:val="00F7004C"/>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24"/>
      <w:szCs w:val="24"/>
    </w:rPr>
  </w:style>
  <w:style w:type="paragraph" w:customStyle="1" w:styleId="xl76">
    <w:name w:val="xl76"/>
    <w:basedOn w:val="Normal"/>
    <w:uiPriority w:val="99"/>
    <w:rsid w:val="00F7004C"/>
    <w:pPr>
      <w:spacing w:before="100" w:beforeAutospacing="1" w:after="100" w:afterAutospacing="1"/>
    </w:pPr>
    <w:rPr>
      <w:rFonts w:ascii="Arial" w:eastAsia="Arial Unicode MS" w:hAnsi="Arial" w:cs="Arial"/>
      <w:sz w:val="24"/>
      <w:szCs w:val="24"/>
    </w:rPr>
  </w:style>
  <w:style w:type="paragraph" w:customStyle="1" w:styleId="xl77">
    <w:name w:val="xl77"/>
    <w:basedOn w:val="Normal"/>
    <w:uiPriority w:val="99"/>
    <w:rsid w:val="00F7004C"/>
    <w:pPr>
      <w:pBdr>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78">
    <w:name w:val="xl78"/>
    <w:basedOn w:val="Normal"/>
    <w:uiPriority w:val="99"/>
    <w:rsid w:val="00F7004C"/>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79">
    <w:name w:val="xl79"/>
    <w:basedOn w:val="Normal"/>
    <w:uiPriority w:val="99"/>
    <w:rsid w:val="00F7004C"/>
    <w:pPr>
      <w:pBdr>
        <w:top w:val="single" w:sz="4" w:space="0" w:color="auto"/>
        <w:left w:val="single" w:sz="4" w:space="0" w:color="auto"/>
        <w:bottom w:val="single" w:sz="8"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80">
    <w:name w:val="xl80"/>
    <w:basedOn w:val="Normal"/>
    <w:uiPriority w:val="99"/>
    <w:rsid w:val="00F7004C"/>
    <w:pPr>
      <w:pBdr>
        <w:top w:val="single" w:sz="4" w:space="0" w:color="auto"/>
        <w:bottom w:val="single" w:sz="8"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81">
    <w:name w:val="xl81"/>
    <w:basedOn w:val="Normal"/>
    <w:uiPriority w:val="99"/>
    <w:rsid w:val="00F7004C"/>
    <w:pPr>
      <w:pBdr>
        <w:top w:val="single" w:sz="4" w:space="0" w:color="auto"/>
        <w:bottom w:val="single" w:sz="8" w:space="0" w:color="auto"/>
      </w:pBdr>
      <w:shd w:val="clear" w:color="auto" w:fill="C0C0C0"/>
      <w:spacing w:before="100" w:beforeAutospacing="1" w:after="100" w:afterAutospacing="1"/>
    </w:pPr>
    <w:rPr>
      <w:rFonts w:ascii="Arial" w:eastAsia="Arial Unicode MS" w:hAnsi="Arial" w:cs="Arial"/>
      <w:sz w:val="24"/>
      <w:szCs w:val="24"/>
    </w:rPr>
  </w:style>
  <w:style w:type="paragraph" w:customStyle="1" w:styleId="xl82">
    <w:name w:val="xl82"/>
    <w:basedOn w:val="Normal"/>
    <w:uiPriority w:val="99"/>
    <w:rsid w:val="00F7004C"/>
    <w:pPr>
      <w:pBdr>
        <w:top w:val="single" w:sz="4" w:space="0" w:color="auto"/>
        <w:bottom w:val="single" w:sz="8" w:space="0" w:color="auto"/>
      </w:pBdr>
      <w:spacing w:before="100" w:beforeAutospacing="1" w:after="100" w:afterAutospacing="1"/>
    </w:pPr>
    <w:rPr>
      <w:rFonts w:ascii="Arial" w:eastAsia="Arial Unicode MS" w:hAnsi="Arial" w:cs="Arial"/>
      <w:sz w:val="24"/>
      <w:szCs w:val="24"/>
    </w:rPr>
  </w:style>
  <w:style w:type="paragraph" w:customStyle="1" w:styleId="xl83">
    <w:name w:val="xl83"/>
    <w:basedOn w:val="Normal"/>
    <w:uiPriority w:val="99"/>
    <w:rsid w:val="00F7004C"/>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Puntoapart">
    <w:name w:val="Puntoapart"/>
    <w:basedOn w:val="Normal"/>
    <w:uiPriority w:val="99"/>
    <w:rsid w:val="00F7004C"/>
    <w:pPr>
      <w:widowControl w:val="0"/>
      <w:jc w:val="both"/>
    </w:pPr>
    <w:rPr>
      <w:rFonts w:ascii="Arial" w:hAnsi="Arial"/>
      <w:sz w:val="24"/>
    </w:rPr>
  </w:style>
  <w:style w:type="paragraph" w:customStyle="1" w:styleId="GUIONA">
    <w:name w:val="GUION A"/>
    <w:basedOn w:val="Normal"/>
    <w:uiPriority w:val="99"/>
    <w:rsid w:val="00F7004C"/>
    <w:pPr>
      <w:numPr>
        <w:numId w:val="2"/>
      </w:numPr>
      <w:jc w:val="both"/>
    </w:pPr>
    <w:rPr>
      <w:rFonts w:ascii="Arial" w:hAnsi="Arial"/>
      <w:sz w:val="24"/>
    </w:rPr>
  </w:style>
  <w:style w:type="paragraph" w:customStyle="1" w:styleId="Sangra3detindependiente1">
    <w:name w:val="Sangría 3 de t. independiente1"/>
    <w:basedOn w:val="Normal"/>
    <w:rsid w:val="00F7004C"/>
    <w:pPr>
      <w:widowControl w:val="0"/>
      <w:ind w:left="1701"/>
      <w:jc w:val="both"/>
    </w:pPr>
    <w:rPr>
      <w:rFonts w:ascii="Arial" w:hAnsi="Arial"/>
      <w:sz w:val="24"/>
    </w:rPr>
  </w:style>
  <w:style w:type="paragraph" w:customStyle="1" w:styleId="Lnea">
    <w:name w:val="Línea"/>
    <w:basedOn w:val="Normal"/>
    <w:uiPriority w:val="99"/>
    <w:rsid w:val="00F7004C"/>
    <w:pPr>
      <w:pBdr>
        <w:top w:val="single" w:sz="12" w:space="1" w:color="auto"/>
      </w:pBdr>
      <w:spacing w:before="240"/>
      <w:ind w:left="1843"/>
      <w:jc w:val="right"/>
    </w:pPr>
    <w:rPr>
      <w:rFonts w:ascii="Book Antiqua" w:hAnsi="Book Antiqua"/>
      <w:b/>
      <w:sz w:val="22"/>
    </w:rPr>
  </w:style>
  <w:style w:type="paragraph" w:customStyle="1" w:styleId="Sangra2detindependiente1">
    <w:name w:val="Sangría 2 de t. independiente1"/>
    <w:basedOn w:val="Normal"/>
    <w:rsid w:val="00F7004C"/>
    <w:pPr>
      <w:ind w:left="4240"/>
      <w:jc w:val="both"/>
    </w:pPr>
    <w:rPr>
      <w:rFonts w:ascii="Arial" w:hAnsi="Arial"/>
      <w:color w:val="000000"/>
      <w:kern w:val="144"/>
      <w:position w:val="-12"/>
      <w:sz w:val="24"/>
    </w:rPr>
  </w:style>
  <w:style w:type="character" w:styleId="Hipervnculovisitado">
    <w:name w:val="FollowedHyperlink"/>
    <w:rsid w:val="00F7004C"/>
    <w:rPr>
      <w:color w:val="800080"/>
      <w:u w:val="single"/>
    </w:rPr>
  </w:style>
  <w:style w:type="character" w:customStyle="1" w:styleId="TextoindependienteCar">
    <w:name w:val="Texto independiente Car"/>
    <w:aliases w:val="EHPT Car1,Body Text2 Car2,NoticeText-List Car1,bt Car1,Body Text Manual Car1,t Car1,Body Text - ERI Car1,body text Car,body tesx Car,contents Car,bt1 Car,body text1 Car,body tesx1 Car,bt2 Car,body text2 Car,body tesx2 Car,bt3 Car"/>
    <w:uiPriority w:val="99"/>
    <w:rsid w:val="00F7004C"/>
    <w:rPr>
      <w:rFonts w:ascii="Arial" w:hAnsi="Arial" w:cs="Arial"/>
      <w:sz w:val="22"/>
      <w:szCs w:val="22"/>
      <w:lang w:val="es-ES_tradnl" w:eastAsia="es-ES" w:bidi="ar-SA"/>
    </w:rPr>
  </w:style>
  <w:style w:type="paragraph" w:customStyle="1" w:styleId="xl84">
    <w:name w:val="xl84"/>
    <w:basedOn w:val="Normal"/>
    <w:uiPriority w:val="99"/>
    <w:rsid w:val="00F7004C"/>
    <w:pPr>
      <w:pBdr>
        <w:top w:val="double" w:sz="6" w:space="0" w:color="auto"/>
        <w:right w:val="double" w:sz="6" w:space="0" w:color="auto"/>
      </w:pBdr>
      <w:spacing w:before="100" w:beforeAutospacing="1" w:after="100" w:afterAutospacing="1"/>
      <w:jc w:val="center"/>
    </w:pPr>
    <w:rPr>
      <w:rFonts w:ascii="Arial" w:eastAsia="Arial Unicode MS" w:hAnsi="Arial" w:cs="Arial"/>
      <w:sz w:val="16"/>
      <w:szCs w:val="16"/>
    </w:rPr>
  </w:style>
  <w:style w:type="paragraph" w:customStyle="1" w:styleId="p69">
    <w:name w:val="p69"/>
    <w:basedOn w:val="Normal"/>
    <w:uiPriority w:val="99"/>
    <w:rsid w:val="00CC3051"/>
    <w:pPr>
      <w:widowControl w:val="0"/>
      <w:tabs>
        <w:tab w:val="left" w:pos="340"/>
      </w:tabs>
      <w:spacing w:line="280" w:lineRule="auto"/>
      <w:ind w:left="720" w:hanging="432"/>
    </w:pPr>
    <w:rPr>
      <w:sz w:val="24"/>
    </w:rPr>
  </w:style>
  <w:style w:type="paragraph" w:customStyle="1" w:styleId="Textoindependiente311">
    <w:name w:val="Texto independiente 311"/>
    <w:basedOn w:val="Normal"/>
    <w:uiPriority w:val="99"/>
    <w:rsid w:val="00CC3051"/>
    <w:pPr>
      <w:widowControl w:val="0"/>
      <w:tabs>
        <w:tab w:val="left" w:pos="0"/>
      </w:tabs>
      <w:suppressAutoHyphens/>
      <w:jc w:val="both"/>
    </w:pPr>
    <w:rPr>
      <w:rFonts w:ascii="Arial" w:hAnsi="Arial"/>
      <w:sz w:val="22"/>
      <w:lang w:val="es-ES_tradnl"/>
    </w:rPr>
  </w:style>
  <w:style w:type="character" w:customStyle="1" w:styleId="SangradetextonormalCar">
    <w:name w:val="Sangría de texto normal Car"/>
    <w:aliases w:val="Sangría de t. independiente Car"/>
    <w:link w:val="Sangradetextonormal"/>
    <w:uiPriority w:val="99"/>
    <w:rsid w:val="00CC3051"/>
    <w:rPr>
      <w:rFonts w:ascii="Arial" w:hAnsi="Arial"/>
      <w:sz w:val="22"/>
      <w:lang w:val="es-ES" w:eastAsia="es-ES"/>
    </w:rPr>
  </w:style>
  <w:style w:type="character" w:customStyle="1" w:styleId="EncabezadoCar">
    <w:name w:val="Encabezado Car"/>
    <w:aliases w:val="*Header Car,Encabezado1 Car,Encabezado Car Car Car,h Car,logomai Car,Text Car, Car Car Car,Car Car Car,base Car,page-header Car,ph Car,1 (not to be included in TOC) Car,Encabezado 8n Car, Text Car,Header Text Car"/>
    <w:link w:val="Encabezado"/>
    <w:uiPriority w:val="99"/>
    <w:rsid w:val="00F62545"/>
    <w:rPr>
      <w:lang w:val="es-ES" w:eastAsia="es-ES"/>
    </w:rPr>
  </w:style>
  <w:style w:type="paragraph" w:customStyle="1" w:styleId="BodyText22">
    <w:name w:val="Body Text 22"/>
    <w:basedOn w:val="Normal"/>
    <w:uiPriority w:val="99"/>
    <w:rsid w:val="00F62545"/>
    <w:pPr>
      <w:widowControl w:val="0"/>
      <w:jc w:val="center"/>
    </w:pPr>
    <w:rPr>
      <w:rFonts w:ascii="Arial" w:hAnsi="Arial"/>
      <w:b/>
      <w:sz w:val="22"/>
    </w:rPr>
  </w:style>
  <w:style w:type="paragraph" w:customStyle="1" w:styleId="INCISO">
    <w:name w:val="INCISO"/>
    <w:basedOn w:val="Normal"/>
    <w:uiPriority w:val="99"/>
    <w:rsid w:val="0080130A"/>
    <w:pPr>
      <w:tabs>
        <w:tab w:val="left" w:pos="1152"/>
      </w:tabs>
      <w:spacing w:after="101" w:line="216" w:lineRule="atLeast"/>
      <w:ind w:left="1152" w:hanging="432"/>
      <w:jc w:val="both"/>
    </w:pPr>
    <w:rPr>
      <w:rFonts w:ascii="Arial" w:hAnsi="Arial" w:cs="Arial"/>
      <w:sz w:val="18"/>
      <w:szCs w:val="18"/>
      <w:lang w:val="es-ES_tradnl"/>
    </w:rPr>
  </w:style>
  <w:style w:type="paragraph" w:styleId="Lista">
    <w:name w:val="List"/>
    <w:basedOn w:val="Normal"/>
    <w:link w:val="ListaCar"/>
    <w:rsid w:val="00117629"/>
    <w:pPr>
      <w:ind w:left="283" w:hanging="283"/>
      <w:contextualSpacing/>
    </w:pPr>
    <w:rPr>
      <w:lang w:val="es-ES"/>
    </w:rPr>
  </w:style>
  <w:style w:type="paragraph" w:customStyle="1" w:styleId="BodyText31">
    <w:name w:val="Body Text 31"/>
    <w:basedOn w:val="Normal"/>
    <w:link w:val="BodyText3Car"/>
    <w:uiPriority w:val="99"/>
    <w:rsid w:val="00117629"/>
    <w:pPr>
      <w:widowControl w:val="0"/>
      <w:spacing w:before="120" w:line="360" w:lineRule="auto"/>
      <w:jc w:val="both"/>
    </w:pPr>
    <w:rPr>
      <w:rFonts w:ascii="Arial" w:hAnsi="Arial"/>
      <w:sz w:val="22"/>
      <w:szCs w:val="22"/>
      <w:lang w:val="es-ES_tradnl"/>
    </w:rPr>
  </w:style>
  <w:style w:type="character" w:customStyle="1" w:styleId="TextonotapieCar">
    <w:name w:val="Texto nota pie Car"/>
    <w:aliases w:val="Car Car Car Car Car Car Car,Car Car Car Car Car Car1, Car Car Car Car Car Car Car, Car Car Car Car Car Car1"/>
    <w:link w:val="Textonotapie"/>
    <w:uiPriority w:val="99"/>
    <w:locked/>
    <w:rsid w:val="00117629"/>
    <w:rPr>
      <w:rFonts w:ascii="Arial" w:hAnsi="Arial"/>
      <w:sz w:val="24"/>
      <w:lang w:val="es-ES"/>
    </w:rPr>
  </w:style>
  <w:style w:type="paragraph" w:customStyle="1" w:styleId="Default">
    <w:name w:val="Default"/>
    <w:uiPriority w:val="99"/>
    <w:rsid w:val="00E72A49"/>
    <w:pPr>
      <w:autoSpaceDE w:val="0"/>
      <w:autoSpaceDN w:val="0"/>
      <w:adjustRightInd w:val="0"/>
    </w:pPr>
    <w:rPr>
      <w:rFonts w:ascii="Calibri" w:hAnsi="Calibri" w:cs="Calibri"/>
      <w:color w:val="000000"/>
      <w:sz w:val="24"/>
      <w:szCs w:val="24"/>
    </w:rPr>
  </w:style>
  <w:style w:type="paragraph" w:customStyle="1" w:styleId="ListaCc">
    <w:name w:val="Lista Cc."/>
    <w:basedOn w:val="Normal"/>
    <w:uiPriority w:val="99"/>
    <w:rsid w:val="00662A1F"/>
    <w:pPr>
      <w:tabs>
        <w:tab w:val="left" w:pos="2127"/>
        <w:tab w:val="right" w:pos="8647"/>
      </w:tabs>
    </w:pPr>
    <w:rPr>
      <w:rFonts w:ascii="Arial" w:hAnsi="Arial"/>
      <w:lang w:val="es-ES_tradnl"/>
    </w:rPr>
  </w:style>
  <w:style w:type="paragraph" w:customStyle="1" w:styleId="Estndar">
    <w:name w:val="Estándar"/>
    <w:basedOn w:val="Normal"/>
    <w:uiPriority w:val="99"/>
    <w:rsid w:val="005B7DFA"/>
    <w:pPr>
      <w:overflowPunct w:val="0"/>
      <w:autoSpaceDE w:val="0"/>
      <w:autoSpaceDN w:val="0"/>
      <w:adjustRightInd w:val="0"/>
      <w:textAlignment w:val="baseline"/>
    </w:pPr>
    <w:rPr>
      <w:noProof/>
      <w:sz w:val="24"/>
    </w:rPr>
  </w:style>
  <w:style w:type="paragraph" w:styleId="HTMLconformatoprevio">
    <w:name w:val="HTML Preformatted"/>
    <w:basedOn w:val="Normal"/>
    <w:link w:val="HTMLconformatoprevioCar"/>
    <w:rsid w:val="005B7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s-ES"/>
    </w:rPr>
  </w:style>
  <w:style w:type="character" w:customStyle="1" w:styleId="HTMLconformatoprevioCar">
    <w:name w:val="HTML con formato previo Car"/>
    <w:link w:val="HTMLconformatoprevio"/>
    <w:rsid w:val="005B7DFA"/>
    <w:rPr>
      <w:rFonts w:ascii="Arial Unicode MS" w:eastAsia="Arial Unicode MS" w:hAnsi="Arial Unicode MS" w:cs="Arial Unicode MS"/>
      <w:lang w:val="es-ES" w:eastAsia="es-ES"/>
    </w:rPr>
  </w:style>
  <w:style w:type="character" w:customStyle="1" w:styleId="TtuloCar2">
    <w:name w:val="Título Car2"/>
    <w:link w:val="Ttulo"/>
    <w:rsid w:val="00457F40"/>
    <w:rPr>
      <w:rFonts w:ascii="Arial" w:hAnsi="Arial"/>
      <w:b/>
      <w:sz w:val="24"/>
      <w:lang w:val="es-ES_tradnl" w:eastAsia="es-ES"/>
    </w:rPr>
  </w:style>
  <w:style w:type="character" w:customStyle="1" w:styleId="ListaCar">
    <w:name w:val="Lista Car"/>
    <w:link w:val="Lista"/>
    <w:rsid w:val="00457F40"/>
    <w:rPr>
      <w:lang w:val="es-ES" w:eastAsia="es-ES"/>
    </w:rPr>
  </w:style>
  <w:style w:type="character" w:customStyle="1" w:styleId="Ttulo1Car">
    <w:name w:val="Título 1 Car"/>
    <w:aliases w:val="Teamlog-T1 Car,annexe1 Car,Titre_ref Car,SousTitre Car,1titre Car,1titre1 Car,1titre2 Car,1titre3 Car,1titre4 Car,1titre5 Car,1titre6 Car,H1 Car,SOUS-TITRE 1 Car,Titreo 1 Car,Titre 11 Car,t1.T1.Titre 1 Car,t1 Car,Titre 111 Car,t11 Car"/>
    <w:link w:val="Ttulo1"/>
    <w:rsid w:val="00784533"/>
    <w:rPr>
      <w:rFonts w:ascii="Arial" w:hAnsi="Arial"/>
      <w:b/>
      <w:sz w:val="24"/>
      <w:lang w:val="es-ES" w:eastAsia="es-ES"/>
    </w:rPr>
  </w:style>
  <w:style w:type="character" w:customStyle="1" w:styleId="Textoindependiente3Car">
    <w:name w:val="Texto independiente 3 Car"/>
    <w:link w:val="Textoindependiente3"/>
    <w:uiPriority w:val="99"/>
    <w:rsid w:val="00784533"/>
    <w:rPr>
      <w:rFonts w:ascii="Arial" w:hAnsi="Arial"/>
      <w:b/>
      <w:sz w:val="24"/>
      <w:lang w:val="es-ES" w:eastAsia="es-ES"/>
    </w:rPr>
  </w:style>
  <w:style w:type="paragraph" w:customStyle="1" w:styleId="Sangra3detindependiente2">
    <w:name w:val="Sangría 3 de t. independiente2"/>
    <w:basedOn w:val="Normal"/>
    <w:uiPriority w:val="99"/>
    <w:rsid w:val="004C7567"/>
    <w:pPr>
      <w:overflowPunct w:val="0"/>
      <w:autoSpaceDE w:val="0"/>
      <w:autoSpaceDN w:val="0"/>
      <w:adjustRightInd w:val="0"/>
      <w:ind w:left="709"/>
      <w:jc w:val="both"/>
      <w:textAlignment w:val="baseline"/>
    </w:pPr>
    <w:rPr>
      <w:rFonts w:ascii="Arial" w:hAnsi="Arial"/>
    </w:rPr>
  </w:style>
  <w:style w:type="character" w:customStyle="1" w:styleId="Ttulo2Car">
    <w:name w:val="Título 2 Car"/>
    <w:aliases w:val="Heading 2 Hidden Car,HD2 Car,Arial 12 Fett Kursiv Car,Heading 2 CCBS Car,h2 Car,H2 Car,Section Car,h2.H2 Car,h2 main heading Car,2 Car,Header 2 Car,Reset numbering Car,Chapter Number/Appendix Letter Car,chn Car,A Head Car,chn1 Car,chn2 Car"/>
    <w:link w:val="Ttulo2"/>
    <w:rsid w:val="0034220F"/>
    <w:rPr>
      <w:rFonts w:ascii="Arial" w:hAnsi="Arial"/>
      <w:b/>
      <w:sz w:val="24"/>
    </w:rPr>
  </w:style>
  <w:style w:type="character" w:customStyle="1" w:styleId="TextoindependienteCar1">
    <w:name w:val="Texto independiente Car1"/>
    <w:aliases w:val="EHPT Car,Body Text2 Car,NoticeText-List Car,bt Car,Body Text Manual Car,t Car,Body Text - ERI Car,body text Car1,body tesx Car1,contents Car1,bt1 Car1,body text1 Car1,body tesx1 Car1,bt2 Car1,body text2 Car1,body tesx2 Car1"/>
    <w:link w:val="Textoindependiente"/>
    <w:rsid w:val="00914F39"/>
    <w:rPr>
      <w:rFonts w:ascii="Arial" w:hAnsi="Arial"/>
      <w:sz w:val="22"/>
    </w:rPr>
  </w:style>
  <w:style w:type="character" w:customStyle="1" w:styleId="Sangra3detindependienteCar">
    <w:name w:val="Sangría 3 de t. independiente Car"/>
    <w:link w:val="Sangra3detindependiente"/>
    <w:uiPriority w:val="99"/>
    <w:locked/>
    <w:rsid w:val="009033EC"/>
    <w:rPr>
      <w:rFonts w:ascii="Arial" w:hAnsi="Arial"/>
      <w:sz w:val="24"/>
    </w:rPr>
  </w:style>
  <w:style w:type="paragraph" w:customStyle="1" w:styleId="GREEN4">
    <w:name w:val="GREEN4"/>
    <w:basedOn w:val="Normal"/>
    <w:uiPriority w:val="99"/>
    <w:rsid w:val="00852532"/>
    <w:pPr>
      <w:jc w:val="both"/>
    </w:pPr>
    <w:rPr>
      <w:rFonts w:ascii="CG Times (W1)" w:hAnsi="CG Times (W1)"/>
      <w:lang w:val="es-ES_tradnl"/>
    </w:rPr>
  </w:style>
  <w:style w:type="paragraph" w:styleId="Textoindependienteprimerasangra2">
    <w:name w:val="Body Text First Indent 2"/>
    <w:basedOn w:val="Sangradetextonormal"/>
    <w:link w:val="Textoindependienteprimerasangra2Car"/>
    <w:uiPriority w:val="99"/>
    <w:rsid w:val="000821D9"/>
    <w:pPr>
      <w:spacing w:before="0" w:after="120" w:line="240" w:lineRule="auto"/>
      <w:ind w:left="283" w:firstLine="210"/>
      <w:jc w:val="left"/>
    </w:pPr>
    <w:rPr>
      <w:rFonts w:ascii="Times New Roman" w:hAnsi="Times New Roman"/>
      <w:sz w:val="20"/>
    </w:rPr>
  </w:style>
  <w:style w:type="character" w:customStyle="1" w:styleId="Textoindependienteprimerasangra2Car">
    <w:name w:val="Texto independiente primera sangría 2 Car"/>
    <w:basedOn w:val="SangradetextonormalCar"/>
    <w:link w:val="Textoindependienteprimerasangra2"/>
    <w:uiPriority w:val="99"/>
    <w:rsid w:val="000821D9"/>
    <w:rPr>
      <w:rFonts w:ascii="Arial" w:hAnsi="Arial"/>
      <w:sz w:val="22"/>
      <w:lang w:val="es-ES" w:eastAsia="es-ES"/>
    </w:rPr>
  </w:style>
  <w:style w:type="character" w:customStyle="1" w:styleId="content">
    <w:name w:val="content"/>
    <w:basedOn w:val="Fuentedeprrafopredeter"/>
    <w:rsid w:val="004A6315"/>
  </w:style>
  <w:style w:type="paragraph" w:customStyle="1" w:styleId="Prrafodelista1">
    <w:name w:val="Párrafo de lista1"/>
    <w:basedOn w:val="Normal"/>
    <w:uiPriority w:val="99"/>
    <w:qFormat/>
    <w:rsid w:val="004A6315"/>
    <w:pPr>
      <w:ind w:left="720"/>
      <w:contextualSpacing/>
    </w:pPr>
    <w:rPr>
      <w:rFonts w:eastAsia="Calibri"/>
      <w:sz w:val="24"/>
      <w:szCs w:val="24"/>
      <w:lang w:val="es-ES"/>
    </w:rPr>
  </w:style>
  <w:style w:type="paragraph" w:customStyle="1" w:styleId="pchartbodycmt">
    <w:name w:val="pchart_bodycmt"/>
    <w:basedOn w:val="Normal"/>
    <w:uiPriority w:val="99"/>
    <w:rsid w:val="004A6315"/>
    <w:pPr>
      <w:spacing w:before="100" w:beforeAutospacing="1" w:after="100" w:afterAutospacing="1"/>
    </w:pPr>
    <w:rPr>
      <w:sz w:val="24"/>
      <w:szCs w:val="24"/>
      <w:lang w:val="es-ES"/>
    </w:rPr>
  </w:style>
  <w:style w:type="paragraph" w:customStyle="1" w:styleId="pchartsubheadcmt">
    <w:name w:val="pchart_subheadcmt"/>
    <w:basedOn w:val="Normal"/>
    <w:uiPriority w:val="99"/>
    <w:rsid w:val="004A6315"/>
    <w:pPr>
      <w:spacing w:before="100" w:beforeAutospacing="1" w:after="100" w:afterAutospacing="1"/>
    </w:pPr>
    <w:rPr>
      <w:sz w:val="24"/>
      <w:szCs w:val="24"/>
      <w:lang w:eastAsia="es-MX"/>
    </w:rPr>
  </w:style>
  <w:style w:type="paragraph" w:customStyle="1" w:styleId="Prrafodelista2">
    <w:name w:val="Párrafo de lista2"/>
    <w:basedOn w:val="Normal"/>
    <w:uiPriority w:val="99"/>
    <w:rsid w:val="004A6315"/>
    <w:pPr>
      <w:ind w:left="720"/>
      <w:contextualSpacing/>
    </w:pPr>
    <w:rPr>
      <w:rFonts w:eastAsia="Calibri"/>
      <w:sz w:val="24"/>
      <w:szCs w:val="24"/>
      <w:lang w:val="es-ES"/>
    </w:rPr>
  </w:style>
  <w:style w:type="paragraph" w:customStyle="1" w:styleId="Prrafodelista3">
    <w:name w:val="Párrafo de lista3"/>
    <w:basedOn w:val="Normal"/>
    <w:rsid w:val="009462F2"/>
    <w:pPr>
      <w:ind w:left="720"/>
      <w:contextualSpacing/>
    </w:pPr>
    <w:rPr>
      <w:rFonts w:eastAsia="Calibri"/>
      <w:sz w:val="24"/>
      <w:szCs w:val="24"/>
      <w:lang w:val="es-ES"/>
    </w:rPr>
  </w:style>
  <w:style w:type="numbering" w:customStyle="1" w:styleId="Estilo20">
    <w:name w:val="Estilo2"/>
    <w:uiPriority w:val="99"/>
    <w:rsid w:val="00D85BD1"/>
    <w:pPr>
      <w:numPr>
        <w:numId w:val="13"/>
      </w:numPr>
    </w:pPr>
  </w:style>
  <w:style w:type="character" w:styleId="Refdecomentario">
    <w:name w:val="annotation reference"/>
    <w:rsid w:val="00600D8D"/>
    <w:rPr>
      <w:sz w:val="16"/>
      <w:szCs w:val="16"/>
    </w:rPr>
  </w:style>
  <w:style w:type="paragraph" w:styleId="Textocomentario">
    <w:name w:val="annotation text"/>
    <w:basedOn w:val="Normal"/>
    <w:link w:val="TextocomentarioCar"/>
    <w:uiPriority w:val="99"/>
    <w:rsid w:val="00600D8D"/>
  </w:style>
  <w:style w:type="paragraph" w:styleId="Asuntodelcomentario">
    <w:name w:val="annotation subject"/>
    <w:basedOn w:val="Textocomentario"/>
    <w:next w:val="Textocomentario"/>
    <w:link w:val="AsuntodelcomentarioCar"/>
    <w:uiPriority w:val="99"/>
    <w:rsid w:val="00600D8D"/>
    <w:rPr>
      <w:b/>
      <w:bCs/>
    </w:rPr>
  </w:style>
  <w:style w:type="character" w:styleId="Textoennegrita">
    <w:name w:val="Strong"/>
    <w:uiPriority w:val="99"/>
    <w:qFormat/>
    <w:rsid w:val="003D6DA4"/>
    <w:rPr>
      <w:b/>
      <w:bCs/>
    </w:rPr>
  </w:style>
  <w:style w:type="character" w:customStyle="1" w:styleId="InitialStyle">
    <w:name w:val="InitialStyle"/>
    <w:rsid w:val="00137BFD"/>
    <w:rPr>
      <w:rFonts w:ascii="Times New Roman" w:hAnsi="Times New Roman"/>
      <w:color w:val="auto"/>
      <w:spacing w:val="0"/>
      <w:sz w:val="20"/>
    </w:rPr>
  </w:style>
  <w:style w:type="paragraph" w:customStyle="1" w:styleId="Textopredeterminado10">
    <w:name w:val="Texto predeterminado:1"/>
    <w:basedOn w:val="Normal"/>
    <w:uiPriority w:val="99"/>
    <w:rsid w:val="00137BFD"/>
    <w:pPr>
      <w:overflowPunct w:val="0"/>
      <w:autoSpaceDE w:val="0"/>
      <w:autoSpaceDN w:val="0"/>
      <w:adjustRightInd w:val="0"/>
      <w:textAlignment w:val="baseline"/>
    </w:pPr>
    <w:rPr>
      <w:noProof/>
      <w:sz w:val="24"/>
    </w:rPr>
  </w:style>
  <w:style w:type="paragraph" w:customStyle="1" w:styleId="BodyText1">
    <w:name w:val="Body Text1"/>
    <w:basedOn w:val="Normal"/>
    <w:uiPriority w:val="99"/>
    <w:rsid w:val="00137BFD"/>
    <w:pPr>
      <w:overflowPunct w:val="0"/>
      <w:autoSpaceDE w:val="0"/>
      <w:autoSpaceDN w:val="0"/>
      <w:adjustRightInd w:val="0"/>
      <w:textAlignment w:val="baseline"/>
    </w:pPr>
    <w:rPr>
      <w:rFonts w:ascii="Arial" w:hAnsi="Arial"/>
      <w:sz w:val="22"/>
      <w:lang w:val="es-ES_tradnl"/>
    </w:rPr>
  </w:style>
  <w:style w:type="character" w:customStyle="1" w:styleId="para1">
    <w:name w:val="para1"/>
    <w:rsid w:val="00137BFD"/>
    <w:rPr>
      <w:rFonts w:ascii="Arial" w:hAnsi="Arial" w:cs="Arial" w:hint="default"/>
      <w:sz w:val="18"/>
      <w:szCs w:val="18"/>
    </w:rPr>
  </w:style>
  <w:style w:type="character" w:customStyle="1" w:styleId="Ttulo4Car">
    <w:name w:val="Título 4 Car"/>
    <w:aliases w:val="PIM 4 Car3,H4 Car3,t4 Car3,h4 Car3,chapitre 1.1.1.1 Car3,h41 Car3,Headline4 Car3,Titre 41 Car3,t4.T4 Car3,l4 Car3,I4 Car3,Titre niveau 4 Car3,Ref Heading 1 Car3,rh1 Car3,Heading sql Car3,4 Car3,Heading4 Car3,H4-Heading 4 Car3,a. Car3"/>
    <w:link w:val="Ttulo4"/>
    <w:uiPriority w:val="99"/>
    <w:rsid w:val="00137BFD"/>
    <w:rPr>
      <w:rFonts w:ascii="Arial" w:hAnsi="Arial"/>
      <w:b/>
      <w:snapToGrid w:val="0"/>
      <w:color w:val="000000"/>
      <w:sz w:val="18"/>
      <w:lang w:val="es-MX"/>
    </w:rPr>
  </w:style>
  <w:style w:type="character" w:customStyle="1" w:styleId="Ttulo3Car">
    <w:name w:val="Título 3 Car"/>
    <w:aliases w:val="Gliederung3 Car,Gliederung31 Car,Gliederung32 Car,Gliederung33 Car,Gliederung34 Car,Gliederung35 Car,Gliederung36 Car,Gliederung38 Car,Heading 3 Char Car4,3 Car4,Table Attribute Heading Car4,h3 Car4,H3&lt;------------------ Car4,level_3 Car4"/>
    <w:link w:val="Ttulo3"/>
    <w:uiPriority w:val="99"/>
    <w:rsid w:val="00137BFD"/>
    <w:rPr>
      <w:rFonts w:ascii="Arial" w:hAnsi="Arial"/>
      <w:b/>
      <w:snapToGrid w:val="0"/>
      <w:color w:val="000000"/>
      <w:lang w:val="es-MX"/>
    </w:rPr>
  </w:style>
  <w:style w:type="character" w:customStyle="1" w:styleId="hps">
    <w:name w:val="hps"/>
    <w:rsid w:val="00020311"/>
    <w:rPr>
      <w:rFonts w:cs="Times New Roman"/>
    </w:rPr>
  </w:style>
  <w:style w:type="character" w:customStyle="1" w:styleId="Ttulo5Car">
    <w:name w:val="Título 5 Car"/>
    <w:aliases w:val="H5 Car3,PIM 5 Car3,Block Label Car"/>
    <w:link w:val="Ttulo5"/>
    <w:uiPriority w:val="99"/>
    <w:rsid w:val="00813A58"/>
    <w:rPr>
      <w:rFonts w:ascii="Arial" w:hAnsi="Arial"/>
      <w:b/>
      <w:sz w:val="28"/>
      <w:lang w:val="es-MX"/>
    </w:rPr>
  </w:style>
  <w:style w:type="character" w:customStyle="1" w:styleId="Ttulo6Car">
    <w:name w:val="Título 6 Car"/>
    <w:aliases w:val="H6 Car,PIM 6 Car,Heading 6 Char Car"/>
    <w:link w:val="Ttulo6"/>
    <w:uiPriority w:val="99"/>
    <w:rsid w:val="00813A58"/>
    <w:rPr>
      <w:rFonts w:ascii="Arial" w:hAnsi="Arial"/>
      <w:b/>
      <w:snapToGrid w:val="0"/>
      <w:color w:val="000000"/>
      <w:sz w:val="18"/>
      <w:lang w:val="es-MX"/>
    </w:rPr>
  </w:style>
  <w:style w:type="character" w:customStyle="1" w:styleId="Ttulo7Car">
    <w:name w:val="Título 7 Car"/>
    <w:link w:val="Ttulo7"/>
    <w:uiPriority w:val="99"/>
    <w:rsid w:val="00813A58"/>
    <w:rPr>
      <w:rFonts w:ascii="Arial" w:hAnsi="Arial"/>
      <w:b/>
      <w:sz w:val="22"/>
      <w:lang w:val="es-MX"/>
    </w:rPr>
  </w:style>
  <w:style w:type="character" w:customStyle="1" w:styleId="Ttulo8Car">
    <w:name w:val="Título 8 Car"/>
    <w:link w:val="Ttulo8"/>
    <w:uiPriority w:val="99"/>
    <w:rsid w:val="00813A58"/>
    <w:rPr>
      <w:rFonts w:ascii="Arial" w:hAnsi="Arial"/>
      <w:b/>
      <w:sz w:val="22"/>
      <w:lang w:val="es-ES_tradnl"/>
    </w:rPr>
  </w:style>
  <w:style w:type="character" w:customStyle="1" w:styleId="Textoindependiente2Car">
    <w:name w:val="Texto independiente 2 Car"/>
    <w:link w:val="Textoindependiente2"/>
    <w:uiPriority w:val="99"/>
    <w:rsid w:val="00813A58"/>
    <w:rPr>
      <w:rFonts w:ascii="Arial" w:hAnsi="Arial"/>
      <w:sz w:val="22"/>
      <w:lang w:val="es-ES_tradnl"/>
    </w:rPr>
  </w:style>
  <w:style w:type="character" w:customStyle="1" w:styleId="TextocomentarioCar">
    <w:name w:val="Texto comentario Car"/>
    <w:link w:val="Textocomentario"/>
    <w:uiPriority w:val="99"/>
    <w:rsid w:val="00813A58"/>
    <w:rPr>
      <w:lang w:val="es-MX"/>
    </w:rPr>
  </w:style>
  <w:style w:type="character" w:customStyle="1" w:styleId="AsuntodelcomentarioCar">
    <w:name w:val="Asunto del comentario Car"/>
    <w:link w:val="Asuntodelcomentario"/>
    <w:uiPriority w:val="99"/>
    <w:rsid w:val="00813A58"/>
    <w:rPr>
      <w:b/>
      <w:bCs/>
      <w:lang w:val="es-MX"/>
    </w:rPr>
  </w:style>
  <w:style w:type="paragraph" w:customStyle="1" w:styleId="Ttulo31">
    <w:name w:val="Título 31"/>
    <w:basedOn w:val="Normal"/>
    <w:next w:val="Normal"/>
    <w:uiPriority w:val="99"/>
    <w:rsid w:val="00813A58"/>
    <w:pPr>
      <w:tabs>
        <w:tab w:val="left" w:pos="708"/>
      </w:tabs>
      <w:suppressAutoHyphens/>
      <w:spacing w:before="280" w:after="280"/>
      <w:ind w:left="720" w:hanging="720"/>
      <w:outlineLvl w:val="2"/>
    </w:pPr>
    <w:rPr>
      <w:b/>
      <w:bCs/>
      <w:sz w:val="27"/>
      <w:szCs w:val="27"/>
      <w:lang w:val="es-ES" w:eastAsia="zh-CN"/>
    </w:rPr>
  </w:style>
  <w:style w:type="paragraph" w:customStyle="1" w:styleId="Pa3">
    <w:name w:val="Pa3"/>
    <w:basedOn w:val="Default"/>
    <w:next w:val="Default"/>
    <w:uiPriority w:val="99"/>
    <w:rsid w:val="00813A58"/>
    <w:pPr>
      <w:spacing w:line="241" w:lineRule="atLeast"/>
    </w:pPr>
    <w:rPr>
      <w:rFonts w:ascii="Futura Bk" w:hAnsi="Futura Bk" w:cs="Times New Roman"/>
      <w:color w:val="auto"/>
      <w:lang w:eastAsia="es-MX"/>
    </w:rPr>
  </w:style>
  <w:style w:type="numbering" w:customStyle="1" w:styleId="Sinlista1">
    <w:name w:val="Sin lista1"/>
    <w:next w:val="Sinlista"/>
    <w:uiPriority w:val="99"/>
    <w:semiHidden/>
    <w:rsid w:val="00472726"/>
  </w:style>
  <w:style w:type="paragraph" w:customStyle="1" w:styleId="Textoindependiente212">
    <w:name w:val="Texto independiente 212"/>
    <w:basedOn w:val="Normal"/>
    <w:rsid w:val="00472726"/>
    <w:pPr>
      <w:widowControl w:val="0"/>
      <w:spacing w:before="120"/>
      <w:jc w:val="center"/>
    </w:pPr>
    <w:rPr>
      <w:rFonts w:ascii="Arial" w:hAnsi="Arial"/>
      <w:b/>
      <w:i/>
      <w:sz w:val="24"/>
      <w:lang w:val="es-ES_tradnl"/>
    </w:rPr>
  </w:style>
  <w:style w:type="paragraph" w:customStyle="1" w:styleId="Sangra3detindependiente11">
    <w:name w:val="Sangría 3 de t. independiente11"/>
    <w:basedOn w:val="Normal"/>
    <w:uiPriority w:val="99"/>
    <w:rsid w:val="00472726"/>
    <w:pPr>
      <w:widowControl w:val="0"/>
      <w:ind w:left="1701"/>
      <w:jc w:val="both"/>
    </w:pPr>
    <w:rPr>
      <w:rFonts w:ascii="Arial" w:hAnsi="Arial"/>
      <w:sz w:val="24"/>
    </w:rPr>
  </w:style>
  <w:style w:type="paragraph" w:customStyle="1" w:styleId="Sangra2detindependiente11">
    <w:name w:val="Sangría 2 de t. independiente11"/>
    <w:basedOn w:val="Normal"/>
    <w:uiPriority w:val="99"/>
    <w:rsid w:val="00472726"/>
    <w:pPr>
      <w:ind w:left="4240"/>
      <w:jc w:val="both"/>
    </w:pPr>
    <w:rPr>
      <w:rFonts w:ascii="Arial" w:hAnsi="Arial"/>
      <w:color w:val="000000"/>
      <w:kern w:val="144"/>
      <w:position w:val="-12"/>
      <w:sz w:val="24"/>
    </w:rPr>
  </w:style>
  <w:style w:type="paragraph" w:customStyle="1" w:styleId="Prrafodelista31">
    <w:name w:val="Párrafo de lista31"/>
    <w:basedOn w:val="Normal"/>
    <w:uiPriority w:val="99"/>
    <w:rsid w:val="00472726"/>
    <w:pPr>
      <w:ind w:left="720"/>
      <w:contextualSpacing/>
    </w:pPr>
    <w:rPr>
      <w:rFonts w:eastAsia="Calibri"/>
      <w:sz w:val="24"/>
      <w:szCs w:val="24"/>
      <w:lang w:val="es-ES"/>
    </w:rPr>
  </w:style>
  <w:style w:type="character" w:styleId="nfasis">
    <w:name w:val="Emphasis"/>
    <w:qFormat/>
    <w:rsid w:val="00FD4E06"/>
    <w:rPr>
      <w:i/>
      <w:iCs/>
    </w:rPr>
  </w:style>
  <w:style w:type="paragraph" w:customStyle="1" w:styleId="Texte">
    <w:name w:val="Texte"/>
    <w:basedOn w:val="Normal"/>
    <w:link w:val="TexteCar"/>
    <w:uiPriority w:val="99"/>
    <w:qFormat/>
    <w:rsid w:val="006D2DF5"/>
    <w:pPr>
      <w:tabs>
        <w:tab w:val="left" w:pos="2439"/>
      </w:tabs>
      <w:autoSpaceDE w:val="0"/>
      <w:autoSpaceDN w:val="0"/>
      <w:adjustRightInd w:val="0"/>
      <w:spacing w:before="240" w:after="100" w:line="360" w:lineRule="auto"/>
      <w:ind w:left="2438"/>
      <w:jc w:val="both"/>
    </w:pPr>
    <w:rPr>
      <w:rFonts w:ascii="Helvetica" w:hAnsi="Helvetica"/>
      <w:color w:val="000000"/>
      <w:lang w:val="es-ES" w:eastAsia="fr-FR"/>
    </w:rPr>
  </w:style>
  <w:style w:type="paragraph" w:customStyle="1" w:styleId="CarCarCarCarCarCarCarCarCarCarCarCarCarCarCarCarCarCarCar">
    <w:name w:val="Car Car Car Car Car Car Car Car Car Car Car Car Car Car Car Car Car Car Car"/>
    <w:basedOn w:val="Normal"/>
    <w:uiPriority w:val="99"/>
    <w:rsid w:val="00146BE5"/>
    <w:pPr>
      <w:spacing w:after="160" w:line="240" w:lineRule="exact"/>
    </w:pPr>
    <w:rPr>
      <w:rFonts w:ascii="Tahoma" w:hAnsi="Tahoma"/>
      <w:lang w:val="en-US" w:eastAsia="en-US"/>
    </w:rPr>
  </w:style>
  <w:style w:type="paragraph" w:styleId="Cita">
    <w:name w:val="Quote"/>
    <w:basedOn w:val="Normal"/>
    <w:next w:val="Normal"/>
    <w:link w:val="CitaCar"/>
    <w:uiPriority w:val="29"/>
    <w:qFormat/>
    <w:rsid w:val="00146BE5"/>
    <w:rPr>
      <w:i/>
      <w:iCs/>
      <w:color w:val="000000"/>
      <w:sz w:val="24"/>
      <w:szCs w:val="24"/>
    </w:rPr>
  </w:style>
  <w:style w:type="character" w:customStyle="1" w:styleId="CitaCar">
    <w:name w:val="Cita Car"/>
    <w:link w:val="Cita"/>
    <w:uiPriority w:val="29"/>
    <w:rsid w:val="00146BE5"/>
    <w:rPr>
      <w:i/>
      <w:iCs/>
      <w:color w:val="000000"/>
      <w:sz w:val="24"/>
      <w:szCs w:val="24"/>
      <w:lang w:eastAsia="es-ES"/>
    </w:rPr>
  </w:style>
  <w:style w:type="paragraph" w:styleId="Textonotaalfinal">
    <w:name w:val="endnote text"/>
    <w:basedOn w:val="Normal"/>
    <w:link w:val="TextonotaalfinalCar"/>
    <w:uiPriority w:val="99"/>
    <w:rsid w:val="00146BE5"/>
  </w:style>
  <w:style w:type="character" w:customStyle="1" w:styleId="TextonotaalfinalCar">
    <w:name w:val="Texto nota al final Car"/>
    <w:link w:val="Textonotaalfinal"/>
    <w:uiPriority w:val="99"/>
    <w:rsid w:val="00146BE5"/>
    <w:rPr>
      <w:lang w:eastAsia="es-ES"/>
    </w:rPr>
  </w:style>
  <w:style w:type="character" w:styleId="Refdenotaalfinal">
    <w:name w:val="endnote reference"/>
    <w:rsid w:val="00146BE5"/>
    <w:rPr>
      <w:rFonts w:cs="Times New Roman"/>
      <w:vertAlign w:val="superscript"/>
    </w:rPr>
  </w:style>
  <w:style w:type="paragraph" w:customStyle="1" w:styleId="Bullet0">
    <w:name w:val="Bullet"/>
    <w:basedOn w:val="Textoindependiente"/>
    <w:uiPriority w:val="99"/>
    <w:rsid w:val="00146BE5"/>
    <w:pPr>
      <w:keepLines/>
      <w:spacing w:before="60" w:after="60"/>
      <w:ind w:left="3096" w:hanging="216"/>
      <w:jc w:val="left"/>
    </w:pPr>
    <w:rPr>
      <w:rFonts w:ascii="Book Antiqua" w:hAnsi="Book Antiqua"/>
      <w:sz w:val="20"/>
      <w:lang w:val="en-US" w:eastAsia="en-US"/>
    </w:rPr>
  </w:style>
  <w:style w:type="paragraph" w:customStyle="1" w:styleId="Text1">
    <w:name w:val="Text1"/>
    <w:basedOn w:val="Normal"/>
    <w:uiPriority w:val="99"/>
    <w:rsid w:val="00146BE5"/>
    <w:pPr>
      <w:tabs>
        <w:tab w:val="left" w:pos="1134"/>
      </w:tabs>
      <w:overflowPunct w:val="0"/>
      <w:autoSpaceDE w:val="0"/>
      <w:autoSpaceDN w:val="0"/>
      <w:adjustRightInd w:val="0"/>
      <w:spacing w:after="120"/>
      <w:ind w:left="1134"/>
      <w:jc w:val="both"/>
      <w:textAlignment w:val="baseline"/>
    </w:pPr>
    <w:rPr>
      <w:rFonts w:ascii="Tahoma" w:hAnsi="Tahoma"/>
      <w:noProof/>
      <w:sz w:val="22"/>
      <w:lang w:val="es-AR" w:eastAsia="en-US"/>
    </w:rPr>
  </w:style>
  <w:style w:type="paragraph" w:customStyle="1" w:styleId="BidText">
    <w:name w:val="Bid Text"/>
    <w:basedOn w:val="Textoindependiente2"/>
    <w:uiPriority w:val="99"/>
    <w:rsid w:val="00146BE5"/>
    <w:pPr>
      <w:widowControl/>
      <w:tabs>
        <w:tab w:val="left" w:pos="1134"/>
      </w:tabs>
      <w:overflowPunct w:val="0"/>
      <w:autoSpaceDE w:val="0"/>
      <w:autoSpaceDN w:val="0"/>
      <w:adjustRightInd w:val="0"/>
      <w:spacing w:after="120" w:line="360" w:lineRule="auto"/>
      <w:ind w:left="2517"/>
      <w:jc w:val="both"/>
      <w:textAlignment w:val="baseline"/>
    </w:pPr>
    <w:rPr>
      <w:rFonts w:ascii="Tahoma" w:hAnsi="Tahoma"/>
      <w:sz w:val="20"/>
      <w:lang w:eastAsia="en-US"/>
    </w:rPr>
  </w:style>
  <w:style w:type="paragraph" w:customStyle="1" w:styleId="Ttulo10">
    <w:name w:val="Título1"/>
    <w:basedOn w:val="Normal"/>
    <w:uiPriority w:val="99"/>
    <w:rsid w:val="00146BE5"/>
    <w:pPr>
      <w:keepLines/>
      <w:widowControl w:val="0"/>
      <w:overflowPunct w:val="0"/>
      <w:autoSpaceDE w:val="0"/>
      <w:autoSpaceDN w:val="0"/>
      <w:adjustRightInd w:val="0"/>
      <w:spacing w:after="120"/>
      <w:ind w:left="2520" w:right="720"/>
      <w:textAlignment w:val="baseline"/>
    </w:pPr>
    <w:rPr>
      <w:rFonts w:ascii="Lucida Sans Unicode" w:eastAsia="Batang" w:hAnsi="Lucida Sans Unicode"/>
      <w:sz w:val="44"/>
      <w:lang w:val="en-US" w:eastAsia="en-US"/>
    </w:rPr>
  </w:style>
  <w:style w:type="paragraph" w:customStyle="1" w:styleId="Listavistosa-nfasis11">
    <w:name w:val="Lista vistosa - Énfasis 11"/>
    <w:basedOn w:val="Normal"/>
    <w:uiPriority w:val="34"/>
    <w:qFormat/>
    <w:rsid w:val="00146BE5"/>
    <w:pPr>
      <w:spacing w:after="200" w:line="276" w:lineRule="auto"/>
      <w:ind w:left="720"/>
      <w:contextualSpacing/>
    </w:pPr>
    <w:rPr>
      <w:rFonts w:ascii="Calibri" w:hAnsi="Calibri"/>
      <w:sz w:val="22"/>
      <w:szCs w:val="22"/>
      <w:lang w:eastAsia="en-US"/>
    </w:rPr>
  </w:style>
  <w:style w:type="paragraph" w:customStyle="1" w:styleId="Sinespaciado1">
    <w:name w:val="Sin espaciado1"/>
    <w:link w:val="SinespaciadoCar"/>
    <w:uiPriority w:val="1"/>
    <w:qFormat/>
    <w:rsid w:val="00146BE5"/>
    <w:rPr>
      <w:rFonts w:ascii="Calibri" w:hAnsi="Calibri"/>
      <w:sz w:val="22"/>
      <w:szCs w:val="22"/>
      <w:lang w:val="es-ES" w:eastAsia="en-US"/>
    </w:rPr>
  </w:style>
  <w:style w:type="character" w:customStyle="1" w:styleId="SinespaciadoCar">
    <w:name w:val="Sin espaciado Car"/>
    <w:link w:val="Sinespaciado1"/>
    <w:uiPriority w:val="1"/>
    <w:locked/>
    <w:rsid w:val="00146BE5"/>
    <w:rPr>
      <w:rFonts w:ascii="Calibri" w:hAnsi="Calibri"/>
      <w:sz w:val="22"/>
      <w:szCs w:val="22"/>
      <w:lang w:val="es-ES" w:eastAsia="en-US" w:bidi="ar-SA"/>
    </w:rPr>
  </w:style>
  <w:style w:type="paragraph" w:styleId="ndice1">
    <w:name w:val="index 1"/>
    <w:basedOn w:val="Normal"/>
    <w:next w:val="Normal"/>
    <w:autoRedefine/>
    <w:uiPriority w:val="99"/>
    <w:rsid w:val="00146BE5"/>
    <w:pPr>
      <w:spacing w:line="276" w:lineRule="auto"/>
      <w:ind w:left="220" w:hanging="220"/>
    </w:pPr>
    <w:rPr>
      <w:rFonts w:ascii="Calibri" w:hAnsi="Calibri"/>
      <w:sz w:val="18"/>
      <w:szCs w:val="18"/>
      <w:lang w:eastAsia="en-US"/>
    </w:rPr>
  </w:style>
  <w:style w:type="paragraph" w:styleId="ndice2">
    <w:name w:val="index 2"/>
    <w:basedOn w:val="Normal"/>
    <w:next w:val="Normal"/>
    <w:autoRedefine/>
    <w:uiPriority w:val="99"/>
    <w:rsid w:val="00146BE5"/>
    <w:pPr>
      <w:spacing w:line="276" w:lineRule="auto"/>
      <w:ind w:left="440" w:hanging="220"/>
    </w:pPr>
    <w:rPr>
      <w:rFonts w:ascii="Calibri" w:hAnsi="Calibri"/>
      <w:sz w:val="18"/>
      <w:szCs w:val="18"/>
      <w:lang w:eastAsia="en-US"/>
    </w:rPr>
  </w:style>
  <w:style w:type="paragraph" w:styleId="ndice3">
    <w:name w:val="index 3"/>
    <w:basedOn w:val="Normal"/>
    <w:next w:val="Normal"/>
    <w:autoRedefine/>
    <w:uiPriority w:val="99"/>
    <w:rsid w:val="00146BE5"/>
    <w:pPr>
      <w:spacing w:line="276" w:lineRule="auto"/>
      <w:ind w:left="660" w:hanging="220"/>
    </w:pPr>
    <w:rPr>
      <w:rFonts w:ascii="Calibri" w:hAnsi="Calibri"/>
      <w:sz w:val="18"/>
      <w:szCs w:val="18"/>
      <w:lang w:eastAsia="en-US"/>
    </w:rPr>
  </w:style>
  <w:style w:type="paragraph" w:styleId="ndice4">
    <w:name w:val="index 4"/>
    <w:basedOn w:val="Normal"/>
    <w:next w:val="Normal"/>
    <w:autoRedefine/>
    <w:uiPriority w:val="99"/>
    <w:rsid w:val="00146BE5"/>
    <w:pPr>
      <w:spacing w:line="276" w:lineRule="auto"/>
      <w:ind w:left="880" w:hanging="220"/>
    </w:pPr>
    <w:rPr>
      <w:rFonts w:ascii="Calibri" w:hAnsi="Calibri"/>
      <w:sz w:val="18"/>
      <w:szCs w:val="18"/>
      <w:lang w:eastAsia="en-US"/>
    </w:rPr>
  </w:style>
  <w:style w:type="paragraph" w:styleId="ndice5">
    <w:name w:val="index 5"/>
    <w:basedOn w:val="Normal"/>
    <w:next w:val="Normal"/>
    <w:autoRedefine/>
    <w:uiPriority w:val="99"/>
    <w:rsid w:val="00146BE5"/>
    <w:pPr>
      <w:spacing w:line="276" w:lineRule="auto"/>
      <w:ind w:left="1100" w:hanging="220"/>
    </w:pPr>
    <w:rPr>
      <w:rFonts w:ascii="Calibri" w:hAnsi="Calibri"/>
      <w:sz w:val="18"/>
      <w:szCs w:val="18"/>
      <w:lang w:eastAsia="en-US"/>
    </w:rPr>
  </w:style>
  <w:style w:type="paragraph" w:styleId="ndice6">
    <w:name w:val="index 6"/>
    <w:basedOn w:val="Normal"/>
    <w:next w:val="Normal"/>
    <w:autoRedefine/>
    <w:uiPriority w:val="99"/>
    <w:rsid w:val="00146BE5"/>
    <w:pPr>
      <w:spacing w:line="276" w:lineRule="auto"/>
      <w:ind w:left="1320" w:hanging="220"/>
    </w:pPr>
    <w:rPr>
      <w:rFonts w:ascii="Calibri" w:hAnsi="Calibri"/>
      <w:sz w:val="18"/>
      <w:szCs w:val="18"/>
      <w:lang w:eastAsia="en-US"/>
    </w:rPr>
  </w:style>
  <w:style w:type="paragraph" w:styleId="ndice7">
    <w:name w:val="index 7"/>
    <w:basedOn w:val="Normal"/>
    <w:next w:val="Normal"/>
    <w:autoRedefine/>
    <w:uiPriority w:val="99"/>
    <w:rsid w:val="00146BE5"/>
    <w:pPr>
      <w:spacing w:line="276" w:lineRule="auto"/>
      <w:ind w:left="1540" w:hanging="220"/>
    </w:pPr>
    <w:rPr>
      <w:rFonts w:ascii="Calibri" w:hAnsi="Calibri"/>
      <w:sz w:val="18"/>
      <w:szCs w:val="18"/>
      <w:lang w:eastAsia="en-US"/>
    </w:rPr>
  </w:style>
  <w:style w:type="paragraph" w:styleId="ndice8">
    <w:name w:val="index 8"/>
    <w:basedOn w:val="Normal"/>
    <w:next w:val="Normal"/>
    <w:autoRedefine/>
    <w:uiPriority w:val="99"/>
    <w:rsid w:val="00146BE5"/>
    <w:pPr>
      <w:spacing w:line="276" w:lineRule="auto"/>
      <w:ind w:left="1760" w:hanging="220"/>
    </w:pPr>
    <w:rPr>
      <w:rFonts w:ascii="Calibri" w:hAnsi="Calibri"/>
      <w:sz w:val="18"/>
      <w:szCs w:val="18"/>
      <w:lang w:eastAsia="en-US"/>
    </w:rPr>
  </w:style>
  <w:style w:type="paragraph" w:styleId="ndice9">
    <w:name w:val="index 9"/>
    <w:basedOn w:val="Normal"/>
    <w:next w:val="Normal"/>
    <w:autoRedefine/>
    <w:uiPriority w:val="99"/>
    <w:rsid w:val="00146BE5"/>
    <w:pPr>
      <w:spacing w:line="276" w:lineRule="auto"/>
      <w:ind w:left="1980" w:hanging="220"/>
    </w:pPr>
    <w:rPr>
      <w:rFonts w:ascii="Calibri" w:hAnsi="Calibri"/>
      <w:sz w:val="18"/>
      <w:szCs w:val="18"/>
      <w:lang w:eastAsia="en-US"/>
    </w:rPr>
  </w:style>
  <w:style w:type="paragraph" w:styleId="Ttulodendice">
    <w:name w:val="index heading"/>
    <w:basedOn w:val="Normal"/>
    <w:next w:val="ndice1"/>
    <w:uiPriority w:val="99"/>
    <w:rsid w:val="00146BE5"/>
    <w:pPr>
      <w:spacing w:before="240" w:after="120" w:line="276" w:lineRule="auto"/>
      <w:jc w:val="center"/>
    </w:pPr>
    <w:rPr>
      <w:rFonts w:ascii="Calibri" w:hAnsi="Calibri"/>
      <w:b/>
      <w:bCs/>
      <w:sz w:val="26"/>
      <w:szCs w:val="26"/>
      <w:lang w:eastAsia="en-US"/>
    </w:rPr>
  </w:style>
  <w:style w:type="paragraph" w:customStyle="1" w:styleId="TtulodeTDC1">
    <w:name w:val="Título de TDC1"/>
    <w:basedOn w:val="Normal"/>
    <w:rsid w:val="00146BE5"/>
    <w:pPr>
      <w:keepNext/>
      <w:pageBreakBefore/>
      <w:pBdr>
        <w:top w:val="single" w:sz="30" w:space="26" w:color="auto"/>
      </w:pBdr>
      <w:overflowPunct w:val="0"/>
      <w:autoSpaceDE w:val="0"/>
      <w:autoSpaceDN w:val="0"/>
      <w:adjustRightInd w:val="0"/>
      <w:spacing w:before="960" w:after="960"/>
      <w:ind w:left="2520"/>
      <w:textAlignment w:val="baseline"/>
    </w:pPr>
    <w:rPr>
      <w:rFonts w:ascii="Book Antiqua" w:eastAsia="MS Mincho" w:hAnsi="Book Antiqua"/>
      <w:sz w:val="36"/>
      <w:lang w:val="en-US" w:eastAsia="en-US"/>
    </w:rPr>
  </w:style>
  <w:style w:type="character" w:customStyle="1" w:styleId="HighlightedVariable">
    <w:name w:val="Highlighted Variable"/>
    <w:rsid w:val="00146BE5"/>
    <w:rPr>
      <w:rFonts w:ascii="Book Antiqua" w:hAnsi="Book Antiqua" w:cs="Times New Roman"/>
      <w:color w:val="0000FF"/>
    </w:rPr>
  </w:style>
  <w:style w:type="paragraph" w:customStyle="1" w:styleId="Bulleted">
    <w:name w:val="Bulleted"/>
    <w:basedOn w:val="Normal"/>
    <w:uiPriority w:val="99"/>
    <w:rsid w:val="00146BE5"/>
    <w:pPr>
      <w:keepLines/>
      <w:tabs>
        <w:tab w:val="num" w:pos="360"/>
      </w:tabs>
      <w:ind w:left="360" w:hanging="360"/>
    </w:pPr>
    <w:rPr>
      <w:rFonts w:ascii="Arial" w:hAnsi="Arial"/>
      <w:color w:val="000000"/>
      <w:lang w:val="en-US"/>
    </w:rPr>
  </w:style>
  <w:style w:type="paragraph" w:customStyle="1" w:styleId="style3">
    <w:name w:val="style3"/>
    <w:basedOn w:val="Normal"/>
    <w:uiPriority w:val="99"/>
    <w:rsid w:val="00146BE5"/>
    <w:pPr>
      <w:spacing w:before="100" w:beforeAutospacing="1" w:after="100" w:afterAutospacing="1"/>
    </w:pPr>
    <w:rPr>
      <w:rFonts w:ascii="Verdana" w:hAnsi="Verdana"/>
    </w:rPr>
  </w:style>
  <w:style w:type="paragraph" w:customStyle="1" w:styleId="xl85">
    <w:name w:val="xl85"/>
    <w:basedOn w:val="Normal"/>
    <w:uiPriority w:val="99"/>
    <w:rsid w:val="00146BE5"/>
    <w:pPr>
      <w:pBdr>
        <w:bottom w:val="single" w:sz="4" w:space="0" w:color="000000"/>
      </w:pBdr>
      <w:shd w:val="clear" w:color="000000" w:fill="969696"/>
      <w:spacing w:before="100" w:beforeAutospacing="1" w:after="100" w:afterAutospacing="1"/>
      <w:jc w:val="center"/>
    </w:pPr>
    <w:rPr>
      <w:rFonts w:ascii="Calibri" w:hAnsi="Calibri"/>
      <w:b/>
      <w:bCs/>
      <w:color w:val="000000"/>
      <w:sz w:val="18"/>
      <w:szCs w:val="18"/>
      <w:lang w:eastAsia="es-MX"/>
    </w:rPr>
  </w:style>
  <w:style w:type="paragraph" w:customStyle="1" w:styleId="xl86">
    <w:name w:val="xl86"/>
    <w:basedOn w:val="Normal"/>
    <w:uiPriority w:val="99"/>
    <w:rsid w:val="00146BE5"/>
    <w:pPr>
      <w:pBdr>
        <w:left w:val="single" w:sz="4" w:space="0" w:color="000000"/>
      </w:pBdr>
      <w:spacing w:before="100" w:beforeAutospacing="1" w:after="100" w:afterAutospacing="1"/>
      <w:jc w:val="center"/>
    </w:pPr>
    <w:rPr>
      <w:rFonts w:ascii="Calibri" w:hAnsi="Calibri"/>
      <w:b/>
      <w:bCs/>
      <w:color w:val="000000"/>
      <w:sz w:val="28"/>
      <w:szCs w:val="28"/>
      <w:lang w:eastAsia="es-MX"/>
    </w:rPr>
  </w:style>
  <w:style w:type="paragraph" w:customStyle="1" w:styleId="xl87">
    <w:name w:val="xl87"/>
    <w:basedOn w:val="Normal"/>
    <w:uiPriority w:val="99"/>
    <w:rsid w:val="00146BE5"/>
    <w:pPr>
      <w:spacing w:before="100" w:beforeAutospacing="1" w:after="100" w:afterAutospacing="1"/>
      <w:jc w:val="center"/>
    </w:pPr>
    <w:rPr>
      <w:rFonts w:ascii="Calibri" w:hAnsi="Calibri"/>
      <w:b/>
      <w:bCs/>
      <w:color w:val="000000"/>
      <w:sz w:val="28"/>
      <w:szCs w:val="28"/>
      <w:lang w:eastAsia="es-MX"/>
    </w:rPr>
  </w:style>
  <w:style w:type="paragraph" w:customStyle="1" w:styleId="xl88">
    <w:name w:val="xl88"/>
    <w:basedOn w:val="Normal"/>
    <w:uiPriority w:val="99"/>
    <w:rsid w:val="00146BE5"/>
    <w:pPr>
      <w:pBdr>
        <w:right w:val="single" w:sz="4" w:space="0" w:color="auto"/>
      </w:pBdr>
      <w:spacing w:before="100" w:beforeAutospacing="1" w:after="100" w:afterAutospacing="1"/>
      <w:jc w:val="center"/>
    </w:pPr>
    <w:rPr>
      <w:rFonts w:ascii="Calibri" w:hAnsi="Calibri"/>
      <w:b/>
      <w:bCs/>
      <w:color w:val="000000"/>
      <w:sz w:val="28"/>
      <w:szCs w:val="28"/>
      <w:lang w:eastAsia="es-MX"/>
    </w:rPr>
  </w:style>
  <w:style w:type="paragraph" w:customStyle="1" w:styleId="xl89">
    <w:name w:val="xl89"/>
    <w:basedOn w:val="Normal"/>
    <w:uiPriority w:val="99"/>
    <w:rsid w:val="00146BE5"/>
    <w:pPr>
      <w:pBdr>
        <w:left w:val="single" w:sz="4" w:space="0" w:color="auto"/>
      </w:pBdr>
      <w:spacing w:before="100" w:beforeAutospacing="1" w:after="100" w:afterAutospacing="1"/>
      <w:jc w:val="center"/>
    </w:pPr>
    <w:rPr>
      <w:rFonts w:ascii="Arial" w:hAnsi="Arial" w:cs="Arial"/>
      <w:b/>
      <w:bCs/>
      <w:color w:val="000000"/>
      <w:sz w:val="28"/>
      <w:szCs w:val="28"/>
      <w:lang w:eastAsia="es-MX"/>
    </w:rPr>
  </w:style>
  <w:style w:type="paragraph" w:customStyle="1" w:styleId="xl90">
    <w:name w:val="xl90"/>
    <w:basedOn w:val="Normal"/>
    <w:uiPriority w:val="99"/>
    <w:rsid w:val="00146BE5"/>
    <w:pPr>
      <w:spacing w:before="100" w:beforeAutospacing="1" w:after="100" w:afterAutospacing="1"/>
      <w:jc w:val="center"/>
    </w:pPr>
    <w:rPr>
      <w:rFonts w:ascii="Arial" w:hAnsi="Arial" w:cs="Arial"/>
      <w:b/>
      <w:bCs/>
      <w:color w:val="000000"/>
      <w:sz w:val="28"/>
      <w:szCs w:val="28"/>
      <w:lang w:eastAsia="es-MX"/>
    </w:rPr>
  </w:style>
  <w:style w:type="paragraph" w:customStyle="1" w:styleId="ANOTACION">
    <w:name w:val="ANOTACION"/>
    <w:basedOn w:val="Normal"/>
    <w:uiPriority w:val="99"/>
    <w:rsid w:val="00146BE5"/>
    <w:pPr>
      <w:autoSpaceDE w:val="0"/>
      <w:autoSpaceDN w:val="0"/>
      <w:spacing w:after="101" w:line="216" w:lineRule="atLeast"/>
      <w:jc w:val="center"/>
    </w:pPr>
    <w:rPr>
      <w:rFonts w:ascii="Arial" w:hAnsi="Arial"/>
      <w:b/>
      <w:sz w:val="18"/>
      <w:szCs w:val="18"/>
      <w:lang w:val="es-ES_tradnl"/>
    </w:rPr>
  </w:style>
  <w:style w:type="paragraph" w:customStyle="1" w:styleId="WW-Textoindependiente21">
    <w:name w:val="WW-Texto independiente 21"/>
    <w:basedOn w:val="Normal"/>
    <w:rsid w:val="00F27F6F"/>
    <w:pPr>
      <w:suppressAutoHyphens/>
      <w:jc w:val="both"/>
    </w:pPr>
    <w:rPr>
      <w:szCs w:val="24"/>
      <w:lang w:eastAsia="ar-SA"/>
    </w:rPr>
  </w:style>
  <w:style w:type="paragraph" w:customStyle="1" w:styleId="TableContents">
    <w:name w:val="Table Contents"/>
    <w:basedOn w:val="Normal"/>
    <w:rsid w:val="00F27F6F"/>
    <w:pPr>
      <w:widowControl w:val="0"/>
      <w:suppressLineNumbers/>
      <w:suppressAutoHyphens/>
    </w:pPr>
    <w:rPr>
      <w:rFonts w:ascii="Bitstream Vera Sans" w:eastAsia="Bitstream Vera Sans" w:hAnsi="Bitstream Vera Sans"/>
      <w:sz w:val="24"/>
      <w:szCs w:val="24"/>
    </w:rPr>
  </w:style>
  <w:style w:type="paragraph" w:customStyle="1" w:styleId="Head1Bullet1">
    <w:name w:val="Head1Bullet1"/>
    <w:basedOn w:val="Normal"/>
    <w:rsid w:val="00F27F6F"/>
    <w:rPr>
      <w:lang w:val="en-US" w:eastAsia="en-US"/>
    </w:rPr>
  </w:style>
  <w:style w:type="character" w:styleId="EjemplodeHTML">
    <w:name w:val="HTML Sample"/>
    <w:rsid w:val="00F27F6F"/>
    <w:rPr>
      <w:rFonts w:ascii="Courier New" w:hAnsi="Courier New" w:cs="Courier New"/>
    </w:rPr>
  </w:style>
  <w:style w:type="paragraph" w:customStyle="1" w:styleId="Estilo2">
    <w:name w:val="Estilo 2"/>
    <w:basedOn w:val="Normal"/>
    <w:rsid w:val="00F27F6F"/>
    <w:pPr>
      <w:numPr>
        <w:numId w:val="21"/>
      </w:numPr>
    </w:pPr>
    <w:rPr>
      <w:lang w:val="en-US"/>
    </w:rPr>
  </w:style>
  <w:style w:type="character" w:customStyle="1" w:styleId="A4">
    <w:name w:val="A4"/>
    <w:rsid w:val="00F27F6F"/>
    <w:rPr>
      <w:rFonts w:cs="Tahoma"/>
      <w:color w:val="000000"/>
      <w:sz w:val="22"/>
      <w:szCs w:val="22"/>
    </w:rPr>
  </w:style>
  <w:style w:type="paragraph" w:customStyle="1" w:styleId="Pa2">
    <w:name w:val="Pa2"/>
    <w:basedOn w:val="Normal"/>
    <w:next w:val="Normal"/>
    <w:rsid w:val="00F27F6F"/>
    <w:pPr>
      <w:autoSpaceDE w:val="0"/>
      <w:autoSpaceDN w:val="0"/>
      <w:adjustRightInd w:val="0"/>
      <w:spacing w:line="241" w:lineRule="atLeast"/>
    </w:pPr>
    <w:rPr>
      <w:rFonts w:ascii="Tahoma" w:hAnsi="Tahoma"/>
      <w:sz w:val="24"/>
      <w:szCs w:val="24"/>
      <w:lang w:eastAsia="es-MX"/>
    </w:rPr>
  </w:style>
  <w:style w:type="paragraph" w:customStyle="1" w:styleId="N0">
    <w:name w:val="N0"/>
    <w:basedOn w:val="Normal"/>
    <w:rsid w:val="00F27F6F"/>
    <w:pPr>
      <w:spacing w:line="240" w:lineRule="exact"/>
      <w:jc w:val="center"/>
    </w:pPr>
    <w:rPr>
      <w:rFonts w:ascii="Arial" w:hAnsi="Arial" w:cs="Arial"/>
      <w:b/>
      <w:bCs/>
      <w:sz w:val="24"/>
      <w:szCs w:val="24"/>
      <w:lang w:val="es-ES_tradnl"/>
    </w:rPr>
  </w:style>
  <w:style w:type="paragraph" w:customStyle="1" w:styleId="n1Car">
    <w:name w:val="n1 Car"/>
    <w:basedOn w:val="Normal"/>
    <w:rsid w:val="00F27F6F"/>
    <w:pPr>
      <w:autoSpaceDE w:val="0"/>
      <w:autoSpaceDN w:val="0"/>
      <w:jc w:val="both"/>
    </w:pPr>
    <w:rPr>
      <w:rFonts w:ascii="Verdana" w:hAnsi="Verdana"/>
      <w:lang w:val="es-ES_tradnl"/>
    </w:rPr>
  </w:style>
  <w:style w:type="paragraph" w:customStyle="1" w:styleId="B">
    <w:name w:val="B"/>
    <w:rsid w:val="00F27F6F"/>
    <w:pPr>
      <w:widowControl w:val="0"/>
      <w:overflowPunct w:val="0"/>
      <w:autoSpaceDE w:val="0"/>
      <w:autoSpaceDN w:val="0"/>
      <w:adjustRightInd w:val="0"/>
      <w:spacing w:line="240" w:lineRule="atLeast"/>
      <w:jc w:val="both"/>
      <w:textAlignment w:val="baseline"/>
    </w:pPr>
    <w:rPr>
      <w:rFonts w:ascii="Courier" w:hAnsi="Courier"/>
      <w:sz w:val="24"/>
      <w:szCs w:val="24"/>
      <w:lang w:val="es-ES"/>
    </w:rPr>
  </w:style>
  <w:style w:type="paragraph" w:customStyle="1" w:styleId="Normalnoindentado">
    <w:name w:val="Normal no indentado"/>
    <w:basedOn w:val="Normal"/>
    <w:rsid w:val="00F27F6F"/>
    <w:pPr>
      <w:spacing w:after="120"/>
      <w:jc w:val="both"/>
    </w:pPr>
    <w:rPr>
      <w:rFonts w:ascii="Arial" w:hAnsi="Arial" w:cs="Arial"/>
      <w:sz w:val="22"/>
      <w:szCs w:val="22"/>
      <w:lang w:val="es-ES_tradnl" w:eastAsia="en-US"/>
    </w:rPr>
  </w:style>
  <w:style w:type="paragraph" w:styleId="Listaconvietas2">
    <w:name w:val="List Bullet 2"/>
    <w:basedOn w:val="Normal"/>
    <w:autoRedefine/>
    <w:rsid w:val="00F27F6F"/>
    <w:pPr>
      <w:jc w:val="both"/>
    </w:pPr>
    <w:rPr>
      <w:rFonts w:ascii="Tahoma" w:hAnsi="Tahoma" w:cs="Tahoma"/>
      <w:b/>
      <w:sz w:val="18"/>
      <w:szCs w:val="18"/>
    </w:rPr>
  </w:style>
  <w:style w:type="paragraph" w:styleId="Lista4">
    <w:name w:val="List 4"/>
    <w:basedOn w:val="Normal"/>
    <w:rsid w:val="00F27F6F"/>
    <w:pPr>
      <w:ind w:left="1132" w:hanging="283"/>
    </w:pPr>
    <w:rPr>
      <w:lang w:val="es-ES"/>
    </w:rPr>
  </w:style>
  <w:style w:type="paragraph" w:customStyle="1" w:styleId="CABEZA">
    <w:name w:val="CABEZA"/>
    <w:basedOn w:val="Ttulo1"/>
    <w:autoRedefine/>
    <w:rsid w:val="00F27F6F"/>
    <w:pPr>
      <w:keepNext w:val="0"/>
      <w:autoSpaceDE w:val="0"/>
      <w:autoSpaceDN w:val="0"/>
      <w:spacing w:line="276" w:lineRule="auto"/>
      <w:ind w:left="709" w:hanging="709"/>
      <w:jc w:val="left"/>
    </w:pPr>
    <w:rPr>
      <w:rFonts w:cs="Times"/>
      <w:caps/>
      <w:noProof/>
      <w:sz w:val="22"/>
      <w:szCs w:val="22"/>
      <w:lang w:val="es-ES_tradnl"/>
    </w:rPr>
  </w:style>
  <w:style w:type="paragraph" w:customStyle="1" w:styleId="textodeglobo0">
    <w:name w:val="textodeglobo"/>
    <w:basedOn w:val="Normal"/>
    <w:rsid w:val="00F27F6F"/>
    <w:rPr>
      <w:rFonts w:ascii="Tahoma" w:eastAsia="Batang" w:hAnsi="Tahoma" w:cs="Tahoma"/>
      <w:sz w:val="16"/>
      <w:szCs w:val="16"/>
      <w:lang w:val="en-US" w:eastAsia="ko-KR"/>
    </w:rPr>
  </w:style>
  <w:style w:type="paragraph" w:customStyle="1" w:styleId="subhead2">
    <w:name w:val="subhead2"/>
    <w:basedOn w:val="Normal"/>
    <w:rsid w:val="00F27F6F"/>
    <w:pPr>
      <w:spacing w:before="100" w:beforeAutospacing="1" w:after="100" w:afterAutospacing="1"/>
    </w:pPr>
    <w:rPr>
      <w:rFonts w:ascii="Verdana" w:eastAsia="Batang" w:hAnsi="Verdana"/>
      <w:b/>
      <w:bCs/>
      <w:sz w:val="16"/>
      <w:szCs w:val="16"/>
      <w:lang w:val="en-US" w:eastAsia="ko-KR"/>
    </w:rPr>
  </w:style>
  <w:style w:type="character" w:customStyle="1" w:styleId="smallbody1">
    <w:name w:val="smallbody1"/>
    <w:rsid w:val="00F27F6F"/>
    <w:rPr>
      <w:rFonts w:ascii="Verdana" w:hAnsi="Verdana" w:hint="default"/>
      <w:sz w:val="15"/>
      <w:szCs w:val="15"/>
    </w:rPr>
  </w:style>
  <w:style w:type="paragraph" w:customStyle="1" w:styleId="xl254">
    <w:name w:val="xl254"/>
    <w:basedOn w:val="Normal"/>
    <w:rsid w:val="00F27F6F"/>
    <w:pPr>
      <w:suppressAutoHyphens/>
      <w:spacing w:before="100" w:beforeAutospacing="1" w:after="100" w:afterAutospacing="1"/>
      <w:textAlignment w:val="center"/>
    </w:pPr>
    <w:rPr>
      <w:rFonts w:ascii="Arial" w:hAnsi="Arial" w:cs="Arial"/>
      <w:sz w:val="16"/>
      <w:szCs w:val="16"/>
      <w:lang w:val="en-US"/>
    </w:rPr>
  </w:style>
  <w:style w:type="paragraph" w:customStyle="1" w:styleId="xl244">
    <w:name w:val="xl244"/>
    <w:basedOn w:val="Normal"/>
    <w:rsid w:val="00F27F6F"/>
    <w:pPr>
      <w:pBdr>
        <w:right w:val="single" w:sz="4" w:space="0" w:color="auto"/>
      </w:pBdr>
      <w:suppressAutoHyphens/>
      <w:spacing w:before="100" w:beforeAutospacing="1" w:after="100" w:afterAutospacing="1"/>
      <w:jc w:val="both"/>
      <w:textAlignment w:val="center"/>
    </w:pPr>
    <w:rPr>
      <w:rFonts w:ascii="Arial" w:hAnsi="Arial" w:cs="Arial"/>
      <w:sz w:val="16"/>
      <w:szCs w:val="16"/>
      <w:lang w:val="en-US"/>
    </w:rPr>
  </w:style>
  <w:style w:type="paragraph" w:customStyle="1" w:styleId="xl247">
    <w:name w:val="xl247"/>
    <w:basedOn w:val="Normal"/>
    <w:rsid w:val="00F27F6F"/>
    <w:pPr>
      <w:pBdr>
        <w:left w:val="single" w:sz="4" w:space="0" w:color="auto"/>
        <w:bottom w:val="single" w:sz="4" w:space="0" w:color="auto"/>
      </w:pBdr>
      <w:suppressAutoHyphens/>
      <w:spacing w:before="100" w:beforeAutospacing="1" w:after="100" w:afterAutospacing="1"/>
    </w:pPr>
    <w:rPr>
      <w:rFonts w:ascii="Arial" w:hAnsi="Arial" w:cs="Arial"/>
      <w:sz w:val="16"/>
      <w:szCs w:val="16"/>
      <w:lang w:val="en-US"/>
    </w:rPr>
  </w:style>
  <w:style w:type="paragraph" w:customStyle="1" w:styleId="font6">
    <w:name w:val="font6"/>
    <w:basedOn w:val="Normal"/>
    <w:uiPriority w:val="99"/>
    <w:rsid w:val="00F27F6F"/>
    <w:pPr>
      <w:spacing w:before="100" w:beforeAutospacing="1" w:after="100" w:afterAutospacing="1"/>
    </w:pPr>
    <w:rPr>
      <w:rFonts w:ascii="Arial" w:eastAsia="Arial Unicode MS" w:hAnsi="Arial" w:cs="Arial"/>
      <w:b/>
      <w:bCs/>
      <w:sz w:val="16"/>
      <w:szCs w:val="16"/>
      <w:lang w:val="es-ES"/>
    </w:rPr>
  </w:style>
  <w:style w:type="paragraph" w:customStyle="1" w:styleId="Ttulo33">
    <w:name w:val="Título 33"/>
    <w:basedOn w:val="Normal"/>
    <w:rsid w:val="00F27F6F"/>
    <w:pPr>
      <w:outlineLvl w:val="3"/>
    </w:pPr>
    <w:rPr>
      <w:rFonts w:eastAsia="MS Mincho"/>
      <w:b/>
      <w:bCs/>
      <w:color w:val="4B4867"/>
      <w:sz w:val="23"/>
      <w:szCs w:val="23"/>
      <w:lang w:val="es-ES" w:eastAsia="ja-JP"/>
    </w:rPr>
  </w:style>
  <w:style w:type="character" w:customStyle="1" w:styleId="title1">
    <w:name w:val="title1"/>
    <w:rsid w:val="00F27F6F"/>
    <w:rPr>
      <w:rFonts w:ascii="Verdana" w:hAnsi="Verdana" w:hint="default"/>
      <w:b/>
      <w:bCs/>
      <w:i w:val="0"/>
      <w:iCs w:val="0"/>
      <w:caps w:val="0"/>
      <w:smallCaps w:val="0"/>
      <w:strike w:val="0"/>
      <w:dstrike w:val="0"/>
      <w:color w:val="666666"/>
      <w:sz w:val="15"/>
      <w:szCs w:val="15"/>
      <w:u w:val="none"/>
      <w:effect w:val="none"/>
    </w:rPr>
  </w:style>
  <w:style w:type="character" w:customStyle="1" w:styleId="text10">
    <w:name w:val="text1"/>
    <w:rsid w:val="00F27F6F"/>
    <w:rPr>
      <w:rFonts w:ascii="Verdana" w:hAnsi="Verdana" w:hint="default"/>
      <w:b w:val="0"/>
      <w:bCs w:val="0"/>
      <w:i w:val="0"/>
      <w:iCs w:val="0"/>
      <w:caps w:val="0"/>
      <w:smallCaps w:val="0"/>
      <w:strike w:val="0"/>
      <w:dstrike w:val="0"/>
      <w:color w:val="333333"/>
      <w:sz w:val="14"/>
      <w:szCs w:val="14"/>
      <w:u w:val="none"/>
      <w:effect w:val="none"/>
    </w:rPr>
  </w:style>
  <w:style w:type="paragraph" w:customStyle="1" w:styleId="Copias2">
    <w:name w:val="Copias 2"/>
    <w:basedOn w:val="Normal"/>
    <w:rsid w:val="00F27F6F"/>
    <w:pPr>
      <w:keepLines/>
      <w:suppressAutoHyphens/>
      <w:ind w:left="567" w:firstLine="1"/>
      <w:jc w:val="both"/>
    </w:pPr>
    <w:rPr>
      <w:rFonts w:ascii="Arial" w:hAnsi="Arial"/>
      <w:sz w:val="18"/>
      <w:lang w:val="es-ES_tradnl"/>
    </w:rPr>
  </w:style>
  <w:style w:type="paragraph" w:customStyle="1" w:styleId="bottombanner">
    <w:name w:val="bottombanner"/>
    <w:basedOn w:val="Normal"/>
    <w:rsid w:val="00F27F6F"/>
    <w:pPr>
      <w:spacing w:before="100" w:beforeAutospacing="1" w:after="100" w:afterAutospacing="1"/>
    </w:pPr>
    <w:rPr>
      <w:rFonts w:ascii="Verdana" w:eastAsia="Arial Unicode MS" w:hAnsi="Verdana" w:cs="Arial Unicode MS"/>
      <w:color w:val="666666"/>
      <w:sz w:val="16"/>
      <w:szCs w:val="16"/>
      <w:lang w:val="es-ES"/>
    </w:rPr>
  </w:style>
  <w:style w:type="paragraph" w:customStyle="1" w:styleId="Encabezado2">
    <w:name w:val="Encabezado2"/>
    <w:basedOn w:val="Normal"/>
    <w:rsid w:val="00F27F6F"/>
    <w:pPr>
      <w:spacing w:before="100" w:beforeAutospacing="1" w:after="100" w:afterAutospacing="1" w:line="360" w:lineRule="atLeast"/>
    </w:pPr>
    <w:rPr>
      <w:rFonts w:ascii="Verdana" w:eastAsia="Arial Unicode MS" w:hAnsi="Verdana" w:cs="Arial Unicode MS"/>
      <w:sz w:val="32"/>
      <w:szCs w:val="32"/>
      <w:lang w:val="es-ES"/>
    </w:rPr>
  </w:style>
  <w:style w:type="paragraph" w:customStyle="1" w:styleId="hierarchicalhdr">
    <w:name w:val="hierarchicalhdr"/>
    <w:basedOn w:val="Normal"/>
    <w:rsid w:val="00F27F6F"/>
    <w:pPr>
      <w:spacing w:before="100" w:beforeAutospacing="1" w:after="100" w:afterAutospacing="1"/>
    </w:pPr>
    <w:rPr>
      <w:rFonts w:ascii="Verdana" w:eastAsia="Arial Unicode MS" w:hAnsi="Verdana" w:cs="Arial Unicode MS"/>
      <w:color w:val="666666"/>
      <w:sz w:val="16"/>
      <w:szCs w:val="16"/>
      <w:lang w:val="es-ES"/>
    </w:rPr>
  </w:style>
  <w:style w:type="paragraph" w:customStyle="1" w:styleId="logname">
    <w:name w:val="logname"/>
    <w:basedOn w:val="Normal"/>
    <w:rsid w:val="00F27F6F"/>
    <w:pPr>
      <w:spacing w:before="100" w:beforeAutospacing="1" w:after="100" w:afterAutospacing="1"/>
    </w:pPr>
    <w:rPr>
      <w:rFonts w:ascii="Verdana" w:eastAsia="Arial Unicode MS" w:hAnsi="Verdana" w:cs="Arial Unicode MS"/>
      <w:sz w:val="16"/>
      <w:szCs w:val="16"/>
      <w:lang w:val="es-ES"/>
    </w:rPr>
  </w:style>
  <w:style w:type="paragraph" w:customStyle="1" w:styleId="pageindicator">
    <w:name w:val="pageindicator"/>
    <w:basedOn w:val="Normal"/>
    <w:rsid w:val="00F27F6F"/>
    <w:pPr>
      <w:spacing w:before="100" w:beforeAutospacing="1" w:after="100" w:afterAutospacing="1"/>
    </w:pPr>
    <w:rPr>
      <w:rFonts w:ascii="Verdana" w:eastAsia="Arial Unicode MS" w:hAnsi="Verdana" w:cs="Arial Unicode MS"/>
      <w:color w:val="666666"/>
      <w:sz w:val="16"/>
      <w:szCs w:val="16"/>
      <w:lang w:val="es-ES"/>
    </w:rPr>
  </w:style>
  <w:style w:type="paragraph" w:customStyle="1" w:styleId="subheadnolink">
    <w:name w:val="subheadnolink"/>
    <w:basedOn w:val="Normal"/>
    <w:rsid w:val="00F27F6F"/>
    <w:pPr>
      <w:spacing w:before="100" w:beforeAutospacing="1" w:after="100" w:afterAutospacing="1"/>
    </w:pPr>
    <w:rPr>
      <w:rFonts w:ascii="Verdana" w:eastAsia="Arial Unicode MS" w:hAnsi="Verdana" w:cs="Arial Unicode MS"/>
      <w:b/>
      <w:bCs/>
      <w:lang w:val="es-ES"/>
    </w:rPr>
  </w:style>
  <w:style w:type="paragraph" w:customStyle="1" w:styleId="subhead3">
    <w:name w:val="subhead3"/>
    <w:basedOn w:val="Normal"/>
    <w:rsid w:val="00F27F6F"/>
    <w:pPr>
      <w:spacing w:before="100" w:beforeAutospacing="1" w:after="100" w:afterAutospacing="1"/>
    </w:pPr>
    <w:rPr>
      <w:rFonts w:ascii="Verdana" w:eastAsia="Arial Unicode MS" w:hAnsi="Verdana" w:cs="Arial Unicode MS"/>
      <w:b/>
      <w:bCs/>
      <w:color w:val="666666"/>
      <w:sz w:val="16"/>
      <w:szCs w:val="16"/>
      <w:lang w:val="es-ES"/>
    </w:rPr>
  </w:style>
  <w:style w:type="paragraph" w:customStyle="1" w:styleId="subhead4">
    <w:name w:val="subhead4"/>
    <w:basedOn w:val="Normal"/>
    <w:rsid w:val="00F27F6F"/>
    <w:pPr>
      <w:spacing w:before="100" w:beforeAutospacing="1" w:after="100" w:afterAutospacing="1"/>
    </w:pPr>
    <w:rPr>
      <w:rFonts w:ascii="Verdana" w:eastAsia="Arial Unicode MS" w:hAnsi="Verdana" w:cs="Arial Unicode MS"/>
      <w:b/>
      <w:bCs/>
      <w:color w:val="FF6600"/>
      <w:lang w:val="es-ES"/>
    </w:rPr>
  </w:style>
  <w:style w:type="character" w:customStyle="1" w:styleId="para">
    <w:name w:val="para"/>
    <w:basedOn w:val="Fuentedeprrafopredeter"/>
    <w:rsid w:val="00F27F6F"/>
  </w:style>
  <w:style w:type="character" w:customStyle="1" w:styleId="WW8Num2z0">
    <w:name w:val="WW8Num2z0"/>
    <w:rsid w:val="00F27F6F"/>
    <w:rPr>
      <w:rFonts w:ascii="Symbol" w:hAnsi="Symbol"/>
    </w:rPr>
  </w:style>
  <w:style w:type="character" w:customStyle="1" w:styleId="WW8Num3z0">
    <w:name w:val="WW8Num3z0"/>
    <w:rsid w:val="00F27F6F"/>
    <w:rPr>
      <w:rFonts w:ascii="Symbol" w:hAnsi="Symbol"/>
    </w:rPr>
  </w:style>
  <w:style w:type="character" w:customStyle="1" w:styleId="WW8Num4z0">
    <w:name w:val="WW8Num4z0"/>
    <w:rsid w:val="00F27F6F"/>
    <w:rPr>
      <w:rFonts w:ascii="Symbol" w:hAnsi="Symbol"/>
    </w:rPr>
  </w:style>
  <w:style w:type="character" w:customStyle="1" w:styleId="WW8Num5z0">
    <w:name w:val="WW8Num5z0"/>
    <w:rsid w:val="00F27F6F"/>
    <w:rPr>
      <w:rFonts w:ascii="Symbol" w:hAnsi="Symbol"/>
    </w:rPr>
  </w:style>
  <w:style w:type="character" w:customStyle="1" w:styleId="WW8Num6z0">
    <w:name w:val="WW8Num6z0"/>
    <w:rsid w:val="00F27F6F"/>
    <w:rPr>
      <w:b/>
    </w:rPr>
  </w:style>
  <w:style w:type="character" w:customStyle="1" w:styleId="WW8Num7z0">
    <w:name w:val="WW8Num7z0"/>
    <w:rsid w:val="00F27F6F"/>
    <w:rPr>
      <w:b/>
    </w:rPr>
  </w:style>
  <w:style w:type="character" w:customStyle="1" w:styleId="WW8Num8z0">
    <w:name w:val="WW8Num8z0"/>
    <w:rsid w:val="00F27F6F"/>
    <w:rPr>
      <w:rFonts w:ascii="Symbol" w:hAnsi="Symbol"/>
    </w:rPr>
  </w:style>
  <w:style w:type="character" w:customStyle="1" w:styleId="WW8Num8z1">
    <w:name w:val="WW8Num8z1"/>
    <w:rsid w:val="00F27F6F"/>
    <w:rPr>
      <w:rFonts w:ascii="Courier New" w:hAnsi="Courier New" w:cs="Courier New"/>
    </w:rPr>
  </w:style>
  <w:style w:type="character" w:customStyle="1" w:styleId="WW8Num8z2">
    <w:name w:val="WW8Num8z2"/>
    <w:rsid w:val="00F27F6F"/>
    <w:rPr>
      <w:rFonts w:ascii="Wingdings" w:hAnsi="Wingdings"/>
    </w:rPr>
  </w:style>
  <w:style w:type="character" w:customStyle="1" w:styleId="WW8Num9z0">
    <w:name w:val="WW8Num9z0"/>
    <w:rsid w:val="00F27F6F"/>
    <w:rPr>
      <w:b/>
    </w:rPr>
  </w:style>
  <w:style w:type="character" w:customStyle="1" w:styleId="WW8Num9z1">
    <w:name w:val="WW8Num9z1"/>
    <w:rsid w:val="00F27F6F"/>
    <w:rPr>
      <w:rFonts w:ascii="Wingdings" w:hAnsi="Wingdings"/>
    </w:rPr>
  </w:style>
  <w:style w:type="character" w:customStyle="1" w:styleId="WW8Num9z2">
    <w:name w:val="WW8Num9z2"/>
    <w:rsid w:val="00F27F6F"/>
    <w:rPr>
      <w:rFonts w:ascii="Wingdings" w:hAnsi="Wingdings"/>
    </w:rPr>
  </w:style>
  <w:style w:type="character" w:customStyle="1" w:styleId="Fuentedeprrafopredeter5">
    <w:name w:val="Fuente de párrafo predeter.5"/>
    <w:rsid w:val="00F27F6F"/>
  </w:style>
  <w:style w:type="character" w:customStyle="1" w:styleId="WW8Num10z0">
    <w:name w:val="WW8Num10z0"/>
    <w:rsid w:val="00F27F6F"/>
    <w:rPr>
      <w:b/>
    </w:rPr>
  </w:style>
  <w:style w:type="character" w:customStyle="1" w:styleId="Fuentedeprrafopredeter4">
    <w:name w:val="Fuente de párrafo predeter.4"/>
    <w:rsid w:val="00F27F6F"/>
  </w:style>
  <w:style w:type="character" w:customStyle="1" w:styleId="Fuentedeprrafopredeter3">
    <w:name w:val="Fuente de párrafo predeter.3"/>
    <w:rsid w:val="00F27F6F"/>
  </w:style>
  <w:style w:type="character" w:customStyle="1" w:styleId="Fuentedeprrafopredeter2">
    <w:name w:val="Fuente de párrafo predeter.2"/>
    <w:rsid w:val="00F27F6F"/>
  </w:style>
  <w:style w:type="character" w:customStyle="1" w:styleId="WW8Num1z0">
    <w:name w:val="WW8Num1z0"/>
    <w:rsid w:val="00F27F6F"/>
    <w:rPr>
      <w:rFonts w:ascii="Symbol" w:hAnsi="Symbol"/>
    </w:rPr>
  </w:style>
  <w:style w:type="character" w:customStyle="1" w:styleId="WW8Num13z0">
    <w:name w:val="WW8Num13z0"/>
    <w:rsid w:val="00F27F6F"/>
    <w:rPr>
      <w:rFonts w:ascii="Arial" w:eastAsia="Calibri" w:hAnsi="Arial" w:cs="Arial"/>
    </w:rPr>
  </w:style>
  <w:style w:type="character" w:customStyle="1" w:styleId="WW8Num13z1">
    <w:name w:val="WW8Num13z1"/>
    <w:rsid w:val="00F27F6F"/>
    <w:rPr>
      <w:rFonts w:ascii="Courier New" w:hAnsi="Courier New" w:cs="Courier New"/>
    </w:rPr>
  </w:style>
  <w:style w:type="character" w:customStyle="1" w:styleId="WW8Num13z2">
    <w:name w:val="WW8Num13z2"/>
    <w:rsid w:val="00F27F6F"/>
    <w:rPr>
      <w:rFonts w:ascii="Wingdings" w:hAnsi="Wingdings" w:cs="Wingdings"/>
    </w:rPr>
  </w:style>
  <w:style w:type="character" w:customStyle="1" w:styleId="WW8Num13z3">
    <w:name w:val="WW8Num13z3"/>
    <w:rsid w:val="00F27F6F"/>
    <w:rPr>
      <w:rFonts w:ascii="Symbol" w:hAnsi="Symbol" w:cs="Symbol"/>
    </w:rPr>
  </w:style>
  <w:style w:type="character" w:customStyle="1" w:styleId="WW8Num15z0">
    <w:name w:val="WW8Num15z0"/>
    <w:rsid w:val="00F27F6F"/>
    <w:rPr>
      <w:rFonts w:ascii="Wingdings" w:hAnsi="Wingdings"/>
    </w:rPr>
  </w:style>
  <w:style w:type="character" w:customStyle="1" w:styleId="WW8Num15z1">
    <w:name w:val="WW8Num15z1"/>
    <w:rsid w:val="00F27F6F"/>
    <w:rPr>
      <w:rFonts w:ascii="Courier New" w:hAnsi="Courier New"/>
    </w:rPr>
  </w:style>
  <w:style w:type="character" w:customStyle="1" w:styleId="WW8Num15z3">
    <w:name w:val="WW8Num15z3"/>
    <w:rsid w:val="00F27F6F"/>
    <w:rPr>
      <w:rFonts w:ascii="Symbol" w:hAnsi="Symbol"/>
    </w:rPr>
  </w:style>
  <w:style w:type="character" w:customStyle="1" w:styleId="WW8Num17z0">
    <w:name w:val="WW8Num17z0"/>
    <w:rsid w:val="00F27F6F"/>
    <w:rPr>
      <w:b w:val="0"/>
    </w:rPr>
  </w:style>
  <w:style w:type="character" w:customStyle="1" w:styleId="WW8Num21z0">
    <w:name w:val="WW8Num21z0"/>
    <w:rsid w:val="00F27F6F"/>
    <w:rPr>
      <w:rFonts w:ascii="Arial" w:hAnsi="Arial"/>
      <w:b w:val="0"/>
      <w:i w:val="0"/>
    </w:rPr>
  </w:style>
  <w:style w:type="character" w:customStyle="1" w:styleId="WW8Num22z0">
    <w:name w:val="WW8Num22z0"/>
    <w:rsid w:val="00F27F6F"/>
    <w:rPr>
      <w:b w:val="0"/>
    </w:rPr>
  </w:style>
  <w:style w:type="character" w:customStyle="1" w:styleId="WW8Num23z0">
    <w:name w:val="WW8Num23z0"/>
    <w:rsid w:val="00F27F6F"/>
    <w:rPr>
      <w:rFonts w:ascii="Symbol" w:hAnsi="Symbol"/>
    </w:rPr>
  </w:style>
  <w:style w:type="character" w:customStyle="1" w:styleId="WW8Num23z1">
    <w:name w:val="WW8Num23z1"/>
    <w:rsid w:val="00F27F6F"/>
    <w:rPr>
      <w:rFonts w:ascii="Courier New" w:hAnsi="Courier New"/>
    </w:rPr>
  </w:style>
  <w:style w:type="character" w:customStyle="1" w:styleId="WW8Num23z2">
    <w:name w:val="WW8Num23z2"/>
    <w:rsid w:val="00F27F6F"/>
    <w:rPr>
      <w:rFonts w:ascii="Wingdings" w:hAnsi="Wingdings"/>
    </w:rPr>
  </w:style>
  <w:style w:type="character" w:customStyle="1" w:styleId="WW8Num24z0">
    <w:name w:val="WW8Num24z0"/>
    <w:rsid w:val="00F27F6F"/>
    <w:rPr>
      <w:b w:val="0"/>
    </w:rPr>
  </w:style>
  <w:style w:type="character" w:customStyle="1" w:styleId="WW8Num25z0">
    <w:name w:val="WW8Num25z0"/>
    <w:rsid w:val="00F27F6F"/>
    <w:rPr>
      <w:b w:val="0"/>
    </w:rPr>
  </w:style>
  <w:style w:type="character" w:customStyle="1" w:styleId="WW8Num26z0">
    <w:name w:val="WW8Num26z0"/>
    <w:rsid w:val="00F27F6F"/>
    <w:rPr>
      <w:rFonts w:ascii="Wingdings" w:hAnsi="Wingdings"/>
    </w:rPr>
  </w:style>
  <w:style w:type="character" w:customStyle="1" w:styleId="WW8Num26z1">
    <w:name w:val="WW8Num26z1"/>
    <w:rsid w:val="00F27F6F"/>
    <w:rPr>
      <w:rFonts w:ascii="Courier New" w:hAnsi="Courier New" w:cs="Courier New"/>
    </w:rPr>
  </w:style>
  <w:style w:type="character" w:customStyle="1" w:styleId="WW8Num26z3">
    <w:name w:val="WW8Num26z3"/>
    <w:rsid w:val="00F27F6F"/>
    <w:rPr>
      <w:rFonts w:ascii="Symbol" w:hAnsi="Symbol"/>
    </w:rPr>
  </w:style>
  <w:style w:type="character" w:customStyle="1" w:styleId="WW8Num27z0">
    <w:name w:val="WW8Num27z0"/>
    <w:rsid w:val="00F27F6F"/>
    <w:rPr>
      <w:b w:val="0"/>
    </w:rPr>
  </w:style>
  <w:style w:type="character" w:customStyle="1" w:styleId="WW8Num28z0">
    <w:name w:val="WW8Num28z0"/>
    <w:rsid w:val="00F27F6F"/>
    <w:rPr>
      <w:rFonts w:ascii="Symbol" w:hAnsi="Symbol"/>
      <w:color w:val="auto"/>
    </w:rPr>
  </w:style>
  <w:style w:type="character" w:customStyle="1" w:styleId="WW8Num31z0">
    <w:name w:val="WW8Num31z0"/>
    <w:rsid w:val="00F27F6F"/>
    <w:rPr>
      <w:rFonts w:ascii="Symbol" w:hAnsi="Symbol"/>
      <w:sz w:val="20"/>
    </w:rPr>
  </w:style>
  <w:style w:type="character" w:customStyle="1" w:styleId="WW8Num31z1">
    <w:name w:val="WW8Num31z1"/>
    <w:rsid w:val="00F27F6F"/>
    <w:rPr>
      <w:rFonts w:ascii="Courier New" w:hAnsi="Courier New"/>
      <w:sz w:val="20"/>
    </w:rPr>
  </w:style>
  <w:style w:type="character" w:customStyle="1" w:styleId="WW8Num31z2">
    <w:name w:val="WW8Num31z2"/>
    <w:rsid w:val="00F27F6F"/>
    <w:rPr>
      <w:rFonts w:ascii="Wingdings" w:hAnsi="Wingdings"/>
      <w:sz w:val="20"/>
    </w:rPr>
  </w:style>
  <w:style w:type="character" w:customStyle="1" w:styleId="WW8Num32z0">
    <w:name w:val="WW8Num32z0"/>
    <w:rsid w:val="00F27F6F"/>
    <w:rPr>
      <w:rFonts w:ascii="Courier New" w:hAnsi="Courier New" w:cs="Courier New"/>
    </w:rPr>
  </w:style>
  <w:style w:type="character" w:customStyle="1" w:styleId="WW8Num32z2">
    <w:name w:val="WW8Num32z2"/>
    <w:rsid w:val="00F27F6F"/>
    <w:rPr>
      <w:rFonts w:ascii="Wingdings" w:hAnsi="Wingdings"/>
    </w:rPr>
  </w:style>
  <w:style w:type="character" w:customStyle="1" w:styleId="WW8Num32z3">
    <w:name w:val="WW8Num32z3"/>
    <w:rsid w:val="00F27F6F"/>
    <w:rPr>
      <w:rFonts w:ascii="Symbol" w:hAnsi="Symbol"/>
    </w:rPr>
  </w:style>
  <w:style w:type="character" w:customStyle="1" w:styleId="WW8Num35z0">
    <w:name w:val="WW8Num35z0"/>
    <w:rsid w:val="00F27F6F"/>
    <w:rPr>
      <w:rFonts w:ascii="Symbol" w:hAnsi="Symbol"/>
    </w:rPr>
  </w:style>
  <w:style w:type="character" w:customStyle="1" w:styleId="WW8Num35z1">
    <w:name w:val="WW8Num35z1"/>
    <w:rsid w:val="00F27F6F"/>
    <w:rPr>
      <w:rFonts w:ascii="Courier New" w:hAnsi="Courier New" w:cs="Courier New"/>
    </w:rPr>
  </w:style>
  <w:style w:type="character" w:customStyle="1" w:styleId="WW8Num35z2">
    <w:name w:val="WW8Num35z2"/>
    <w:rsid w:val="00F27F6F"/>
    <w:rPr>
      <w:rFonts w:ascii="Wingdings" w:hAnsi="Wingdings"/>
    </w:rPr>
  </w:style>
  <w:style w:type="character" w:customStyle="1" w:styleId="WW8Num37z0">
    <w:name w:val="WW8Num37z0"/>
    <w:rsid w:val="00F27F6F"/>
    <w:rPr>
      <w:rFonts w:ascii="Wingdings" w:hAnsi="Wingdings"/>
    </w:rPr>
  </w:style>
  <w:style w:type="character" w:customStyle="1" w:styleId="WW8Num37z1">
    <w:name w:val="WW8Num37z1"/>
    <w:rsid w:val="00F27F6F"/>
    <w:rPr>
      <w:rFonts w:ascii="Courier New" w:hAnsi="Courier New" w:cs="Courier New"/>
    </w:rPr>
  </w:style>
  <w:style w:type="character" w:customStyle="1" w:styleId="WW8Num37z3">
    <w:name w:val="WW8Num37z3"/>
    <w:rsid w:val="00F27F6F"/>
    <w:rPr>
      <w:rFonts w:ascii="Symbol" w:hAnsi="Symbol"/>
    </w:rPr>
  </w:style>
  <w:style w:type="character" w:customStyle="1" w:styleId="WW8Num38z0">
    <w:name w:val="WW8Num38z0"/>
    <w:rsid w:val="00F27F6F"/>
    <w:rPr>
      <w:b w:val="0"/>
    </w:rPr>
  </w:style>
  <w:style w:type="character" w:customStyle="1" w:styleId="WW8Num41z0">
    <w:name w:val="WW8Num41z0"/>
    <w:rsid w:val="00F27F6F"/>
    <w:rPr>
      <w:rFonts w:ascii="Times New Roman" w:eastAsia="Times New Roman" w:hAnsi="Times New Roman"/>
    </w:rPr>
  </w:style>
  <w:style w:type="character" w:customStyle="1" w:styleId="WW8Num41z1">
    <w:name w:val="WW8Num41z1"/>
    <w:rsid w:val="00F27F6F"/>
    <w:rPr>
      <w:rFonts w:ascii="Courier New" w:hAnsi="Courier New" w:cs="Courier New"/>
    </w:rPr>
  </w:style>
  <w:style w:type="character" w:customStyle="1" w:styleId="WW8Num41z2">
    <w:name w:val="WW8Num41z2"/>
    <w:rsid w:val="00F27F6F"/>
    <w:rPr>
      <w:rFonts w:ascii="Wingdings" w:hAnsi="Wingdings" w:cs="Times New Roman"/>
    </w:rPr>
  </w:style>
  <w:style w:type="character" w:customStyle="1" w:styleId="WW8Num41z3">
    <w:name w:val="WW8Num41z3"/>
    <w:rsid w:val="00F27F6F"/>
    <w:rPr>
      <w:rFonts w:ascii="Symbol" w:hAnsi="Symbol" w:cs="Times New Roman"/>
    </w:rPr>
  </w:style>
  <w:style w:type="character" w:customStyle="1" w:styleId="WW8Num42z0">
    <w:name w:val="WW8Num42z0"/>
    <w:rsid w:val="00F27F6F"/>
    <w:rPr>
      <w:rFonts w:ascii="Wingdings" w:hAnsi="Wingdings" w:cs="Times New Roman"/>
    </w:rPr>
  </w:style>
  <w:style w:type="character" w:customStyle="1" w:styleId="WW8Num43z0">
    <w:name w:val="WW8Num43z0"/>
    <w:rsid w:val="00F27F6F"/>
    <w:rPr>
      <w:rFonts w:ascii="Symbol" w:hAnsi="Symbol" w:cs="Times New Roman"/>
    </w:rPr>
  </w:style>
  <w:style w:type="character" w:customStyle="1" w:styleId="WW8Num43z1">
    <w:name w:val="WW8Num43z1"/>
    <w:rsid w:val="00F27F6F"/>
    <w:rPr>
      <w:rFonts w:ascii="Courier New" w:hAnsi="Courier New" w:cs="Courier New"/>
    </w:rPr>
  </w:style>
  <w:style w:type="character" w:customStyle="1" w:styleId="WW8Num43z2">
    <w:name w:val="WW8Num43z2"/>
    <w:rsid w:val="00F27F6F"/>
    <w:rPr>
      <w:rFonts w:ascii="Wingdings" w:hAnsi="Wingdings" w:cs="Times New Roman"/>
    </w:rPr>
  </w:style>
  <w:style w:type="character" w:customStyle="1" w:styleId="WW8Num44z0">
    <w:name w:val="WW8Num44z0"/>
    <w:rsid w:val="00F27F6F"/>
    <w:rPr>
      <w:b w:val="0"/>
    </w:rPr>
  </w:style>
  <w:style w:type="character" w:customStyle="1" w:styleId="WW8Num45z0">
    <w:name w:val="WW8Num45z0"/>
    <w:rsid w:val="00F27F6F"/>
    <w:rPr>
      <w:b w:val="0"/>
    </w:rPr>
  </w:style>
  <w:style w:type="character" w:customStyle="1" w:styleId="WW8Num47z0">
    <w:name w:val="WW8Num47z0"/>
    <w:rsid w:val="00F27F6F"/>
    <w:rPr>
      <w:rFonts w:ascii="Symbol" w:hAnsi="Symbol"/>
      <w:b/>
      <w:i w:val="0"/>
      <w:color w:val="auto"/>
      <w:sz w:val="16"/>
    </w:rPr>
  </w:style>
  <w:style w:type="character" w:customStyle="1" w:styleId="WW8Num47z1">
    <w:name w:val="WW8Num47z1"/>
    <w:rsid w:val="00F27F6F"/>
    <w:rPr>
      <w:rFonts w:ascii="Courier New" w:hAnsi="Courier New"/>
    </w:rPr>
  </w:style>
  <w:style w:type="character" w:customStyle="1" w:styleId="WW8Num47z2">
    <w:name w:val="WW8Num47z2"/>
    <w:rsid w:val="00F27F6F"/>
    <w:rPr>
      <w:rFonts w:ascii="Wingdings" w:hAnsi="Wingdings"/>
    </w:rPr>
  </w:style>
  <w:style w:type="character" w:customStyle="1" w:styleId="WW8Num47z3">
    <w:name w:val="WW8Num47z3"/>
    <w:rsid w:val="00F27F6F"/>
    <w:rPr>
      <w:rFonts w:ascii="Symbol" w:hAnsi="Symbol"/>
    </w:rPr>
  </w:style>
  <w:style w:type="character" w:customStyle="1" w:styleId="WW8Num50z0">
    <w:name w:val="WW8Num50z0"/>
    <w:rsid w:val="00F27F6F"/>
    <w:rPr>
      <w:b w:val="0"/>
    </w:rPr>
  </w:style>
  <w:style w:type="character" w:customStyle="1" w:styleId="WW8Num52z0">
    <w:name w:val="WW8Num52z0"/>
    <w:rsid w:val="00F27F6F"/>
    <w:rPr>
      <w:rFonts w:ascii="Symbol" w:hAnsi="Symbol"/>
    </w:rPr>
  </w:style>
  <w:style w:type="character" w:customStyle="1" w:styleId="WW8Num52z1">
    <w:name w:val="WW8Num52z1"/>
    <w:rsid w:val="00F27F6F"/>
    <w:rPr>
      <w:rFonts w:ascii="Courier New" w:hAnsi="Courier New" w:cs="Courier New"/>
    </w:rPr>
  </w:style>
  <w:style w:type="character" w:customStyle="1" w:styleId="WW8Num52z2">
    <w:name w:val="WW8Num52z2"/>
    <w:rsid w:val="00F27F6F"/>
    <w:rPr>
      <w:rFonts w:ascii="Wingdings" w:hAnsi="Wingdings"/>
    </w:rPr>
  </w:style>
  <w:style w:type="character" w:customStyle="1" w:styleId="WW8Num54z0">
    <w:name w:val="WW8Num54z0"/>
    <w:rsid w:val="00F27F6F"/>
    <w:rPr>
      <w:rFonts w:ascii="Symbol" w:hAnsi="Symbol"/>
    </w:rPr>
  </w:style>
  <w:style w:type="character" w:customStyle="1" w:styleId="WW8Num54z1">
    <w:name w:val="WW8Num54z1"/>
    <w:rsid w:val="00F27F6F"/>
    <w:rPr>
      <w:rFonts w:ascii="Courier New" w:hAnsi="Courier New" w:cs="Courier New"/>
    </w:rPr>
  </w:style>
  <w:style w:type="character" w:customStyle="1" w:styleId="WW8Num54z2">
    <w:name w:val="WW8Num54z2"/>
    <w:rsid w:val="00F27F6F"/>
    <w:rPr>
      <w:rFonts w:ascii="Wingdings" w:hAnsi="Wingdings"/>
    </w:rPr>
  </w:style>
  <w:style w:type="character" w:customStyle="1" w:styleId="WW8Num56z0">
    <w:name w:val="WW8Num56z0"/>
    <w:rsid w:val="00F27F6F"/>
    <w:rPr>
      <w:b/>
      <w:i w:val="0"/>
    </w:rPr>
  </w:style>
  <w:style w:type="character" w:customStyle="1" w:styleId="WW8Num59z0">
    <w:name w:val="WW8Num59z0"/>
    <w:rsid w:val="00F27F6F"/>
    <w:rPr>
      <w:b w:val="0"/>
    </w:rPr>
  </w:style>
  <w:style w:type="character" w:customStyle="1" w:styleId="WW8Num61z0">
    <w:name w:val="WW8Num61z0"/>
    <w:rsid w:val="00F27F6F"/>
    <w:rPr>
      <w:b w:val="0"/>
    </w:rPr>
  </w:style>
  <w:style w:type="character" w:customStyle="1" w:styleId="WW8Num62z0">
    <w:name w:val="WW8Num62z0"/>
    <w:rsid w:val="00F27F6F"/>
    <w:rPr>
      <w:rFonts w:ascii="Arial" w:hAnsi="Arial" w:cs="Arial"/>
      <w:sz w:val="24"/>
      <w:szCs w:val="24"/>
    </w:rPr>
  </w:style>
  <w:style w:type="character" w:customStyle="1" w:styleId="WW8Num63z0">
    <w:name w:val="WW8Num63z0"/>
    <w:rsid w:val="00F27F6F"/>
    <w:rPr>
      <w:rFonts w:ascii="Symbol" w:hAnsi="Symbol"/>
    </w:rPr>
  </w:style>
  <w:style w:type="character" w:customStyle="1" w:styleId="WW8Num63z1">
    <w:name w:val="WW8Num63z1"/>
    <w:rsid w:val="00F27F6F"/>
    <w:rPr>
      <w:rFonts w:ascii="Courier New" w:hAnsi="Courier New" w:cs="Courier New"/>
    </w:rPr>
  </w:style>
  <w:style w:type="character" w:customStyle="1" w:styleId="WW8Num63z2">
    <w:name w:val="WW8Num63z2"/>
    <w:rsid w:val="00F27F6F"/>
    <w:rPr>
      <w:rFonts w:ascii="Wingdings" w:hAnsi="Wingdings"/>
    </w:rPr>
  </w:style>
  <w:style w:type="character" w:customStyle="1" w:styleId="WW8Num65z0">
    <w:name w:val="WW8Num65z0"/>
    <w:rsid w:val="00F27F6F"/>
    <w:rPr>
      <w:rFonts w:ascii="Symbol" w:hAnsi="Symbol"/>
    </w:rPr>
  </w:style>
  <w:style w:type="character" w:customStyle="1" w:styleId="WW8Num65z1">
    <w:name w:val="WW8Num65z1"/>
    <w:rsid w:val="00F27F6F"/>
    <w:rPr>
      <w:rFonts w:ascii="Courier New" w:hAnsi="Courier New" w:cs="Courier New"/>
    </w:rPr>
  </w:style>
  <w:style w:type="character" w:customStyle="1" w:styleId="WW8Num65z2">
    <w:name w:val="WW8Num65z2"/>
    <w:rsid w:val="00F27F6F"/>
    <w:rPr>
      <w:rFonts w:ascii="Wingdings" w:hAnsi="Wingdings"/>
    </w:rPr>
  </w:style>
  <w:style w:type="character" w:customStyle="1" w:styleId="WW8Num66z1">
    <w:name w:val="WW8Num66z1"/>
    <w:rsid w:val="00F27F6F"/>
    <w:rPr>
      <w:rFonts w:ascii="Times New Roman" w:eastAsia="Times New Roman" w:hAnsi="Times New Roman" w:cs="Times New Roman"/>
    </w:rPr>
  </w:style>
  <w:style w:type="character" w:customStyle="1" w:styleId="WW8Num69z0">
    <w:name w:val="WW8Num69z0"/>
    <w:rsid w:val="00F27F6F"/>
    <w:rPr>
      <w:b/>
      <w:color w:val="auto"/>
    </w:rPr>
  </w:style>
  <w:style w:type="character" w:customStyle="1" w:styleId="WW8Num70z0">
    <w:name w:val="WW8Num70z0"/>
    <w:rsid w:val="00F27F6F"/>
    <w:rPr>
      <w:rFonts w:ascii="Symbol" w:hAnsi="Symbol"/>
    </w:rPr>
  </w:style>
  <w:style w:type="character" w:customStyle="1" w:styleId="WW8Num70z1">
    <w:name w:val="WW8Num70z1"/>
    <w:rsid w:val="00F27F6F"/>
    <w:rPr>
      <w:rFonts w:ascii="Courier New" w:hAnsi="Courier New" w:cs="Courier New"/>
    </w:rPr>
  </w:style>
  <w:style w:type="character" w:customStyle="1" w:styleId="WW8Num70z2">
    <w:name w:val="WW8Num70z2"/>
    <w:rsid w:val="00F27F6F"/>
    <w:rPr>
      <w:rFonts w:ascii="Wingdings" w:hAnsi="Wingdings"/>
    </w:rPr>
  </w:style>
  <w:style w:type="character" w:customStyle="1" w:styleId="WW8Num72z0">
    <w:name w:val="WW8Num72z0"/>
    <w:rsid w:val="00F27F6F"/>
    <w:rPr>
      <w:rFonts w:ascii="CG Omega (W1)" w:hAnsi="CG Omega (W1)" w:cs="Times New Roman"/>
    </w:rPr>
  </w:style>
  <w:style w:type="character" w:customStyle="1" w:styleId="WW8Num77z0">
    <w:name w:val="WW8Num77z0"/>
    <w:rsid w:val="00F27F6F"/>
    <w:rPr>
      <w:rFonts w:ascii="Symbol" w:hAnsi="Symbol"/>
    </w:rPr>
  </w:style>
  <w:style w:type="character" w:customStyle="1" w:styleId="WW8Num77z1">
    <w:name w:val="WW8Num77z1"/>
    <w:rsid w:val="00F27F6F"/>
    <w:rPr>
      <w:rFonts w:ascii="Courier New" w:hAnsi="Courier New" w:cs="Courier New"/>
    </w:rPr>
  </w:style>
  <w:style w:type="character" w:customStyle="1" w:styleId="WW8Num77z2">
    <w:name w:val="WW8Num77z2"/>
    <w:rsid w:val="00F27F6F"/>
    <w:rPr>
      <w:rFonts w:ascii="Wingdings" w:hAnsi="Wingdings"/>
    </w:rPr>
  </w:style>
  <w:style w:type="character" w:customStyle="1" w:styleId="WW8Num79z0">
    <w:name w:val="WW8Num79z0"/>
    <w:rsid w:val="00F27F6F"/>
    <w:rPr>
      <w:rFonts w:ascii="Courier New" w:hAnsi="Courier New" w:cs="Courier New"/>
    </w:rPr>
  </w:style>
  <w:style w:type="character" w:customStyle="1" w:styleId="WW8Num79z2">
    <w:name w:val="WW8Num79z2"/>
    <w:rsid w:val="00F27F6F"/>
    <w:rPr>
      <w:rFonts w:ascii="Wingdings" w:hAnsi="Wingdings"/>
    </w:rPr>
  </w:style>
  <w:style w:type="character" w:customStyle="1" w:styleId="WW8Num79z3">
    <w:name w:val="WW8Num79z3"/>
    <w:rsid w:val="00F27F6F"/>
    <w:rPr>
      <w:rFonts w:ascii="Symbol" w:hAnsi="Symbol"/>
    </w:rPr>
  </w:style>
  <w:style w:type="character" w:customStyle="1" w:styleId="WW8Num80z0">
    <w:name w:val="WW8Num80z0"/>
    <w:rsid w:val="00F27F6F"/>
    <w:rPr>
      <w:rFonts w:ascii="Courier New" w:hAnsi="Courier New" w:cs="Courier New"/>
    </w:rPr>
  </w:style>
  <w:style w:type="character" w:customStyle="1" w:styleId="WW8Num80z2">
    <w:name w:val="WW8Num80z2"/>
    <w:rsid w:val="00F27F6F"/>
    <w:rPr>
      <w:rFonts w:ascii="Wingdings" w:hAnsi="Wingdings"/>
    </w:rPr>
  </w:style>
  <w:style w:type="character" w:customStyle="1" w:styleId="WW8Num80z3">
    <w:name w:val="WW8Num80z3"/>
    <w:rsid w:val="00F27F6F"/>
    <w:rPr>
      <w:rFonts w:ascii="Symbol" w:hAnsi="Symbol"/>
    </w:rPr>
  </w:style>
  <w:style w:type="character" w:customStyle="1" w:styleId="WW8Num83z0">
    <w:name w:val="WW8Num83z0"/>
    <w:rsid w:val="00F27F6F"/>
    <w:rPr>
      <w:b/>
    </w:rPr>
  </w:style>
  <w:style w:type="character" w:customStyle="1" w:styleId="WW8Num84z0">
    <w:name w:val="WW8Num84z0"/>
    <w:rsid w:val="00F27F6F"/>
    <w:rPr>
      <w:rFonts w:ascii="Symbol" w:hAnsi="Symbol"/>
    </w:rPr>
  </w:style>
  <w:style w:type="character" w:customStyle="1" w:styleId="WW8Num84z1">
    <w:name w:val="WW8Num84z1"/>
    <w:rsid w:val="00F27F6F"/>
    <w:rPr>
      <w:rFonts w:ascii="Courier New" w:hAnsi="Courier New" w:cs="Courier New"/>
    </w:rPr>
  </w:style>
  <w:style w:type="character" w:customStyle="1" w:styleId="WW8Num84z2">
    <w:name w:val="WW8Num84z2"/>
    <w:rsid w:val="00F27F6F"/>
    <w:rPr>
      <w:rFonts w:ascii="Wingdings" w:hAnsi="Wingdings"/>
    </w:rPr>
  </w:style>
  <w:style w:type="character" w:customStyle="1" w:styleId="WW8Num85z0">
    <w:name w:val="WW8Num85z0"/>
    <w:rsid w:val="00F27F6F"/>
    <w:rPr>
      <w:rFonts w:ascii="Symbol" w:hAnsi="Symbol"/>
    </w:rPr>
  </w:style>
  <w:style w:type="character" w:customStyle="1" w:styleId="WW8Num85z1">
    <w:name w:val="WW8Num85z1"/>
    <w:rsid w:val="00F27F6F"/>
    <w:rPr>
      <w:rFonts w:ascii="Courier New" w:hAnsi="Courier New" w:cs="Courier New"/>
    </w:rPr>
  </w:style>
  <w:style w:type="character" w:customStyle="1" w:styleId="WW8Num85z2">
    <w:name w:val="WW8Num85z2"/>
    <w:rsid w:val="00F27F6F"/>
    <w:rPr>
      <w:rFonts w:ascii="Wingdings" w:hAnsi="Wingdings"/>
    </w:rPr>
  </w:style>
  <w:style w:type="character" w:customStyle="1" w:styleId="WW8Num86z0">
    <w:name w:val="WW8Num86z0"/>
    <w:rsid w:val="00F27F6F"/>
    <w:rPr>
      <w:rFonts w:ascii="Symbol" w:hAnsi="Symbol"/>
    </w:rPr>
  </w:style>
  <w:style w:type="character" w:customStyle="1" w:styleId="WW8Num86z1">
    <w:name w:val="WW8Num86z1"/>
    <w:rsid w:val="00F27F6F"/>
    <w:rPr>
      <w:rFonts w:ascii="Courier New" w:hAnsi="Courier New" w:cs="Courier New"/>
    </w:rPr>
  </w:style>
  <w:style w:type="character" w:customStyle="1" w:styleId="WW8Num86z2">
    <w:name w:val="WW8Num86z2"/>
    <w:rsid w:val="00F27F6F"/>
    <w:rPr>
      <w:rFonts w:ascii="Wingdings" w:hAnsi="Wingdings"/>
    </w:rPr>
  </w:style>
  <w:style w:type="character" w:customStyle="1" w:styleId="WW8Num87z0">
    <w:name w:val="WW8Num87z0"/>
    <w:rsid w:val="00F27F6F"/>
    <w:rPr>
      <w:b/>
    </w:rPr>
  </w:style>
  <w:style w:type="character" w:customStyle="1" w:styleId="WW8Num88z0">
    <w:name w:val="WW8Num88z0"/>
    <w:rsid w:val="00F27F6F"/>
    <w:rPr>
      <w:rFonts w:ascii="Symbol" w:hAnsi="Symbol"/>
    </w:rPr>
  </w:style>
  <w:style w:type="character" w:customStyle="1" w:styleId="WW8Num88z1">
    <w:name w:val="WW8Num88z1"/>
    <w:rsid w:val="00F27F6F"/>
    <w:rPr>
      <w:rFonts w:ascii="Courier New" w:hAnsi="Courier New" w:cs="Courier New"/>
    </w:rPr>
  </w:style>
  <w:style w:type="character" w:customStyle="1" w:styleId="WW8Num88z2">
    <w:name w:val="WW8Num88z2"/>
    <w:rsid w:val="00F27F6F"/>
    <w:rPr>
      <w:rFonts w:ascii="Wingdings" w:hAnsi="Wingdings"/>
    </w:rPr>
  </w:style>
  <w:style w:type="character" w:customStyle="1" w:styleId="WW8Num89z0">
    <w:name w:val="WW8Num89z0"/>
    <w:rsid w:val="00F27F6F"/>
    <w:rPr>
      <w:b/>
    </w:rPr>
  </w:style>
  <w:style w:type="character" w:customStyle="1" w:styleId="WW8Num92z0">
    <w:name w:val="WW8Num92z0"/>
    <w:rsid w:val="00F27F6F"/>
    <w:rPr>
      <w:b w:val="0"/>
      <w:i w:val="0"/>
      <w:sz w:val="24"/>
      <w:szCs w:val="24"/>
    </w:rPr>
  </w:style>
  <w:style w:type="character" w:customStyle="1" w:styleId="WW8Num92z1">
    <w:name w:val="WW8Num92z1"/>
    <w:rsid w:val="00F27F6F"/>
    <w:rPr>
      <w:b/>
    </w:rPr>
  </w:style>
  <w:style w:type="character" w:customStyle="1" w:styleId="WW8Num93z0">
    <w:name w:val="WW8Num93z0"/>
    <w:rsid w:val="00F27F6F"/>
    <w:rPr>
      <w:rFonts w:ascii="Wingdings" w:hAnsi="Wingdings"/>
    </w:rPr>
  </w:style>
  <w:style w:type="character" w:customStyle="1" w:styleId="WW8Num93z1">
    <w:name w:val="WW8Num93z1"/>
    <w:rsid w:val="00F27F6F"/>
    <w:rPr>
      <w:rFonts w:ascii="Courier New" w:hAnsi="Courier New" w:cs="Courier New"/>
    </w:rPr>
  </w:style>
  <w:style w:type="character" w:customStyle="1" w:styleId="WW8Num93z3">
    <w:name w:val="WW8Num93z3"/>
    <w:rsid w:val="00F27F6F"/>
    <w:rPr>
      <w:rFonts w:ascii="Symbol" w:hAnsi="Symbol"/>
    </w:rPr>
  </w:style>
  <w:style w:type="character" w:customStyle="1" w:styleId="WW8Num95z0">
    <w:name w:val="WW8Num95z0"/>
    <w:rsid w:val="00F27F6F"/>
    <w:rPr>
      <w:rFonts w:ascii="Symbol" w:hAnsi="Symbol"/>
    </w:rPr>
  </w:style>
  <w:style w:type="character" w:customStyle="1" w:styleId="WW8Num95z1">
    <w:name w:val="WW8Num95z1"/>
    <w:rsid w:val="00F27F6F"/>
    <w:rPr>
      <w:rFonts w:ascii="Courier New" w:hAnsi="Courier New" w:cs="Courier New"/>
    </w:rPr>
  </w:style>
  <w:style w:type="character" w:customStyle="1" w:styleId="WW8Num95z2">
    <w:name w:val="WW8Num95z2"/>
    <w:rsid w:val="00F27F6F"/>
    <w:rPr>
      <w:rFonts w:ascii="Wingdings" w:hAnsi="Wingdings"/>
    </w:rPr>
  </w:style>
  <w:style w:type="character" w:customStyle="1" w:styleId="WW8Num97z0">
    <w:name w:val="WW8Num97z0"/>
    <w:rsid w:val="00F27F6F"/>
    <w:rPr>
      <w:rFonts w:ascii="Symbol" w:hAnsi="Symbol"/>
      <w:b/>
      <w:i w:val="0"/>
      <w:color w:val="auto"/>
      <w:sz w:val="16"/>
    </w:rPr>
  </w:style>
  <w:style w:type="character" w:customStyle="1" w:styleId="WW8Num97z1">
    <w:name w:val="WW8Num97z1"/>
    <w:rsid w:val="00F27F6F"/>
    <w:rPr>
      <w:rFonts w:ascii="Courier New" w:hAnsi="Courier New"/>
    </w:rPr>
  </w:style>
  <w:style w:type="character" w:customStyle="1" w:styleId="WW8Num97z2">
    <w:name w:val="WW8Num97z2"/>
    <w:rsid w:val="00F27F6F"/>
    <w:rPr>
      <w:rFonts w:ascii="Wingdings" w:hAnsi="Wingdings"/>
    </w:rPr>
  </w:style>
  <w:style w:type="character" w:customStyle="1" w:styleId="WW8Num97z3">
    <w:name w:val="WW8Num97z3"/>
    <w:rsid w:val="00F27F6F"/>
    <w:rPr>
      <w:rFonts w:ascii="Symbol" w:hAnsi="Symbol"/>
    </w:rPr>
  </w:style>
  <w:style w:type="character" w:customStyle="1" w:styleId="WW8Num98z0">
    <w:name w:val="WW8Num98z0"/>
    <w:rsid w:val="00F27F6F"/>
    <w:rPr>
      <w:rFonts w:ascii="Wingdings" w:hAnsi="Wingdings"/>
    </w:rPr>
  </w:style>
  <w:style w:type="character" w:customStyle="1" w:styleId="WW8Num98z1">
    <w:name w:val="WW8Num98z1"/>
    <w:rsid w:val="00F27F6F"/>
    <w:rPr>
      <w:rFonts w:ascii="Courier New" w:hAnsi="Courier New"/>
    </w:rPr>
  </w:style>
  <w:style w:type="character" w:customStyle="1" w:styleId="WW8Num98z3">
    <w:name w:val="WW8Num98z3"/>
    <w:rsid w:val="00F27F6F"/>
    <w:rPr>
      <w:rFonts w:ascii="Symbol" w:hAnsi="Symbol"/>
    </w:rPr>
  </w:style>
  <w:style w:type="character" w:customStyle="1" w:styleId="WW8Num99z0">
    <w:name w:val="WW8Num99z0"/>
    <w:rsid w:val="00F27F6F"/>
    <w:rPr>
      <w:rFonts w:ascii="Arial" w:hAnsi="Arial"/>
      <w:b/>
      <w:i w:val="0"/>
    </w:rPr>
  </w:style>
  <w:style w:type="character" w:customStyle="1" w:styleId="WW8Num100z0">
    <w:name w:val="WW8Num100z0"/>
    <w:rsid w:val="00F27F6F"/>
    <w:rPr>
      <w:b/>
    </w:rPr>
  </w:style>
  <w:style w:type="character" w:customStyle="1" w:styleId="WW8Num101z0">
    <w:name w:val="WW8Num101z0"/>
    <w:rsid w:val="00F27F6F"/>
    <w:rPr>
      <w:rFonts w:ascii="Symbol" w:hAnsi="Symbol"/>
      <w:b/>
      <w:i w:val="0"/>
      <w:color w:val="auto"/>
      <w:sz w:val="16"/>
    </w:rPr>
  </w:style>
  <w:style w:type="character" w:customStyle="1" w:styleId="WW8Num101z1">
    <w:name w:val="WW8Num101z1"/>
    <w:rsid w:val="00F27F6F"/>
    <w:rPr>
      <w:rFonts w:ascii="Courier New" w:hAnsi="Courier New"/>
    </w:rPr>
  </w:style>
  <w:style w:type="character" w:customStyle="1" w:styleId="WW8Num101z2">
    <w:name w:val="WW8Num101z2"/>
    <w:rsid w:val="00F27F6F"/>
    <w:rPr>
      <w:rFonts w:ascii="Wingdings" w:hAnsi="Wingdings"/>
    </w:rPr>
  </w:style>
  <w:style w:type="character" w:customStyle="1" w:styleId="WW8Num101z3">
    <w:name w:val="WW8Num101z3"/>
    <w:rsid w:val="00F27F6F"/>
    <w:rPr>
      <w:rFonts w:ascii="Symbol" w:hAnsi="Symbol"/>
    </w:rPr>
  </w:style>
  <w:style w:type="character" w:customStyle="1" w:styleId="WW8Num106z0">
    <w:name w:val="WW8Num106z0"/>
    <w:rsid w:val="00F27F6F"/>
    <w:rPr>
      <w:rFonts w:ascii="Symbol" w:hAnsi="Symbol" w:cs="Times New Roman"/>
      <w:color w:val="auto"/>
    </w:rPr>
  </w:style>
  <w:style w:type="character" w:customStyle="1" w:styleId="WW8Num106z1">
    <w:name w:val="WW8Num106z1"/>
    <w:rsid w:val="00F27F6F"/>
    <w:rPr>
      <w:rFonts w:ascii="Courier New" w:hAnsi="Courier New" w:cs="Courier New"/>
    </w:rPr>
  </w:style>
  <w:style w:type="character" w:customStyle="1" w:styleId="WW8Num106z2">
    <w:name w:val="WW8Num106z2"/>
    <w:rsid w:val="00F27F6F"/>
    <w:rPr>
      <w:rFonts w:ascii="Wingdings" w:hAnsi="Wingdings"/>
    </w:rPr>
  </w:style>
  <w:style w:type="character" w:customStyle="1" w:styleId="WW8Num106z3">
    <w:name w:val="WW8Num106z3"/>
    <w:rsid w:val="00F27F6F"/>
    <w:rPr>
      <w:rFonts w:ascii="Symbol" w:hAnsi="Symbol"/>
    </w:rPr>
  </w:style>
  <w:style w:type="character" w:customStyle="1" w:styleId="WW8Num108z0">
    <w:name w:val="WW8Num108z0"/>
    <w:rsid w:val="00F27F6F"/>
    <w:rPr>
      <w:rFonts w:ascii="Symbol" w:hAnsi="Symbol"/>
    </w:rPr>
  </w:style>
  <w:style w:type="character" w:customStyle="1" w:styleId="WW8Num108z1">
    <w:name w:val="WW8Num108z1"/>
    <w:rsid w:val="00F27F6F"/>
    <w:rPr>
      <w:rFonts w:ascii="Courier New" w:hAnsi="Courier New" w:cs="Courier New"/>
    </w:rPr>
  </w:style>
  <w:style w:type="character" w:customStyle="1" w:styleId="WW8Num108z2">
    <w:name w:val="WW8Num108z2"/>
    <w:rsid w:val="00F27F6F"/>
    <w:rPr>
      <w:rFonts w:ascii="Wingdings" w:hAnsi="Wingdings"/>
    </w:rPr>
  </w:style>
  <w:style w:type="character" w:customStyle="1" w:styleId="WW8Num109z0">
    <w:name w:val="WW8Num109z0"/>
    <w:rsid w:val="00F27F6F"/>
    <w:rPr>
      <w:rFonts w:ascii="Arial" w:hAnsi="Arial"/>
      <w:b w:val="0"/>
      <w:i w:val="0"/>
    </w:rPr>
  </w:style>
  <w:style w:type="character" w:customStyle="1" w:styleId="WW8Num110z0">
    <w:name w:val="WW8Num110z0"/>
    <w:rsid w:val="00F27F6F"/>
    <w:rPr>
      <w:rFonts w:ascii="Symbol" w:hAnsi="Symbol"/>
    </w:rPr>
  </w:style>
  <w:style w:type="character" w:customStyle="1" w:styleId="WW8Num110z1">
    <w:name w:val="WW8Num110z1"/>
    <w:rsid w:val="00F27F6F"/>
    <w:rPr>
      <w:rFonts w:ascii="Courier New" w:hAnsi="Courier New" w:cs="Courier New"/>
    </w:rPr>
  </w:style>
  <w:style w:type="character" w:customStyle="1" w:styleId="WW8Num110z2">
    <w:name w:val="WW8Num110z2"/>
    <w:rsid w:val="00F27F6F"/>
    <w:rPr>
      <w:rFonts w:ascii="Wingdings" w:hAnsi="Wingdings"/>
    </w:rPr>
  </w:style>
  <w:style w:type="character" w:customStyle="1" w:styleId="WW8Num114z0">
    <w:name w:val="WW8Num114z0"/>
    <w:rsid w:val="00F27F6F"/>
    <w:rPr>
      <w:rFonts w:ascii="Wingdings" w:hAnsi="Wingdings"/>
    </w:rPr>
  </w:style>
  <w:style w:type="character" w:customStyle="1" w:styleId="WW8Num115z0">
    <w:name w:val="WW8Num115z0"/>
    <w:rsid w:val="00F27F6F"/>
    <w:rPr>
      <w:b/>
    </w:rPr>
  </w:style>
  <w:style w:type="character" w:customStyle="1" w:styleId="WW8Num117z0">
    <w:name w:val="WW8Num117z0"/>
    <w:rsid w:val="00F27F6F"/>
    <w:rPr>
      <w:rFonts w:ascii="Wingdings" w:hAnsi="Wingdings"/>
    </w:rPr>
  </w:style>
  <w:style w:type="character" w:customStyle="1" w:styleId="WW8Num117z1">
    <w:name w:val="WW8Num117z1"/>
    <w:rsid w:val="00F27F6F"/>
    <w:rPr>
      <w:rFonts w:ascii="Courier New" w:hAnsi="Courier New" w:cs="Courier New"/>
    </w:rPr>
  </w:style>
  <w:style w:type="character" w:customStyle="1" w:styleId="WW8Num117z3">
    <w:name w:val="WW8Num117z3"/>
    <w:rsid w:val="00F27F6F"/>
    <w:rPr>
      <w:rFonts w:ascii="Symbol" w:hAnsi="Symbol"/>
    </w:rPr>
  </w:style>
  <w:style w:type="character" w:customStyle="1" w:styleId="WW8Num118z0">
    <w:name w:val="WW8Num118z0"/>
    <w:rsid w:val="00F27F6F"/>
    <w:rPr>
      <w:rFonts w:ascii="Symbol" w:hAnsi="Symbol"/>
    </w:rPr>
  </w:style>
  <w:style w:type="character" w:customStyle="1" w:styleId="WW8Num118z1">
    <w:name w:val="WW8Num118z1"/>
    <w:rsid w:val="00F27F6F"/>
    <w:rPr>
      <w:rFonts w:ascii="Courier New" w:hAnsi="Courier New"/>
    </w:rPr>
  </w:style>
  <w:style w:type="character" w:customStyle="1" w:styleId="WW8Num118z2">
    <w:name w:val="WW8Num118z2"/>
    <w:rsid w:val="00F27F6F"/>
    <w:rPr>
      <w:rFonts w:ascii="Wingdings" w:hAnsi="Wingdings"/>
    </w:rPr>
  </w:style>
  <w:style w:type="character" w:customStyle="1" w:styleId="WW8Num120z0">
    <w:name w:val="WW8Num120z0"/>
    <w:rsid w:val="00F27F6F"/>
    <w:rPr>
      <w:rFonts w:ascii="Symbol" w:hAnsi="Symbol"/>
      <w:color w:val="5F5F5F"/>
    </w:rPr>
  </w:style>
  <w:style w:type="character" w:customStyle="1" w:styleId="WW8Num120z1">
    <w:name w:val="WW8Num120z1"/>
    <w:rsid w:val="00F27F6F"/>
    <w:rPr>
      <w:rFonts w:ascii="Courier New" w:hAnsi="Courier New"/>
    </w:rPr>
  </w:style>
  <w:style w:type="character" w:customStyle="1" w:styleId="WW8Num120z2">
    <w:name w:val="WW8Num120z2"/>
    <w:rsid w:val="00F27F6F"/>
    <w:rPr>
      <w:rFonts w:ascii="Wingdings" w:hAnsi="Wingdings"/>
    </w:rPr>
  </w:style>
  <w:style w:type="character" w:customStyle="1" w:styleId="WW8Num120z3">
    <w:name w:val="WW8Num120z3"/>
    <w:rsid w:val="00F27F6F"/>
    <w:rPr>
      <w:rFonts w:ascii="Symbol" w:hAnsi="Symbol"/>
    </w:rPr>
  </w:style>
  <w:style w:type="character" w:customStyle="1" w:styleId="WW8Num121z0">
    <w:name w:val="WW8Num121z0"/>
    <w:rsid w:val="00F27F6F"/>
    <w:rPr>
      <w:b/>
    </w:rPr>
  </w:style>
  <w:style w:type="character" w:customStyle="1" w:styleId="WW8Num123z0">
    <w:name w:val="WW8Num123z0"/>
    <w:rsid w:val="00F27F6F"/>
    <w:rPr>
      <w:rFonts w:ascii="Symbol" w:hAnsi="Symbol"/>
    </w:rPr>
  </w:style>
  <w:style w:type="character" w:customStyle="1" w:styleId="WW8Num123z1">
    <w:name w:val="WW8Num123z1"/>
    <w:rsid w:val="00F27F6F"/>
    <w:rPr>
      <w:b w:val="0"/>
    </w:rPr>
  </w:style>
  <w:style w:type="character" w:customStyle="1" w:styleId="WW8Num123z2">
    <w:name w:val="WW8Num123z2"/>
    <w:rsid w:val="00F27F6F"/>
    <w:rPr>
      <w:rFonts w:ascii="Wingdings" w:hAnsi="Wingdings"/>
    </w:rPr>
  </w:style>
  <w:style w:type="character" w:customStyle="1" w:styleId="WW8Num123z4">
    <w:name w:val="WW8Num123z4"/>
    <w:rsid w:val="00F27F6F"/>
    <w:rPr>
      <w:rFonts w:ascii="Courier New" w:hAnsi="Courier New" w:cs="Courier New"/>
    </w:rPr>
  </w:style>
  <w:style w:type="character" w:customStyle="1" w:styleId="WW8Num124z0">
    <w:name w:val="WW8Num124z0"/>
    <w:rsid w:val="00F27F6F"/>
    <w:rPr>
      <w:rFonts w:ascii="Symbol" w:hAnsi="Symbol"/>
      <w:color w:val="auto"/>
    </w:rPr>
  </w:style>
  <w:style w:type="character" w:customStyle="1" w:styleId="WW8Num124z1">
    <w:name w:val="WW8Num124z1"/>
    <w:rsid w:val="00F27F6F"/>
    <w:rPr>
      <w:rFonts w:ascii="Courier New" w:hAnsi="Courier New" w:cs="Courier New"/>
    </w:rPr>
  </w:style>
  <w:style w:type="character" w:customStyle="1" w:styleId="WW8Num124z2">
    <w:name w:val="WW8Num124z2"/>
    <w:rsid w:val="00F27F6F"/>
    <w:rPr>
      <w:rFonts w:ascii="Wingdings" w:hAnsi="Wingdings"/>
    </w:rPr>
  </w:style>
  <w:style w:type="character" w:customStyle="1" w:styleId="WW8Num124z3">
    <w:name w:val="WW8Num124z3"/>
    <w:rsid w:val="00F27F6F"/>
    <w:rPr>
      <w:rFonts w:ascii="Symbol" w:hAnsi="Symbol"/>
    </w:rPr>
  </w:style>
  <w:style w:type="character" w:customStyle="1" w:styleId="WW8Num125z0">
    <w:name w:val="WW8Num125z0"/>
    <w:rsid w:val="00F27F6F"/>
    <w:rPr>
      <w:rFonts w:ascii="Symbol" w:hAnsi="Symbol"/>
      <w:color w:val="auto"/>
    </w:rPr>
  </w:style>
  <w:style w:type="character" w:customStyle="1" w:styleId="WW8Num125z1">
    <w:name w:val="WW8Num125z1"/>
    <w:rsid w:val="00F27F6F"/>
    <w:rPr>
      <w:rFonts w:ascii="Courier New" w:hAnsi="Courier New" w:cs="Courier New"/>
    </w:rPr>
  </w:style>
  <w:style w:type="character" w:customStyle="1" w:styleId="WW8Num125z2">
    <w:name w:val="WW8Num125z2"/>
    <w:rsid w:val="00F27F6F"/>
    <w:rPr>
      <w:rFonts w:ascii="Wingdings" w:hAnsi="Wingdings"/>
    </w:rPr>
  </w:style>
  <w:style w:type="character" w:customStyle="1" w:styleId="WW8Num125z3">
    <w:name w:val="WW8Num125z3"/>
    <w:rsid w:val="00F27F6F"/>
    <w:rPr>
      <w:rFonts w:ascii="Symbol" w:hAnsi="Symbol"/>
    </w:rPr>
  </w:style>
  <w:style w:type="character" w:customStyle="1" w:styleId="WW8Num128z0">
    <w:name w:val="WW8Num128z0"/>
    <w:rsid w:val="00F27F6F"/>
    <w:rPr>
      <w:rFonts w:ascii="Symbol" w:hAnsi="Symbol"/>
    </w:rPr>
  </w:style>
  <w:style w:type="character" w:customStyle="1" w:styleId="WW8Num128z1">
    <w:name w:val="WW8Num128z1"/>
    <w:rsid w:val="00F27F6F"/>
    <w:rPr>
      <w:rFonts w:ascii="Courier New" w:hAnsi="Courier New" w:cs="Courier New"/>
    </w:rPr>
  </w:style>
  <w:style w:type="character" w:customStyle="1" w:styleId="WW8Num128z2">
    <w:name w:val="WW8Num128z2"/>
    <w:rsid w:val="00F27F6F"/>
    <w:rPr>
      <w:rFonts w:ascii="Wingdings" w:hAnsi="Wingdings"/>
    </w:rPr>
  </w:style>
  <w:style w:type="character" w:customStyle="1" w:styleId="WW8Num130z0">
    <w:name w:val="WW8Num130z0"/>
    <w:rsid w:val="00F27F6F"/>
    <w:rPr>
      <w:rFonts w:ascii="Wingdings" w:hAnsi="Wingdings"/>
      <w:sz w:val="24"/>
    </w:rPr>
  </w:style>
  <w:style w:type="character" w:customStyle="1" w:styleId="WW8Num130z1">
    <w:name w:val="WW8Num130z1"/>
    <w:rsid w:val="00F27F6F"/>
    <w:rPr>
      <w:rFonts w:ascii="Courier New" w:hAnsi="Courier New"/>
    </w:rPr>
  </w:style>
  <w:style w:type="character" w:customStyle="1" w:styleId="WW8Num130z2">
    <w:name w:val="WW8Num130z2"/>
    <w:rsid w:val="00F27F6F"/>
    <w:rPr>
      <w:rFonts w:ascii="Wingdings" w:hAnsi="Wingdings"/>
    </w:rPr>
  </w:style>
  <w:style w:type="character" w:customStyle="1" w:styleId="WW8Num130z3">
    <w:name w:val="WW8Num130z3"/>
    <w:rsid w:val="00F27F6F"/>
    <w:rPr>
      <w:rFonts w:ascii="Symbol" w:hAnsi="Symbol"/>
    </w:rPr>
  </w:style>
  <w:style w:type="character" w:customStyle="1" w:styleId="WW8Num131z0">
    <w:name w:val="WW8Num131z0"/>
    <w:rsid w:val="00F27F6F"/>
    <w:rPr>
      <w:rFonts w:ascii="Symbol" w:hAnsi="Symbol"/>
      <w:color w:val="5F5F5F"/>
    </w:rPr>
  </w:style>
  <w:style w:type="character" w:customStyle="1" w:styleId="WW8Num131z1">
    <w:name w:val="WW8Num131z1"/>
    <w:rsid w:val="00F27F6F"/>
    <w:rPr>
      <w:rFonts w:ascii="Courier New" w:hAnsi="Courier New"/>
    </w:rPr>
  </w:style>
  <w:style w:type="character" w:customStyle="1" w:styleId="WW8Num131z2">
    <w:name w:val="WW8Num131z2"/>
    <w:rsid w:val="00F27F6F"/>
    <w:rPr>
      <w:rFonts w:ascii="Wingdings" w:hAnsi="Wingdings"/>
    </w:rPr>
  </w:style>
  <w:style w:type="character" w:customStyle="1" w:styleId="WW8Num131z3">
    <w:name w:val="WW8Num131z3"/>
    <w:rsid w:val="00F27F6F"/>
    <w:rPr>
      <w:rFonts w:ascii="Symbol" w:hAnsi="Symbol"/>
    </w:rPr>
  </w:style>
  <w:style w:type="character" w:customStyle="1" w:styleId="WW8Num132z0">
    <w:name w:val="WW8Num132z0"/>
    <w:rsid w:val="00F27F6F"/>
    <w:rPr>
      <w:rFonts w:ascii="Symbol" w:hAnsi="Symbol"/>
    </w:rPr>
  </w:style>
  <w:style w:type="character" w:customStyle="1" w:styleId="WW8Num132z1">
    <w:name w:val="WW8Num132z1"/>
    <w:rsid w:val="00F27F6F"/>
    <w:rPr>
      <w:rFonts w:ascii="Courier New" w:hAnsi="Courier New" w:cs="Courier New"/>
    </w:rPr>
  </w:style>
  <w:style w:type="character" w:customStyle="1" w:styleId="WW8Num132z2">
    <w:name w:val="WW8Num132z2"/>
    <w:rsid w:val="00F27F6F"/>
    <w:rPr>
      <w:rFonts w:ascii="Wingdings" w:hAnsi="Wingdings"/>
    </w:rPr>
  </w:style>
  <w:style w:type="character" w:customStyle="1" w:styleId="WW8Num135z2">
    <w:name w:val="WW8Num135z2"/>
    <w:rsid w:val="00F27F6F"/>
    <w:rPr>
      <w:b/>
    </w:rPr>
  </w:style>
  <w:style w:type="character" w:customStyle="1" w:styleId="WW8Num135z3">
    <w:name w:val="WW8Num135z3"/>
    <w:rsid w:val="00F27F6F"/>
    <w:rPr>
      <w:rFonts w:ascii="Symbol" w:hAnsi="Symbol"/>
    </w:rPr>
  </w:style>
  <w:style w:type="character" w:customStyle="1" w:styleId="WW8Num135z4">
    <w:name w:val="WW8Num135z4"/>
    <w:rsid w:val="00F27F6F"/>
    <w:rPr>
      <w:rFonts w:ascii="Courier New" w:hAnsi="Courier New"/>
    </w:rPr>
  </w:style>
  <w:style w:type="character" w:customStyle="1" w:styleId="WW8Num135z5">
    <w:name w:val="WW8Num135z5"/>
    <w:rsid w:val="00F27F6F"/>
    <w:rPr>
      <w:rFonts w:ascii="Wingdings" w:hAnsi="Wingdings"/>
    </w:rPr>
  </w:style>
  <w:style w:type="character" w:customStyle="1" w:styleId="WW8Num138z0">
    <w:name w:val="WW8Num138z0"/>
    <w:rsid w:val="00F27F6F"/>
    <w:rPr>
      <w:b/>
    </w:rPr>
  </w:style>
  <w:style w:type="character" w:customStyle="1" w:styleId="WW8Num142z0">
    <w:name w:val="WW8Num142z0"/>
    <w:rsid w:val="00F27F6F"/>
    <w:rPr>
      <w:b/>
    </w:rPr>
  </w:style>
  <w:style w:type="character" w:customStyle="1" w:styleId="WW8Num144z0">
    <w:name w:val="WW8Num144z0"/>
    <w:rsid w:val="00F27F6F"/>
    <w:rPr>
      <w:rFonts w:ascii="Wingdings" w:hAnsi="Wingdings"/>
    </w:rPr>
  </w:style>
  <w:style w:type="character" w:customStyle="1" w:styleId="WW8Num144z1">
    <w:name w:val="WW8Num144z1"/>
    <w:rsid w:val="00F27F6F"/>
    <w:rPr>
      <w:rFonts w:ascii="Courier New" w:hAnsi="Courier New" w:cs="Courier New"/>
    </w:rPr>
  </w:style>
  <w:style w:type="character" w:customStyle="1" w:styleId="WW8Num144z3">
    <w:name w:val="WW8Num144z3"/>
    <w:rsid w:val="00F27F6F"/>
    <w:rPr>
      <w:rFonts w:ascii="Symbol" w:hAnsi="Symbol"/>
    </w:rPr>
  </w:style>
  <w:style w:type="character" w:customStyle="1" w:styleId="WW8Num145z0">
    <w:name w:val="WW8Num145z0"/>
    <w:rsid w:val="00F27F6F"/>
    <w:rPr>
      <w:rFonts w:ascii="Wingdings" w:hAnsi="Wingdings"/>
      <w:sz w:val="32"/>
    </w:rPr>
  </w:style>
  <w:style w:type="character" w:customStyle="1" w:styleId="WW8Num145z2">
    <w:name w:val="WW8Num145z2"/>
    <w:rsid w:val="00F27F6F"/>
    <w:rPr>
      <w:rFonts w:ascii="Wingdings" w:hAnsi="Wingdings"/>
    </w:rPr>
  </w:style>
  <w:style w:type="character" w:customStyle="1" w:styleId="WW8Num145z3">
    <w:name w:val="WW8Num145z3"/>
    <w:rsid w:val="00F27F6F"/>
    <w:rPr>
      <w:rFonts w:ascii="Symbol" w:hAnsi="Symbol"/>
    </w:rPr>
  </w:style>
  <w:style w:type="character" w:customStyle="1" w:styleId="WW8Num145z4">
    <w:name w:val="WW8Num145z4"/>
    <w:rsid w:val="00F27F6F"/>
    <w:rPr>
      <w:rFonts w:ascii="Courier New" w:hAnsi="Courier New"/>
    </w:rPr>
  </w:style>
  <w:style w:type="character" w:customStyle="1" w:styleId="WW8Num146z0">
    <w:name w:val="WW8Num146z0"/>
    <w:rsid w:val="00F27F6F"/>
    <w:rPr>
      <w:b w:val="0"/>
    </w:rPr>
  </w:style>
  <w:style w:type="character" w:customStyle="1" w:styleId="WW8Num147z0">
    <w:name w:val="WW8Num147z0"/>
    <w:rsid w:val="00F27F6F"/>
    <w:rPr>
      <w:rFonts w:ascii="Arial" w:hAnsi="Arial"/>
      <w:b/>
      <w:i w:val="0"/>
    </w:rPr>
  </w:style>
  <w:style w:type="character" w:customStyle="1" w:styleId="WW8Num148z0">
    <w:name w:val="WW8Num148z0"/>
    <w:rsid w:val="00F27F6F"/>
    <w:rPr>
      <w:b w:val="0"/>
    </w:rPr>
  </w:style>
  <w:style w:type="character" w:customStyle="1" w:styleId="WW8Num149z0">
    <w:name w:val="WW8Num149z0"/>
    <w:rsid w:val="00F27F6F"/>
    <w:rPr>
      <w:rFonts w:ascii="Wingdings" w:hAnsi="Wingdings"/>
    </w:rPr>
  </w:style>
  <w:style w:type="character" w:customStyle="1" w:styleId="WW8Num149z1">
    <w:name w:val="WW8Num149z1"/>
    <w:rsid w:val="00F27F6F"/>
    <w:rPr>
      <w:rFonts w:ascii="Courier New" w:hAnsi="Courier New"/>
    </w:rPr>
  </w:style>
  <w:style w:type="character" w:customStyle="1" w:styleId="WW8Num149z3">
    <w:name w:val="WW8Num149z3"/>
    <w:rsid w:val="00F27F6F"/>
    <w:rPr>
      <w:rFonts w:ascii="Symbol" w:hAnsi="Symbol"/>
    </w:rPr>
  </w:style>
  <w:style w:type="character" w:customStyle="1" w:styleId="WW8Num152z0">
    <w:name w:val="WW8Num152z0"/>
    <w:rsid w:val="00F27F6F"/>
    <w:rPr>
      <w:rFonts w:ascii="Symbol" w:hAnsi="Symbol"/>
      <w:color w:val="auto"/>
    </w:rPr>
  </w:style>
  <w:style w:type="character" w:customStyle="1" w:styleId="WW8Num152z1">
    <w:name w:val="WW8Num152z1"/>
    <w:rsid w:val="00F27F6F"/>
    <w:rPr>
      <w:rFonts w:ascii="Courier New" w:hAnsi="Courier New" w:cs="Courier New"/>
    </w:rPr>
  </w:style>
  <w:style w:type="character" w:customStyle="1" w:styleId="WW8Num152z2">
    <w:name w:val="WW8Num152z2"/>
    <w:rsid w:val="00F27F6F"/>
    <w:rPr>
      <w:rFonts w:ascii="Wingdings" w:hAnsi="Wingdings"/>
    </w:rPr>
  </w:style>
  <w:style w:type="character" w:customStyle="1" w:styleId="WW8Num152z3">
    <w:name w:val="WW8Num152z3"/>
    <w:rsid w:val="00F27F6F"/>
    <w:rPr>
      <w:rFonts w:ascii="Symbol" w:hAnsi="Symbol"/>
    </w:rPr>
  </w:style>
  <w:style w:type="character" w:customStyle="1" w:styleId="WW8Num153z0">
    <w:name w:val="WW8Num153z0"/>
    <w:rsid w:val="00F27F6F"/>
    <w:rPr>
      <w:rFonts w:ascii="Symbol" w:hAnsi="Symbol"/>
    </w:rPr>
  </w:style>
  <w:style w:type="character" w:customStyle="1" w:styleId="WW8Num153z1">
    <w:name w:val="WW8Num153z1"/>
    <w:rsid w:val="00F27F6F"/>
    <w:rPr>
      <w:rFonts w:ascii="Courier New" w:hAnsi="Courier New"/>
    </w:rPr>
  </w:style>
  <w:style w:type="character" w:customStyle="1" w:styleId="WW8Num153z2">
    <w:name w:val="WW8Num153z2"/>
    <w:rsid w:val="00F27F6F"/>
    <w:rPr>
      <w:rFonts w:ascii="Wingdings" w:hAnsi="Wingdings"/>
    </w:rPr>
  </w:style>
  <w:style w:type="character" w:customStyle="1" w:styleId="WW8Num154z3">
    <w:name w:val="WW8Num154z3"/>
    <w:rsid w:val="00F27F6F"/>
    <w:rPr>
      <w:sz w:val="22"/>
      <w:szCs w:val="22"/>
    </w:rPr>
  </w:style>
  <w:style w:type="character" w:customStyle="1" w:styleId="WW8Num157z0">
    <w:name w:val="WW8Num157z0"/>
    <w:rsid w:val="00F27F6F"/>
    <w:rPr>
      <w:rFonts w:ascii="Symbol" w:hAnsi="Symbol"/>
      <w:sz w:val="20"/>
    </w:rPr>
  </w:style>
  <w:style w:type="character" w:customStyle="1" w:styleId="WW8Num157z1">
    <w:name w:val="WW8Num157z1"/>
    <w:rsid w:val="00F27F6F"/>
    <w:rPr>
      <w:rFonts w:ascii="Courier New" w:hAnsi="Courier New"/>
      <w:sz w:val="20"/>
    </w:rPr>
  </w:style>
  <w:style w:type="character" w:customStyle="1" w:styleId="WW8Num157z2">
    <w:name w:val="WW8Num157z2"/>
    <w:rsid w:val="00F27F6F"/>
    <w:rPr>
      <w:rFonts w:ascii="Wingdings" w:hAnsi="Wingdings"/>
      <w:sz w:val="20"/>
    </w:rPr>
  </w:style>
  <w:style w:type="character" w:customStyle="1" w:styleId="WW8Num158z0">
    <w:name w:val="WW8Num158z0"/>
    <w:rsid w:val="00F27F6F"/>
    <w:rPr>
      <w:rFonts w:ascii="Symbol" w:hAnsi="Symbol"/>
    </w:rPr>
  </w:style>
  <w:style w:type="character" w:customStyle="1" w:styleId="WW8Num158z1">
    <w:name w:val="WW8Num158z1"/>
    <w:rsid w:val="00F27F6F"/>
    <w:rPr>
      <w:rFonts w:ascii="Courier New" w:hAnsi="Courier New"/>
    </w:rPr>
  </w:style>
  <w:style w:type="character" w:customStyle="1" w:styleId="WW8Num158z2">
    <w:name w:val="WW8Num158z2"/>
    <w:rsid w:val="00F27F6F"/>
    <w:rPr>
      <w:rFonts w:ascii="Wingdings" w:hAnsi="Wingdings"/>
    </w:rPr>
  </w:style>
  <w:style w:type="character" w:customStyle="1" w:styleId="WW8Num159z0">
    <w:name w:val="WW8Num159z0"/>
    <w:rsid w:val="00F27F6F"/>
    <w:rPr>
      <w:rFonts w:ascii="Symbol" w:hAnsi="Symbol"/>
      <w:color w:val="auto"/>
    </w:rPr>
  </w:style>
  <w:style w:type="character" w:customStyle="1" w:styleId="WW8Num160z0">
    <w:name w:val="WW8Num160z0"/>
    <w:rsid w:val="00F27F6F"/>
    <w:rPr>
      <w:rFonts w:ascii="Symbol" w:hAnsi="Symbol"/>
    </w:rPr>
  </w:style>
  <w:style w:type="character" w:customStyle="1" w:styleId="WW8Num160z1">
    <w:name w:val="WW8Num160z1"/>
    <w:rsid w:val="00F27F6F"/>
    <w:rPr>
      <w:rFonts w:ascii="Courier New" w:hAnsi="Courier New" w:cs="Courier New"/>
    </w:rPr>
  </w:style>
  <w:style w:type="character" w:customStyle="1" w:styleId="WW8Num160z2">
    <w:name w:val="WW8Num160z2"/>
    <w:rsid w:val="00F27F6F"/>
    <w:rPr>
      <w:rFonts w:ascii="Wingdings" w:hAnsi="Wingdings"/>
    </w:rPr>
  </w:style>
  <w:style w:type="character" w:customStyle="1" w:styleId="WW8Num162z0">
    <w:name w:val="WW8Num162z0"/>
    <w:rsid w:val="00F27F6F"/>
    <w:rPr>
      <w:rFonts w:ascii="Symbol" w:hAnsi="Symbol"/>
    </w:rPr>
  </w:style>
  <w:style w:type="character" w:customStyle="1" w:styleId="WW8Num162z1">
    <w:name w:val="WW8Num162z1"/>
    <w:rsid w:val="00F27F6F"/>
    <w:rPr>
      <w:rFonts w:ascii="Courier New" w:hAnsi="Courier New" w:cs="Courier New"/>
    </w:rPr>
  </w:style>
  <w:style w:type="character" w:customStyle="1" w:styleId="WW8Num162z2">
    <w:name w:val="WW8Num162z2"/>
    <w:rsid w:val="00F27F6F"/>
    <w:rPr>
      <w:rFonts w:ascii="Wingdings" w:hAnsi="Wingdings"/>
    </w:rPr>
  </w:style>
  <w:style w:type="character" w:customStyle="1" w:styleId="WW8Num163z0">
    <w:name w:val="WW8Num163z0"/>
    <w:rsid w:val="00F27F6F"/>
    <w:rPr>
      <w:rFonts w:ascii="Wingdings" w:hAnsi="Wingdings"/>
    </w:rPr>
  </w:style>
  <w:style w:type="character" w:customStyle="1" w:styleId="WW8Num163z1">
    <w:name w:val="WW8Num163z1"/>
    <w:rsid w:val="00F27F6F"/>
    <w:rPr>
      <w:rFonts w:ascii="Courier New" w:hAnsi="Courier New"/>
    </w:rPr>
  </w:style>
  <w:style w:type="character" w:customStyle="1" w:styleId="WW8Num163z3">
    <w:name w:val="WW8Num163z3"/>
    <w:rsid w:val="00F27F6F"/>
    <w:rPr>
      <w:rFonts w:ascii="Symbol" w:hAnsi="Symbol"/>
    </w:rPr>
  </w:style>
  <w:style w:type="character" w:customStyle="1" w:styleId="WW8Num166z0">
    <w:name w:val="WW8Num166z0"/>
    <w:rsid w:val="00F27F6F"/>
    <w:rPr>
      <w:rFonts w:ascii="Wingdings" w:hAnsi="Wingdings"/>
    </w:rPr>
  </w:style>
  <w:style w:type="character" w:customStyle="1" w:styleId="WW8Num166z1">
    <w:name w:val="WW8Num166z1"/>
    <w:rsid w:val="00F27F6F"/>
    <w:rPr>
      <w:rFonts w:ascii="Courier New" w:hAnsi="Courier New" w:cs="Courier New"/>
    </w:rPr>
  </w:style>
  <w:style w:type="character" w:customStyle="1" w:styleId="WW8Num166z3">
    <w:name w:val="WW8Num166z3"/>
    <w:rsid w:val="00F27F6F"/>
    <w:rPr>
      <w:rFonts w:ascii="Symbol" w:hAnsi="Symbol"/>
    </w:rPr>
  </w:style>
  <w:style w:type="character" w:customStyle="1" w:styleId="WW8Num167z0">
    <w:name w:val="WW8Num167z0"/>
    <w:rsid w:val="00F27F6F"/>
    <w:rPr>
      <w:b w:val="0"/>
    </w:rPr>
  </w:style>
  <w:style w:type="character" w:customStyle="1" w:styleId="WW8Num170z0">
    <w:name w:val="WW8Num170z0"/>
    <w:rsid w:val="00F27F6F"/>
    <w:rPr>
      <w:rFonts w:ascii="Symbol" w:hAnsi="Symbol" w:cs="Times New Roman"/>
    </w:rPr>
  </w:style>
  <w:style w:type="character" w:customStyle="1" w:styleId="WW8Num170z1">
    <w:name w:val="WW8Num170z1"/>
    <w:rsid w:val="00F27F6F"/>
    <w:rPr>
      <w:rFonts w:ascii="Courier New" w:hAnsi="Courier New" w:cs="Courier New"/>
    </w:rPr>
  </w:style>
  <w:style w:type="character" w:customStyle="1" w:styleId="WW8Num170z2">
    <w:name w:val="WW8Num170z2"/>
    <w:rsid w:val="00F27F6F"/>
    <w:rPr>
      <w:rFonts w:ascii="Wingdings" w:hAnsi="Wingdings" w:cs="Times New Roman"/>
    </w:rPr>
  </w:style>
  <w:style w:type="character" w:customStyle="1" w:styleId="WW8Num172z0">
    <w:name w:val="WW8Num172z0"/>
    <w:rsid w:val="00F27F6F"/>
    <w:rPr>
      <w:rFonts w:ascii="Symbol" w:hAnsi="Symbol"/>
    </w:rPr>
  </w:style>
  <w:style w:type="character" w:customStyle="1" w:styleId="WW8Num172z1">
    <w:name w:val="WW8Num172z1"/>
    <w:rsid w:val="00F27F6F"/>
    <w:rPr>
      <w:rFonts w:ascii="Courier New" w:hAnsi="Courier New" w:cs="Courier New"/>
    </w:rPr>
  </w:style>
  <w:style w:type="character" w:customStyle="1" w:styleId="WW8Num172z2">
    <w:name w:val="WW8Num172z2"/>
    <w:rsid w:val="00F27F6F"/>
    <w:rPr>
      <w:rFonts w:ascii="Wingdings" w:hAnsi="Wingdings"/>
    </w:rPr>
  </w:style>
  <w:style w:type="character" w:customStyle="1" w:styleId="WW8Num173z0">
    <w:name w:val="WW8Num173z0"/>
    <w:rsid w:val="00F27F6F"/>
    <w:rPr>
      <w:rFonts w:ascii="Symbol" w:hAnsi="Symbol"/>
    </w:rPr>
  </w:style>
  <w:style w:type="character" w:customStyle="1" w:styleId="WW8Num173z1">
    <w:name w:val="WW8Num173z1"/>
    <w:rsid w:val="00F27F6F"/>
    <w:rPr>
      <w:rFonts w:ascii="Courier New" w:hAnsi="Courier New"/>
    </w:rPr>
  </w:style>
  <w:style w:type="character" w:customStyle="1" w:styleId="WW8Num173z2">
    <w:name w:val="WW8Num173z2"/>
    <w:rsid w:val="00F27F6F"/>
    <w:rPr>
      <w:rFonts w:ascii="Wingdings" w:hAnsi="Wingdings"/>
    </w:rPr>
  </w:style>
  <w:style w:type="character" w:customStyle="1" w:styleId="WW8Num174z0">
    <w:name w:val="WW8Num174z0"/>
    <w:rsid w:val="00F27F6F"/>
    <w:rPr>
      <w:b w:val="0"/>
      <w:i w:val="0"/>
    </w:rPr>
  </w:style>
  <w:style w:type="character" w:customStyle="1" w:styleId="WW8Num175z0">
    <w:name w:val="WW8Num175z0"/>
    <w:rsid w:val="00F27F6F"/>
    <w:rPr>
      <w:rFonts w:ascii="Wingdings" w:hAnsi="Wingdings"/>
    </w:rPr>
  </w:style>
  <w:style w:type="character" w:customStyle="1" w:styleId="WW8Num175z1">
    <w:name w:val="WW8Num175z1"/>
    <w:rsid w:val="00F27F6F"/>
    <w:rPr>
      <w:rFonts w:ascii="Courier New" w:hAnsi="Courier New"/>
    </w:rPr>
  </w:style>
  <w:style w:type="character" w:customStyle="1" w:styleId="WW8Num175z3">
    <w:name w:val="WW8Num175z3"/>
    <w:rsid w:val="00F27F6F"/>
    <w:rPr>
      <w:rFonts w:ascii="Symbol" w:hAnsi="Symbol"/>
    </w:rPr>
  </w:style>
  <w:style w:type="character" w:customStyle="1" w:styleId="WW8Num176z0">
    <w:name w:val="WW8Num176z0"/>
    <w:rsid w:val="00F27F6F"/>
    <w:rPr>
      <w:rFonts w:ascii="Symbol" w:hAnsi="Symbol"/>
    </w:rPr>
  </w:style>
  <w:style w:type="character" w:customStyle="1" w:styleId="WW8Num176z1">
    <w:name w:val="WW8Num176z1"/>
    <w:rsid w:val="00F27F6F"/>
    <w:rPr>
      <w:rFonts w:ascii="Courier New" w:hAnsi="Courier New" w:cs="Courier New"/>
    </w:rPr>
  </w:style>
  <w:style w:type="character" w:customStyle="1" w:styleId="WW8Num176z2">
    <w:name w:val="WW8Num176z2"/>
    <w:rsid w:val="00F27F6F"/>
    <w:rPr>
      <w:rFonts w:ascii="Wingdings" w:hAnsi="Wingdings"/>
    </w:rPr>
  </w:style>
  <w:style w:type="character" w:customStyle="1" w:styleId="WW8Num177z0">
    <w:name w:val="WW8Num177z0"/>
    <w:rsid w:val="00F27F6F"/>
    <w:rPr>
      <w:b/>
    </w:rPr>
  </w:style>
  <w:style w:type="character" w:customStyle="1" w:styleId="WW8Num178z0">
    <w:name w:val="WW8Num178z0"/>
    <w:rsid w:val="00F27F6F"/>
    <w:rPr>
      <w:rFonts w:ascii="Symbol" w:hAnsi="Symbol"/>
      <w:color w:val="auto"/>
    </w:rPr>
  </w:style>
  <w:style w:type="character" w:customStyle="1" w:styleId="WW8Num178z1">
    <w:name w:val="WW8Num178z1"/>
    <w:rsid w:val="00F27F6F"/>
    <w:rPr>
      <w:rFonts w:ascii="Courier New" w:hAnsi="Courier New" w:cs="Courier New"/>
    </w:rPr>
  </w:style>
  <w:style w:type="character" w:customStyle="1" w:styleId="WW8Num178z2">
    <w:name w:val="WW8Num178z2"/>
    <w:rsid w:val="00F27F6F"/>
    <w:rPr>
      <w:rFonts w:ascii="Wingdings" w:hAnsi="Wingdings"/>
    </w:rPr>
  </w:style>
  <w:style w:type="character" w:customStyle="1" w:styleId="WW8Num178z3">
    <w:name w:val="WW8Num178z3"/>
    <w:rsid w:val="00F27F6F"/>
    <w:rPr>
      <w:rFonts w:ascii="Symbol" w:hAnsi="Symbol"/>
    </w:rPr>
  </w:style>
  <w:style w:type="character" w:customStyle="1" w:styleId="WW8Num179z0">
    <w:name w:val="WW8Num179z0"/>
    <w:rsid w:val="00F27F6F"/>
    <w:rPr>
      <w:rFonts w:ascii="Wingdings" w:hAnsi="Wingdings"/>
    </w:rPr>
  </w:style>
  <w:style w:type="character" w:customStyle="1" w:styleId="WW8Num179z1">
    <w:name w:val="WW8Num179z1"/>
    <w:rsid w:val="00F27F6F"/>
    <w:rPr>
      <w:rFonts w:ascii="Courier New" w:hAnsi="Courier New" w:cs="Courier New"/>
    </w:rPr>
  </w:style>
  <w:style w:type="character" w:customStyle="1" w:styleId="WW8Num179z3">
    <w:name w:val="WW8Num179z3"/>
    <w:rsid w:val="00F27F6F"/>
    <w:rPr>
      <w:rFonts w:ascii="Symbol" w:hAnsi="Symbol"/>
    </w:rPr>
  </w:style>
  <w:style w:type="character" w:customStyle="1" w:styleId="WW8Num180z0">
    <w:name w:val="WW8Num180z0"/>
    <w:rsid w:val="00F27F6F"/>
    <w:rPr>
      <w:rFonts w:ascii="Symbol" w:hAnsi="Symbol"/>
      <w:color w:val="auto"/>
    </w:rPr>
  </w:style>
  <w:style w:type="character" w:customStyle="1" w:styleId="WW8Num180z1">
    <w:name w:val="WW8Num180z1"/>
    <w:rsid w:val="00F27F6F"/>
    <w:rPr>
      <w:rFonts w:ascii="Courier New" w:hAnsi="Courier New" w:cs="Courier New"/>
    </w:rPr>
  </w:style>
  <w:style w:type="character" w:customStyle="1" w:styleId="WW8Num180z2">
    <w:name w:val="WW8Num180z2"/>
    <w:rsid w:val="00F27F6F"/>
    <w:rPr>
      <w:rFonts w:ascii="Wingdings" w:hAnsi="Wingdings"/>
    </w:rPr>
  </w:style>
  <w:style w:type="character" w:customStyle="1" w:styleId="WW8Num180z3">
    <w:name w:val="WW8Num180z3"/>
    <w:rsid w:val="00F27F6F"/>
    <w:rPr>
      <w:rFonts w:ascii="Symbol" w:hAnsi="Symbol"/>
    </w:rPr>
  </w:style>
  <w:style w:type="character" w:customStyle="1" w:styleId="WW8Num185z0">
    <w:name w:val="WW8Num185z0"/>
    <w:rsid w:val="00F27F6F"/>
    <w:rPr>
      <w:rFonts w:ascii="Symbol" w:hAnsi="Symbol"/>
    </w:rPr>
  </w:style>
  <w:style w:type="character" w:customStyle="1" w:styleId="WW8Num185z1">
    <w:name w:val="WW8Num185z1"/>
    <w:rsid w:val="00F27F6F"/>
    <w:rPr>
      <w:rFonts w:ascii="Courier New" w:hAnsi="Courier New" w:cs="Courier New"/>
    </w:rPr>
  </w:style>
  <w:style w:type="character" w:customStyle="1" w:styleId="WW8Num185z2">
    <w:name w:val="WW8Num185z2"/>
    <w:rsid w:val="00F27F6F"/>
    <w:rPr>
      <w:rFonts w:ascii="Wingdings" w:hAnsi="Wingdings"/>
    </w:rPr>
  </w:style>
  <w:style w:type="character" w:customStyle="1" w:styleId="WW8Num186z1">
    <w:name w:val="WW8Num186z1"/>
    <w:rsid w:val="00F27F6F"/>
    <w:rPr>
      <w:b w:val="0"/>
    </w:rPr>
  </w:style>
  <w:style w:type="character" w:customStyle="1" w:styleId="WW8Num187z0">
    <w:name w:val="WW8Num187z0"/>
    <w:rsid w:val="00F27F6F"/>
    <w:rPr>
      <w:rFonts w:ascii="Symbol" w:hAnsi="Symbol"/>
    </w:rPr>
  </w:style>
  <w:style w:type="character" w:customStyle="1" w:styleId="WW8Num187z1">
    <w:name w:val="WW8Num187z1"/>
    <w:rsid w:val="00F27F6F"/>
    <w:rPr>
      <w:rFonts w:ascii="Courier New" w:hAnsi="Courier New"/>
    </w:rPr>
  </w:style>
  <w:style w:type="character" w:customStyle="1" w:styleId="WW8Num187z2">
    <w:name w:val="WW8Num187z2"/>
    <w:rsid w:val="00F27F6F"/>
    <w:rPr>
      <w:rFonts w:ascii="Wingdings" w:hAnsi="Wingdings"/>
    </w:rPr>
  </w:style>
  <w:style w:type="character" w:customStyle="1" w:styleId="WW8Num188z0">
    <w:name w:val="WW8Num188z0"/>
    <w:rsid w:val="00F27F6F"/>
    <w:rPr>
      <w:b/>
    </w:rPr>
  </w:style>
  <w:style w:type="character" w:customStyle="1" w:styleId="WW8Num189z0">
    <w:name w:val="WW8Num189z0"/>
    <w:rsid w:val="00F27F6F"/>
    <w:rPr>
      <w:rFonts w:ascii="Symbol" w:hAnsi="Symbol"/>
    </w:rPr>
  </w:style>
  <w:style w:type="character" w:customStyle="1" w:styleId="WW8Num189z1">
    <w:name w:val="WW8Num189z1"/>
    <w:rsid w:val="00F27F6F"/>
    <w:rPr>
      <w:rFonts w:ascii="Courier New" w:hAnsi="Courier New"/>
    </w:rPr>
  </w:style>
  <w:style w:type="character" w:customStyle="1" w:styleId="WW8Num189z2">
    <w:name w:val="WW8Num189z2"/>
    <w:rsid w:val="00F27F6F"/>
    <w:rPr>
      <w:rFonts w:ascii="Wingdings" w:hAnsi="Wingdings"/>
    </w:rPr>
  </w:style>
  <w:style w:type="character" w:customStyle="1" w:styleId="WW8Num191z0">
    <w:name w:val="WW8Num191z0"/>
    <w:rsid w:val="00F27F6F"/>
    <w:rPr>
      <w:rFonts w:ascii="Symbol" w:hAnsi="Symbol"/>
      <w:sz w:val="20"/>
    </w:rPr>
  </w:style>
  <w:style w:type="character" w:customStyle="1" w:styleId="WW8Num191z1">
    <w:name w:val="WW8Num191z1"/>
    <w:rsid w:val="00F27F6F"/>
    <w:rPr>
      <w:rFonts w:ascii="Courier New" w:hAnsi="Courier New"/>
      <w:sz w:val="20"/>
    </w:rPr>
  </w:style>
  <w:style w:type="character" w:customStyle="1" w:styleId="WW8Num191z2">
    <w:name w:val="WW8Num191z2"/>
    <w:rsid w:val="00F27F6F"/>
    <w:rPr>
      <w:rFonts w:ascii="Wingdings" w:hAnsi="Wingdings"/>
      <w:sz w:val="20"/>
    </w:rPr>
  </w:style>
  <w:style w:type="character" w:customStyle="1" w:styleId="WW8Num192z0">
    <w:name w:val="WW8Num192z0"/>
    <w:rsid w:val="00F27F6F"/>
    <w:rPr>
      <w:rFonts w:ascii="Symbol" w:hAnsi="Symbol"/>
      <w:color w:val="auto"/>
    </w:rPr>
  </w:style>
  <w:style w:type="character" w:customStyle="1" w:styleId="WW8Num192z1">
    <w:name w:val="WW8Num192z1"/>
    <w:rsid w:val="00F27F6F"/>
    <w:rPr>
      <w:rFonts w:ascii="Courier New" w:hAnsi="Courier New" w:cs="Courier New"/>
    </w:rPr>
  </w:style>
  <w:style w:type="character" w:customStyle="1" w:styleId="WW8Num192z2">
    <w:name w:val="WW8Num192z2"/>
    <w:rsid w:val="00F27F6F"/>
    <w:rPr>
      <w:rFonts w:ascii="Wingdings" w:hAnsi="Wingdings"/>
    </w:rPr>
  </w:style>
  <w:style w:type="character" w:customStyle="1" w:styleId="WW8Num192z3">
    <w:name w:val="WW8Num192z3"/>
    <w:rsid w:val="00F27F6F"/>
    <w:rPr>
      <w:rFonts w:ascii="Symbol" w:hAnsi="Symbol"/>
    </w:rPr>
  </w:style>
  <w:style w:type="character" w:customStyle="1" w:styleId="WW8Num193z0">
    <w:name w:val="WW8Num193z0"/>
    <w:rsid w:val="00F27F6F"/>
    <w:rPr>
      <w:b w:val="0"/>
    </w:rPr>
  </w:style>
  <w:style w:type="character" w:customStyle="1" w:styleId="WW8Num194z1">
    <w:name w:val="WW8Num194z1"/>
    <w:rsid w:val="00F27F6F"/>
    <w:rPr>
      <w:b/>
    </w:rPr>
  </w:style>
  <w:style w:type="character" w:customStyle="1" w:styleId="WW8Num195z0">
    <w:name w:val="WW8Num195z0"/>
    <w:rsid w:val="00F27F6F"/>
    <w:rPr>
      <w:b w:val="0"/>
    </w:rPr>
  </w:style>
  <w:style w:type="character" w:customStyle="1" w:styleId="WW8Num196z0">
    <w:name w:val="WW8Num196z0"/>
    <w:rsid w:val="00F27F6F"/>
    <w:rPr>
      <w:rFonts w:ascii="Symbol" w:hAnsi="Symbol"/>
      <w:color w:val="auto"/>
    </w:rPr>
  </w:style>
  <w:style w:type="character" w:customStyle="1" w:styleId="WW8Num196z1">
    <w:name w:val="WW8Num196z1"/>
    <w:rsid w:val="00F27F6F"/>
    <w:rPr>
      <w:rFonts w:ascii="Courier New" w:hAnsi="Courier New" w:cs="Courier New"/>
    </w:rPr>
  </w:style>
  <w:style w:type="character" w:customStyle="1" w:styleId="WW8Num196z2">
    <w:name w:val="WW8Num196z2"/>
    <w:rsid w:val="00F27F6F"/>
    <w:rPr>
      <w:rFonts w:ascii="Wingdings" w:hAnsi="Wingdings"/>
    </w:rPr>
  </w:style>
  <w:style w:type="character" w:customStyle="1" w:styleId="WW8Num196z3">
    <w:name w:val="WW8Num196z3"/>
    <w:rsid w:val="00F27F6F"/>
    <w:rPr>
      <w:rFonts w:ascii="Symbol" w:hAnsi="Symbol"/>
    </w:rPr>
  </w:style>
  <w:style w:type="character" w:customStyle="1" w:styleId="WW8Num198z1">
    <w:name w:val="WW8Num198z1"/>
    <w:rsid w:val="00F27F6F"/>
    <w:rPr>
      <w:b w:val="0"/>
    </w:rPr>
  </w:style>
  <w:style w:type="character" w:customStyle="1" w:styleId="WW8Num201z0">
    <w:name w:val="WW8Num201z0"/>
    <w:rsid w:val="00F27F6F"/>
    <w:rPr>
      <w:b w:val="0"/>
    </w:rPr>
  </w:style>
  <w:style w:type="character" w:customStyle="1" w:styleId="WW8Num203z0">
    <w:name w:val="WW8Num203z0"/>
    <w:rsid w:val="00F27F6F"/>
    <w:rPr>
      <w:b w:val="0"/>
    </w:rPr>
  </w:style>
  <w:style w:type="character" w:customStyle="1" w:styleId="WW8Num207z0">
    <w:name w:val="WW8Num207z0"/>
    <w:rsid w:val="00F27F6F"/>
    <w:rPr>
      <w:rFonts w:ascii="Symbol" w:hAnsi="Symbol"/>
    </w:rPr>
  </w:style>
  <w:style w:type="character" w:customStyle="1" w:styleId="WW8Num207z1">
    <w:name w:val="WW8Num207z1"/>
    <w:rsid w:val="00F27F6F"/>
    <w:rPr>
      <w:rFonts w:ascii="Courier New" w:hAnsi="Courier New" w:cs="Courier New"/>
    </w:rPr>
  </w:style>
  <w:style w:type="character" w:customStyle="1" w:styleId="WW8Num207z2">
    <w:name w:val="WW8Num207z2"/>
    <w:rsid w:val="00F27F6F"/>
    <w:rPr>
      <w:rFonts w:ascii="Wingdings" w:hAnsi="Wingdings"/>
    </w:rPr>
  </w:style>
  <w:style w:type="character" w:customStyle="1" w:styleId="WW8Num209z0">
    <w:name w:val="WW8Num209z0"/>
    <w:rsid w:val="00F27F6F"/>
    <w:rPr>
      <w:b w:val="0"/>
    </w:rPr>
  </w:style>
  <w:style w:type="character" w:customStyle="1" w:styleId="WW8Num210z0">
    <w:name w:val="WW8Num210z0"/>
    <w:rsid w:val="00F27F6F"/>
    <w:rPr>
      <w:b w:val="0"/>
    </w:rPr>
  </w:style>
  <w:style w:type="character" w:customStyle="1" w:styleId="WW8Num212z0">
    <w:name w:val="WW8Num212z0"/>
    <w:rsid w:val="00F27F6F"/>
    <w:rPr>
      <w:b/>
    </w:rPr>
  </w:style>
  <w:style w:type="character" w:customStyle="1" w:styleId="WW8Num215z0">
    <w:name w:val="WW8Num215z0"/>
    <w:rsid w:val="00F27F6F"/>
    <w:rPr>
      <w:rFonts w:ascii="Symbol" w:hAnsi="Symbol"/>
    </w:rPr>
  </w:style>
  <w:style w:type="character" w:customStyle="1" w:styleId="WW8Num215z1">
    <w:name w:val="WW8Num215z1"/>
    <w:rsid w:val="00F27F6F"/>
    <w:rPr>
      <w:rFonts w:ascii="Courier New" w:hAnsi="Courier New"/>
    </w:rPr>
  </w:style>
  <w:style w:type="character" w:customStyle="1" w:styleId="WW8Num215z2">
    <w:name w:val="WW8Num215z2"/>
    <w:rsid w:val="00F27F6F"/>
    <w:rPr>
      <w:rFonts w:ascii="Wingdings" w:hAnsi="Wingdings"/>
    </w:rPr>
  </w:style>
  <w:style w:type="character" w:customStyle="1" w:styleId="WW8Num217z0">
    <w:name w:val="WW8Num217z0"/>
    <w:rsid w:val="00F27F6F"/>
    <w:rPr>
      <w:rFonts w:ascii="Symbol" w:hAnsi="Symbol"/>
    </w:rPr>
  </w:style>
  <w:style w:type="character" w:customStyle="1" w:styleId="WW8Num217z1">
    <w:name w:val="WW8Num217z1"/>
    <w:rsid w:val="00F27F6F"/>
    <w:rPr>
      <w:rFonts w:ascii="Courier New" w:hAnsi="Courier New" w:cs="Courier New"/>
    </w:rPr>
  </w:style>
  <w:style w:type="character" w:customStyle="1" w:styleId="WW8Num217z2">
    <w:name w:val="WW8Num217z2"/>
    <w:rsid w:val="00F27F6F"/>
    <w:rPr>
      <w:rFonts w:ascii="Wingdings" w:hAnsi="Wingdings"/>
    </w:rPr>
  </w:style>
  <w:style w:type="character" w:customStyle="1" w:styleId="WW8Num218z0">
    <w:name w:val="WW8Num218z0"/>
    <w:rsid w:val="00F27F6F"/>
    <w:rPr>
      <w:b w:val="0"/>
    </w:rPr>
  </w:style>
  <w:style w:type="character" w:customStyle="1" w:styleId="WW8Num219z0">
    <w:name w:val="WW8Num219z0"/>
    <w:rsid w:val="00F27F6F"/>
    <w:rPr>
      <w:b w:val="0"/>
    </w:rPr>
  </w:style>
  <w:style w:type="character" w:customStyle="1" w:styleId="WW8Num220z0">
    <w:name w:val="WW8Num220z0"/>
    <w:rsid w:val="00F27F6F"/>
    <w:rPr>
      <w:rFonts w:ascii="Wingdings" w:hAnsi="Wingdings"/>
    </w:rPr>
  </w:style>
  <w:style w:type="character" w:customStyle="1" w:styleId="WW8Num220z1">
    <w:name w:val="WW8Num220z1"/>
    <w:rsid w:val="00F27F6F"/>
    <w:rPr>
      <w:rFonts w:ascii="Courier New" w:hAnsi="Courier New" w:cs="Courier New"/>
    </w:rPr>
  </w:style>
  <w:style w:type="character" w:customStyle="1" w:styleId="WW8Num220z3">
    <w:name w:val="WW8Num220z3"/>
    <w:rsid w:val="00F27F6F"/>
    <w:rPr>
      <w:rFonts w:ascii="Symbol" w:hAnsi="Symbol"/>
    </w:rPr>
  </w:style>
  <w:style w:type="character" w:customStyle="1" w:styleId="WW8Num221z0">
    <w:name w:val="WW8Num221z0"/>
    <w:rsid w:val="00F27F6F"/>
    <w:rPr>
      <w:b/>
    </w:rPr>
  </w:style>
  <w:style w:type="character" w:customStyle="1" w:styleId="WW8Num223z0">
    <w:name w:val="WW8Num223z0"/>
    <w:rsid w:val="00F27F6F"/>
    <w:rPr>
      <w:b/>
    </w:rPr>
  </w:style>
  <w:style w:type="character" w:customStyle="1" w:styleId="WW8Num227z3">
    <w:name w:val="WW8Num227z3"/>
    <w:rsid w:val="00F27F6F"/>
    <w:rPr>
      <w:rFonts w:ascii="Arial" w:hAnsi="Arial" w:cs="Arial"/>
      <w:sz w:val="24"/>
      <w:szCs w:val="24"/>
    </w:rPr>
  </w:style>
  <w:style w:type="character" w:customStyle="1" w:styleId="WW8Num228z0">
    <w:name w:val="WW8Num228z0"/>
    <w:rsid w:val="00F27F6F"/>
    <w:rPr>
      <w:b/>
    </w:rPr>
  </w:style>
  <w:style w:type="character" w:customStyle="1" w:styleId="WW8Num229z0">
    <w:name w:val="WW8Num229z0"/>
    <w:rsid w:val="00F27F6F"/>
    <w:rPr>
      <w:rFonts w:ascii="Times New Roman" w:hAnsi="Times New Roman" w:cs="Times New Roman"/>
    </w:rPr>
  </w:style>
  <w:style w:type="character" w:customStyle="1" w:styleId="WW8Num230z0">
    <w:name w:val="WW8Num230z0"/>
    <w:rsid w:val="00F27F6F"/>
    <w:rPr>
      <w:b w:val="0"/>
    </w:rPr>
  </w:style>
  <w:style w:type="character" w:customStyle="1" w:styleId="WW8Num231z0">
    <w:name w:val="WW8Num231z0"/>
    <w:rsid w:val="00F27F6F"/>
    <w:rPr>
      <w:rFonts w:ascii="Symbol" w:hAnsi="Symbol"/>
    </w:rPr>
  </w:style>
  <w:style w:type="character" w:customStyle="1" w:styleId="WW8Num231z1">
    <w:name w:val="WW8Num231z1"/>
    <w:rsid w:val="00F27F6F"/>
    <w:rPr>
      <w:rFonts w:ascii="Courier New" w:hAnsi="Courier New" w:cs="Courier New"/>
    </w:rPr>
  </w:style>
  <w:style w:type="character" w:customStyle="1" w:styleId="WW8Num231z2">
    <w:name w:val="WW8Num231z2"/>
    <w:rsid w:val="00F27F6F"/>
    <w:rPr>
      <w:rFonts w:ascii="Wingdings" w:hAnsi="Wingdings"/>
    </w:rPr>
  </w:style>
  <w:style w:type="character" w:customStyle="1" w:styleId="WW8Num232z0">
    <w:name w:val="WW8Num232z0"/>
    <w:rsid w:val="00F27F6F"/>
    <w:rPr>
      <w:rFonts w:ascii="Wingdings" w:hAnsi="Wingdings"/>
    </w:rPr>
  </w:style>
  <w:style w:type="character" w:customStyle="1" w:styleId="WW8Num232z1">
    <w:name w:val="WW8Num232z1"/>
    <w:rsid w:val="00F27F6F"/>
    <w:rPr>
      <w:rFonts w:ascii="Courier New" w:hAnsi="Courier New"/>
    </w:rPr>
  </w:style>
  <w:style w:type="character" w:customStyle="1" w:styleId="WW8Num232z3">
    <w:name w:val="WW8Num232z3"/>
    <w:rsid w:val="00F27F6F"/>
    <w:rPr>
      <w:rFonts w:ascii="Symbol" w:hAnsi="Symbol"/>
    </w:rPr>
  </w:style>
  <w:style w:type="character" w:customStyle="1" w:styleId="WW8Num233z0">
    <w:name w:val="WW8Num233z0"/>
    <w:rsid w:val="00F27F6F"/>
    <w:rPr>
      <w:rFonts w:ascii="Symbol" w:hAnsi="Symbol"/>
      <w:color w:val="auto"/>
    </w:rPr>
  </w:style>
  <w:style w:type="character" w:customStyle="1" w:styleId="WW8Num233z1">
    <w:name w:val="WW8Num233z1"/>
    <w:rsid w:val="00F27F6F"/>
    <w:rPr>
      <w:rFonts w:ascii="Courier New" w:hAnsi="Courier New" w:cs="Courier New"/>
    </w:rPr>
  </w:style>
  <w:style w:type="character" w:customStyle="1" w:styleId="WW8Num233z2">
    <w:name w:val="WW8Num233z2"/>
    <w:rsid w:val="00F27F6F"/>
    <w:rPr>
      <w:rFonts w:ascii="Wingdings" w:hAnsi="Wingdings"/>
    </w:rPr>
  </w:style>
  <w:style w:type="character" w:customStyle="1" w:styleId="WW8Num233z3">
    <w:name w:val="WW8Num233z3"/>
    <w:rsid w:val="00F27F6F"/>
    <w:rPr>
      <w:rFonts w:ascii="Symbol" w:hAnsi="Symbol"/>
    </w:rPr>
  </w:style>
  <w:style w:type="character" w:customStyle="1" w:styleId="WW8Num235z0">
    <w:name w:val="WW8Num235z0"/>
    <w:rsid w:val="00F27F6F"/>
    <w:rPr>
      <w:rFonts w:ascii="Symbol" w:hAnsi="Symbol"/>
    </w:rPr>
  </w:style>
  <w:style w:type="character" w:customStyle="1" w:styleId="WW8Num235z1">
    <w:name w:val="WW8Num235z1"/>
    <w:rsid w:val="00F27F6F"/>
    <w:rPr>
      <w:rFonts w:ascii="Courier New" w:hAnsi="Courier New" w:cs="Courier New"/>
    </w:rPr>
  </w:style>
  <w:style w:type="character" w:customStyle="1" w:styleId="WW8Num235z2">
    <w:name w:val="WW8Num235z2"/>
    <w:rsid w:val="00F27F6F"/>
    <w:rPr>
      <w:rFonts w:ascii="Wingdings" w:hAnsi="Wingdings"/>
    </w:rPr>
  </w:style>
  <w:style w:type="character" w:customStyle="1" w:styleId="WW8Num236z0">
    <w:name w:val="WW8Num236z0"/>
    <w:rsid w:val="00F27F6F"/>
    <w:rPr>
      <w:sz w:val="24"/>
      <w:szCs w:val="24"/>
    </w:rPr>
  </w:style>
  <w:style w:type="character" w:customStyle="1" w:styleId="WW8Num238z0">
    <w:name w:val="WW8Num238z0"/>
    <w:rsid w:val="00F27F6F"/>
    <w:rPr>
      <w:b/>
    </w:rPr>
  </w:style>
  <w:style w:type="character" w:customStyle="1" w:styleId="WW8Num239z0">
    <w:name w:val="WW8Num239z0"/>
    <w:rsid w:val="00F27F6F"/>
    <w:rPr>
      <w:rFonts w:ascii="Symbol" w:hAnsi="Symbol"/>
    </w:rPr>
  </w:style>
  <w:style w:type="character" w:customStyle="1" w:styleId="WW8Num239z1">
    <w:name w:val="WW8Num239z1"/>
    <w:rsid w:val="00F27F6F"/>
    <w:rPr>
      <w:rFonts w:ascii="Courier New" w:hAnsi="Courier New" w:cs="Courier New"/>
    </w:rPr>
  </w:style>
  <w:style w:type="character" w:customStyle="1" w:styleId="WW8Num239z2">
    <w:name w:val="WW8Num239z2"/>
    <w:rsid w:val="00F27F6F"/>
    <w:rPr>
      <w:rFonts w:ascii="Wingdings" w:hAnsi="Wingdings"/>
    </w:rPr>
  </w:style>
  <w:style w:type="character" w:customStyle="1" w:styleId="WW8Num240z0">
    <w:name w:val="WW8Num240z0"/>
    <w:rsid w:val="00F27F6F"/>
    <w:rPr>
      <w:b/>
    </w:rPr>
  </w:style>
  <w:style w:type="character" w:customStyle="1" w:styleId="WW8Num241z0">
    <w:name w:val="WW8Num241z0"/>
    <w:rsid w:val="00F27F6F"/>
    <w:rPr>
      <w:rFonts w:ascii="Symbol" w:hAnsi="Symbol"/>
    </w:rPr>
  </w:style>
  <w:style w:type="character" w:customStyle="1" w:styleId="WW8Num241z1">
    <w:name w:val="WW8Num241z1"/>
    <w:rsid w:val="00F27F6F"/>
    <w:rPr>
      <w:rFonts w:ascii="Courier New" w:hAnsi="Courier New"/>
    </w:rPr>
  </w:style>
  <w:style w:type="character" w:customStyle="1" w:styleId="WW8Num241z2">
    <w:name w:val="WW8Num241z2"/>
    <w:rsid w:val="00F27F6F"/>
    <w:rPr>
      <w:rFonts w:ascii="Wingdings" w:hAnsi="Wingdings"/>
    </w:rPr>
  </w:style>
  <w:style w:type="character" w:customStyle="1" w:styleId="WW8Num243z1">
    <w:name w:val="WW8Num243z1"/>
    <w:rsid w:val="00F27F6F"/>
    <w:rPr>
      <w:rFonts w:ascii="Wingdings" w:hAnsi="Wingdings"/>
    </w:rPr>
  </w:style>
  <w:style w:type="character" w:customStyle="1" w:styleId="WW8Num245z0">
    <w:name w:val="WW8Num245z0"/>
    <w:rsid w:val="00F27F6F"/>
    <w:rPr>
      <w:rFonts w:ascii="Symbol" w:hAnsi="Symbol"/>
      <w:color w:val="auto"/>
    </w:rPr>
  </w:style>
  <w:style w:type="character" w:customStyle="1" w:styleId="WW8Num245z1">
    <w:name w:val="WW8Num245z1"/>
    <w:rsid w:val="00F27F6F"/>
    <w:rPr>
      <w:rFonts w:ascii="Courier New" w:hAnsi="Courier New" w:cs="Courier New"/>
    </w:rPr>
  </w:style>
  <w:style w:type="character" w:customStyle="1" w:styleId="WW8Num245z2">
    <w:name w:val="WW8Num245z2"/>
    <w:rsid w:val="00F27F6F"/>
    <w:rPr>
      <w:rFonts w:ascii="Wingdings" w:hAnsi="Wingdings"/>
    </w:rPr>
  </w:style>
  <w:style w:type="character" w:customStyle="1" w:styleId="WW8Num245z3">
    <w:name w:val="WW8Num245z3"/>
    <w:rsid w:val="00F27F6F"/>
    <w:rPr>
      <w:rFonts w:ascii="Symbol" w:hAnsi="Symbol"/>
    </w:rPr>
  </w:style>
  <w:style w:type="character" w:customStyle="1" w:styleId="WW8Num246z0">
    <w:name w:val="WW8Num246z0"/>
    <w:rsid w:val="00F27F6F"/>
    <w:rPr>
      <w:rFonts w:ascii="Symbol" w:hAnsi="Symbol"/>
    </w:rPr>
  </w:style>
  <w:style w:type="character" w:customStyle="1" w:styleId="WW8Num246z1">
    <w:name w:val="WW8Num246z1"/>
    <w:rsid w:val="00F27F6F"/>
    <w:rPr>
      <w:rFonts w:ascii="Courier New" w:hAnsi="Courier New" w:cs="Courier New"/>
    </w:rPr>
  </w:style>
  <w:style w:type="character" w:customStyle="1" w:styleId="WW8Num246z2">
    <w:name w:val="WW8Num246z2"/>
    <w:rsid w:val="00F27F6F"/>
    <w:rPr>
      <w:rFonts w:ascii="Wingdings" w:hAnsi="Wingdings"/>
    </w:rPr>
  </w:style>
  <w:style w:type="character" w:customStyle="1" w:styleId="WW8Num248z0">
    <w:name w:val="WW8Num248z0"/>
    <w:rsid w:val="00F27F6F"/>
    <w:rPr>
      <w:rFonts w:ascii="Courier New" w:hAnsi="Courier New" w:cs="Courier New"/>
    </w:rPr>
  </w:style>
  <w:style w:type="character" w:customStyle="1" w:styleId="WW8Num248z2">
    <w:name w:val="WW8Num248z2"/>
    <w:rsid w:val="00F27F6F"/>
    <w:rPr>
      <w:rFonts w:ascii="Wingdings" w:hAnsi="Wingdings"/>
    </w:rPr>
  </w:style>
  <w:style w:type="character" w:customStyle="1" w:styleId="WW8Num248z3">
    <w:name w:val="WW8Num248z3"/>
    <w:rsid w:val="00F27F6F"/>
    <w:rPr>
      <w:rFonts w:ascii="Symbol" w:hAnsi="Symbol"/>
    </w:rPr>
  </w:style>
  <w:style w:type="character" w:customStyle="1" w:styleId="WW8Num249z0">
    <w:name w:val="WW8Num249z0"/>
    <w:rsid w:val="00F27F6F"/>
    <w:rPr>
      <w:rFonts w:ascii="Symbol" w:hAnsi="Symbol"/>
    </w:rPr>
  </w:style>
  <w:style w:type="character" w:customStyle="1" w:styleId="WW8Num249z1">
    <w:name w:val="WW8Num249z1"/>
    <w:rsid w:val="00F27F6F"/>
    <w:rPr>
      <w:rFonts w:ascii="Courier New" w:hAnsi="Courier New" w:cs="Courier New"/>
    </w:rPr>
  </w:style>
  <w:style w:type="character" w:customStyle="1" w:styleId="WW8Num249z2">
    <w:name w:val="WW8Num249z2"/>
    <w:rsid w:val="00F27F6F"/>
    <w:rPr>
      <w:rFonts w:ascii="Wingdings" w:hAnsi="Wingdings"/>
    </w:rPr>
  </w:style>
  <w:style w:type="character" w:customStyle="1" w:styleId="WW8Num250z0">
    <w:name w:val="WW8Num250z0"/>
    <w:rsid w:val="00F27F6F"/>
    <w:rPr>
      <w:rFonts w:ascii="Wingdings" w:hAnsi="Wingdings" w:cs="Times New Roman"/>
    </w:rPr>
  </w:style>
  <w:style w:type="character" w:customStyle="1" w:styleId="WW8Num251z0">
    <w:name w:val="WW8Num251z0"/>
    <w:rsid w:val="00F27F6F"/>
    <w:rPr>
      <w:rFonts w:ascii="Wingdings" w:hAnsi="Wingdings"/>
    </w:rPr>
  </w:style>
  <w:style w:type="character" w:customStyle="1" w:styleId="WW8Num251z1">
    <w:name w:val="WW8Num251z1"/>
    <w:rsid w:val="00F27F6F"/>
    <w:rPr>
      <w:rFonts w:ascii="Courier New" w:hAnsi="Courier New" w:cs="Courier New"/>
    </w:rPr>
  </w:style>
  <w:style w:type="character" w:customStyle="1" w:styleId="WW8Num251z3">
    <w:name w:val="WW8Num251z3"/>
    <w:rsid w:val="00F27F6F"/>
    <w:rPr>
      <w:rFonts w:ascii="Symbol" w:hAnsi="Symbol"/>
    </w:rPr>
  </w:style>
  <w:style w:type="character" w:customStyle="1" w:styleId="WW8Num254z0">
    <w:name w:val="WW8Num254z0"/>
    <w:rsid w:val="00F27F6F"/>
    <w:rPr>
      <w:rFonts w:ascii="Wingdings" w:hAnsi="Wingdings"/>
    </w:rPr>
  </w:style>
  <w:style w:type="character" w:customStyle="1" w:styleId="WW8Num257z0">
    <w:name w:val="WW8Num257z0"/>
    <w:rsid w:val="00F27F6F"/>
    <w:rPr>
      <w:rFonts w:ascii="Symbol" w:hAnsi="Symbol"/>
    </w:rPr>
  </w:style>
  <w:style w:type="character" w:customStyle="1" w:styleId="WW8Num257z1">
    <w:name w:val="WW8Num257z1"/>
    <w:rsid w:val="00F27F6F"/>
    <w:rPr>
      <w:rFonts w:ascii="Courier New" w:hAnsi="Courier New" w:cs="Courier New"/>
    </w:rPr>
  </w:style>
  <w:style w:type="character" w:customStyle="1" w:styleId="WW8Num257z2">
    <w:name w:val="WW8Num257z2"/>
    <w:rsid w:val="00F27F6F"/>
    <w:rPr>
      <w:rFonts w:ascii="Wingdings" w:hAnsi="Wingdings"/>
    </w:rPr>
  </w:style>
  <w:style w:type="character" w:customStyle="1" w:styleId="WW8Num260z0">
    <w:name w:val="WW8Num260z0"/>
    <w:rsid w:val="00F27F6F"/>
    <w:rPr>
      <w:b w:val="0"/>
      <w:i w:val="0"/>
      <w:caps/>
      <w:vanish w:val="0"/>
    </w:rPr>
  </w:style>
  <w:style w:type="character" w:customStyle="1" w:styleId="WW8Num263z0">
    <w:name w:val="WW8Num263z0"/>
    <w:rsid w:val="00F27F6F"/>
    <w:rPr>
      <w:rFonts w:ascii="Symbol" w:hAnsi="Symbol"/>
    </w:rPr>
  </w:style>
  <w:style w:type="character" w:customStyle="1" w:styleId="WW8Num263z1">
    <w:name w:val="WW8Num263z1"/>
    <w:rsid w:val="00F27F6F"/>
    <w:rPr>
      <w:rFonts w:ascii="Courier New" w:hAnsi="Courier New" w:cs="Courier New"/>
    </w:rPr>
  </w:style>
  <w:style w:type="character" w:customStyle="1" w:styleId="WW8Num263z2">
    <w:name w:val="WW8Num263z2"/>
    <w:rsid w:val="00F27F6F"/>
    <w:rPr>
      <w:rFonts w:ascii="Wingdings" w:hAnsi="Wingdings"/>
    </w:rPr>
  </w:style>
  <w:style w:type="character" w:customStyle="1" w:styleId="WW8Num264z0">
    <w:name w:val="WW8Num264z0"/>
    <w:rsid w:val="00F27F6F"/>
    <w:rPr>
      <w:rFonts w:ascii="Wingdings" w:hAnsi="Wingdings"/>
    </w:rPr>
  </w:style>
  <w:style w:type="character" w:customStyle="1" w:styleId="WW8Num265z0">
    <w:name w:val="WW8Num265z0"/>
    <w:rsid w:val="00F27F6F"/>
    <w:rPr>
      <w:rFonts w:ascii="Symbol" w:hAnsi="Symbol"/>
    </w:rPr>
  </w:style>
  <w:style w:type="character" w:customStyle="1" w:styleId="WW8Num265z1">
    <w:name w:val="WW8Num265z1"/>
    <w:rsid w:val="00F27F6F"/>
    <w:rPr>
      <w:rFonts w:ascii="Courier New" w:hAnsi="Courier New" w:cs="Courier New"/>
    </w:rPr>
  </w:style>
  <w:style w:type="character" w:customStyle="1" w:styleId="WW8Num265z2">
    <w:name w:val="WW8Num265z2"/>
    <w:rsid w:val="00F27F6F"/>
    <w:rPr>
      <w:rFonts w:ascii="Wingdings" w:hAnsi="Wingdings"/>
    </w:rPr>
  </w:style>
  <w:style w:type="character" w:customStyle="1" w:styleId="WW8Num266z0">
    <w:name w:val="WW8Num266z0"/>
    <w:rsid w:val="00F27F6F"/>
    <w:rPr>
      <w:rFonts w:ascii="Symbol" w:hAnsi="Symbol"/>
    </w:rPr>
  </w:style>
  <w:style w:type="character" w:customStyle="1" w:styleId="WW8Num266z1">
    <w:name w:val="WW8Num266z1"/>
    <w:rsid w:val="00F27F6F"/>
    <w:rPr>
      <w:rFonts w:ascii="Courier New" w:hAnsi="Courier New" w:cs="Courier New"/>
    </w:rPr>
  </w:style>
  <w:style w:type="character" w:customStyle="1" w:styleId="WW8Num266z2">
    <w:name w:val="WW8Num266z2"/>
    <w:rsid w:val="00F27F6F"/>
    <w:rPr>
      <w:rFonts w:ascii="Wingdings" w:hAnsi="Wingdings"/>
    </w:rPr>
  </w:style>
  <w:style w:type="character" w:customStyle="1" w:styleId="WW8Num267z0">
    <w:name w:val="WW8Num267z0"/>
    <w:rsid w:val="00F27F6F"/>
    <w:rPr>
      <w:b w:val="0"/>
    </w:rPr>
  </w:style>
  <w:style w:type="character" w:customStyle="1" w:styleId="WW8Num269z0">
    <w:name w:val="WW8Num269z0"/>
    <w:rsid w:val="00F27F6F"/>
    <w:rPr>
      <w:b w:val="0"/>
    </w:rPr>
  </w:style>
  <w:style w:type="character" w:customStyle="1" w:styleId="WW8Num270z0">
    <w:name w:val="WW8Num270z0"/>
    <w:rsid w:val="00F27F6F"/>
    <w:rPr>
      <w:rFonts w:ascii="Wingdings" w:hAnsi="Wingdings"/>
      <w:sz w:val="16"/>
    </w:rPr>
  </w:style>
  <w:style w:type="character" w:customStyle="1" w:styleId="WW8Num270z1">
    <w:name w:val="WW8Num270z1"/>
    <w:rsid w:val="00F27F6F"/>
    <w:rPr>
      <w:rFonts w:ascii="Courier New" w:hAnsi="Courier New"/>
    </w:rPr>
  </w:style>
  <w:style w:type="character" w:customStyle="1" w:styleId="WW8Num270z2">
    <w:name w:val="WW8Num270z2"/>
    <w:rsid w:val="00F27F6F"/>
    <w:rPr>
      <w:rFonts w:ascii="Wingdings" w:hAnsi="Wingdings"/>
    </w:rPr>
  </w:style>
  <w:style w:type="character" w:customStyle="1" w:styleId="WW8Num270z3">
    <w:name w:val="WW8Num270z3"/>
    <w:rsid w:val="00F27F6F"/>
    <w:rPr>
      <w:rFonts w:ascii="Symbol" w:hAnsi="Symbol"/>
    </w:rPr>
  </w:style>
  <w:style w:type="character" w:customStyle="1" w:styleId="WW8Num272z0">
    <w:name w:val="WW8Num272z0"/>
    <w:rsid w:val="00F27F6F"/>
    <w:rPr>
      <w:rFonts w:ascii="Symbol" w:hAnsi="Symbol"/>
    </w:rPr>
  </w:style>
  <w:style w:type="character" w:customStyle="1" w:styleId="WW8Num272z1">
    <w:name w:val="WW8Num272z1"/>
    <w:rsid w:val="00F27F6F"/>
    <w:rPr>
      <w:rFonts w:ascii="Courier New" w:hAnsi="Courier New" w:cs="Courier New"/>
    </w:rPr>
  </w:style>
  <w:style w:type="character" w:customStyle="1" w:styleId="WW8Num272z2">
    <w:name w:val="WW8Num272z2"/>
    <w:rsid w:val="00F27F6F"/>
    <w:rPr>
      <w:rFonts w:ascii="Wingdings" w:hAnsi="Wingdings"/>
    </w:rPr>
  </w:style>
  <w:style w:type="character" w:customStyle="1" w:styleId="WW8Num273z0">
    <w:name w:val="WW8Num273z0"/>
    <w:rsid w:val="00F27F6F"/>
    <w:rPr>
      <w:rFonts w:ascii="Arial" w:eastAsia="Times New Roman" w:hAnsi="Arial"/>
    </w:rPr>
  </w:style>
  <w:style w:type="character" w:customStyle="1" w:styleId="WW8Num273z1">
    <w:name w:val="WW8Num273z1"/>
    <w:rsid w:val="00F27F6F"/>
    <w:rPr>
      <w:rFonts w:ascii="Courier New" w:hAnsi="Courier New" w:cs="Courier New"/>
    </w:rPr>
  </w:style>
  <w:style w:type="character" w:customStyle="1" w:styleId="WW8Num273z2">
    <w:name w:val="WW8Num273z2"/>
    <w:rsid w:val="00F27F6F"/>
    <w:rPr>
      <w:rFonts w:ascii="Wingdings" w:hAnsi="Wingdings" w:cs="Times New Roman"/>
    </w:rPr>
  </w:style>
  <w:style w:type="character" w:customStyle="1" w:styleId="WW8Num273z3">
    <w:name w:val="WW8Num273z3"/>
    <w:rsid w:val="00F27F6F"/>
    <w:rPr>
      <w:rFonts w:ascii="Symbol" w:hAnsi="Symbol" w:cs="Times New Roman"/>
    </w:rPr>
  </w:style>
  <w:style w:type="character" w:customStyle="1" w:styleId="WW8Num274z0">
    <w:name w:val="WW8Num274z0"/>
    <w:rsid w:val="00F27F6F"/>
    <w:rPr>
      <w:rFonts w:ascii="Symbol" w:hAnsi="Symbol"/>
    </w:rPr>
  </w:style>
  <w:style w:type="character" w:customStyle="1" w:styleId="WW8Num274z1">
    <w:name w:val="WW8Num274z1"/>
    <w:rsid w:val="00F27F6F"/>
    <w:rPr>
      <w:rFonts w:ascii="Courier New" w:hAnsi="Courier New" w:cs="Courier New"/>
    </w:rPr>
  </w:style>
  <w:style w:type="character" w:customStyle="1" w:styleId="WW8Num274z2">
    <w:name w:val="WW8Num274z2"/>
    <w:rsid w:val="00F27F6F"/>
    <w:rPr>
      <w:rFonts w:ascii="Wingdings" w:hAnsi="Wingdings"/>
    </w:rPr>
  </w:style>
  <w:style w:type="character" w:customStyle="1" w:styleId="WW8Num275z0">
    <w:name w:val="WW8Num275z0"/>
    <w:rsid w:val="00F27F6F"/>
    <w:rPr>
      <w:rFonts w:ascii="Times New Roman" w:hAnsi="Times New Roman" w:cs="Times New Roman"/>
    </w:rPr>
  </w:style>
  <w:style w:type="character" w:customStyle="1" w:styleId="WW8Num281z0">
    <w:name w:val="WW8Num281z0"/>
    <w:rsid w:val="00F27F6F"/>
    <w:rPr>
      <w:rFonts w:ascii="Arial" w:hAnsi="Arial" w:cs="Arial"/>
      <w:sz w:val="24"/>
      <w:szCs w:val="24"/>
    </w:rPr>
  </w:style>
  <w:style w:type="character" w:customStyle="1" w:styleId="WW8Num281z2">
    <w:name w:val="WW8Num281z2"/>
    <w:rsid w:val="00F27F6F"/>
    <w:rPr>
      <w:rFonts w:ascii="Arial" w:hAnsi="Arial" w:cs="Arial"/>
      <w:b w:val="0"/>
      <w:i w:val="0"/>
      <w:sz w:val="24"/>
      <w:szCs w:val="24"/>
    </w:rPr>
  </w:style>
  <w:style w:type="character" w:customStyle="1" w:styleId="WW8Num282z0">
    <w:name w:val="WW8Num282z0"/>
    <w:rsid w:val="00F27F6F"/>
    <w:rPr>
      <w:rFonts w:ascii="Symbol" w:hAnsi="Symbol"/>
    </w:rPr>
  </w:style>
  <w:style w:type="character" w:customStyle="1" w:styleId="WW8Num282z1">
    <w:name w:val="WW8Num282z1"/>
    <w:rsid w:val="00F27F6F"/>
    <w:rPr>
      <w:rFonts w:ascii="Courier New" w:hAnsi="Courier New" w:cs="Courier New"/>
    </w:rPr>
  </w:style>
  <w:style w:type="character" w:customStyle="1" w:styleId="WW8Num282z2">
    <w:name w:val="WW8Num282z2"/>
    <w:rsid w:val="00F27F6F"/>
    <w:rPr>
      <w:rFonts w:ascii="Wingdings" w:hAnsi="Wingdings"/>
    </w:rPr>
  </w:style>
  <w:style w:type="character" w:customStyle="1" w:styleId="WW8Num283z0">
    <w:name w:val="WW8Num283z0"/>
    <w:rsid w:val="00F27F6F"/>
    <w:rPr>
      <w:rFonts w:ascii="Wingdings" w:hAnsi="Wingdings"/>
    </w:rPr>
  </w:style>
  <w:style w:type="character" w:customStyle="1" w:styleId="WW8Num283z1">
    <w:name w:val="WW8Num283z1"/>
    <w:rsid w:val="00F27F6F"/>
    <w:rPr>
      <w:rFonts w:ascii="Courier New" w:hAnsi="Courier New" w:cs="Courier New"/>
    </w:rPr>
  </w:style>
  <w:style w:type="character" w:customStyle="1" w:styleId="WW8Num283z3">
    <w:name w:val="WW8Num283z3"/>
    <w:rsid w:val="00F27F6F"/>
    <w:rPr>
      <w:rFonts w:ascii="Symbol" w:hAnsi="Symbol"/>
    </w:rPr>
  </w:style>
  <w:style w:type="character" w:customStyle="1" w:styleId="WW8Num284z0">
    <w:name w:val="WW8Num284z0"/>
    <w:rsid w:val="00F27F6F"/>
    <w:rPr>
      <w:b/>
    </w:rPr>
  </w:style>
  <w:style w:type="character" w:customStyle="1" w:styleId="WW8Num285z0">
    <w:name w:val="WW8Num285z0"/>
    <w:rsid w:val="00F27F6F"/>
    <w:rPr>
      <w:u w:val="none"/>
    </w:rPr>
  </w:style>
  <w:style w:type="character" w:customStyle="1" w:styleId="WW8Num286z0">
    <w:name w:val="WW8Num286z0"/>
    <w:rsid w:val="00F27F6F"/>
    <w:rPr>
      <w:rFonts w:ascii="Symbol" w:hAnsi="Symbol"/>
    </w:rPr>
  </w:style>
  <w:style w:type="character" w:customStyle="1" w:styleId="WW8Num286z2">
    <w:name w:val="WW8Num286z2"/>
    <w:rsid w:val="00F27F6F"/>
    <w:rPr>
      <w:rFonts w:ascii="Wingdings" w:hAnsi="Wingdings"/>
    </w:rPr>
  </w:style>
  <w:style w:type="character" w:customStyle="1" w:styleId="WW8Num286z4">
    <w:name w:val="WW8Num286z4"/>
    <w:rsid w:val="00F27F6F"/>
    <w:rPr>
      <w:rFonts w:ascii="Courier New" w:hAnsi="Courier New"/>
    </w:rPr>
  </w:style>
  <w:style w:type="character" w:customStyle="1" w:styleId="WW8Num288z0">
    <w:name w:val="WW8Num288z0"/>
    <w:rsid w:val="00F27F6F"/>
    <w:rPr>
      <w:rFonts w:ascii="Arial" w:hAnsi="Arial" w:cs="Arial"/>
      <w:b/>
      <w:i w:val="0"/>
      <w:sz w:val="24"/>
      <w:szCs w:val="24"/>
    </w:rPr>
  </w:style>
  <w:style w:type="character" w:customStyle="1" w:styleId="WW8Num289z0">
    <w:name w:val="WW8Num289z0"/>
    <w:rsid w:val="00F27F6F"/>
    <w:rPr>
      <w:rFonts w:ascii="Wingdings" w:hAnsi="Wingdings"/>
    </w:rPr>
  </w:style>
  <w:style w:type="character" w:customStyle="1" w:styleId="WW8Num289z1">
    <w:name w:val="WW8Num289z1"/>
    <w:rsid w:val="00F27F6F"/>
    <w:rPr>
      <w:rFonts w:ascii="Courier New" w:hAnsi="Courier New"/>
    </w:rPr>
  </w:style>
  <w:style w:type="character" w:customStyle="1" w:styleId="WW8Num289z3">
    <w:name w:val="WW8Num289z3"/>
    <w:rsid w:val="00F27F6F"/>
    <w:rPr>
      <w:rFonts w:ascii="Symbol" w:hAnsi="Symbol"/>
    </w:rPr>
  </w:style>
  <w:style w:type="character" w:customStyle="1" w:styleId="WW8Num291z0">
    <w:name w:val="WW8Num291z0"/>
    <w:rsid w:val="00F27F6F"/>
    <w:rPr>
      <w:b/>
    </w:rPr>
  </w:style>
  <w:style w:type="character" w:customStyle="1" w:styleId="WW8Num292z0">
    <w:name w:val="WW8Num292z0"/>
    <w:rsid w:val="00F27F6F"/>
    <w:rPr>
      <w:b/>
    </w:rPr>
  </w:style>
  <w:style w:type="character" w:customStyle="1" w:styleId="WW8Num293z0">
    <w:name w:val="WW8Num293z0"/>
    <w:rsid w:val="00F27F6F"/>
    <w:rPr>
      <w:rFonts w:ascii="Symbol" w:hAnsi="Symbol" w:cs="Times New Roman"/>
    </w:rPr>
  </w:style>
  <w:style w:type="character" w:customStyle="1" w:styleId="WW8Num293z1">
    <w:name w:val="WW8Num293z1"/>
    <w:rsid w:val="00F27F6F"/>
    <w:rPr>
      <w:rFonts w:ascii="Courier New" w:hAnsi="Courier New" w:cs="Courier New"/>
    </w:rPr>
  </w:style>
  <w:style w:type="character" w:customStyle="1" w:styleId="WW8Num293z2">
    <w:name w:val="WW8Num293z2"/>
    <w:rsid w:val="00F27F6F"/>
    <w:rPr>
      <w:rFonts w:ascii="Wingdings" w:hAnsi="Wingdings" w:cs="Times New Roman"/>
    </w:rPr>
  </w:style>
  <w:style w:type="character" w:customStyle="1" w:styleId="WW8Num294z0">
    <w:name w:val="WW8Num294z0"/>
    <w:rsid w:val="00F27F6F"/>
    <w:rPr>
      <w:rFonts w:ascii="Symbol" w:hAnsi="Symbol"/>
    </w:rPr>
  </w:style>
  <w:style w:type="character" w:customStyle="1" w:styleId="WW8Num294z1">
    <w:name w:val="WW8Num294z1"/>
    <w:rsid w:val="00F27F6F"/>
    <w:rPr>
      <w:rFonts w:ascii="Courier New" w:hAnsi="Courier New" w:cs="Courier New"/>
    </w:rPr>
  </w:style>
  <w:style w:type="character" w:customStyle="1" w:styleId="WW8Num294z2">
    <w:name w:val="WW8Num294z2"/>
    <w:rsid w:val="00F27F6F"/>
    <w:rPr>
      <w:rFonts w:ascii="Wingdings" w:hAnsi="Wingdings"/>
    </w:rPr>
  </w:style>
  <w:style w:type="character" w:customStyle="1" w:styleId="WW8Num296z0">
    <w:name w:val="WW8Num296z0"/>
    <w:rsid w:val="00F27F6F"/>
    <w:rPr>
      <w:rFonts w:ascii="Symbol" w:hAnsi="Symbol"/>
      <w:sz w:val="20"/>
    </w:rPr>
  </w:style>
  <w:style w:type="character" w:customStyle="1" w:styleId="WW8Num296z1">
    <w:name w:val="WW8Num296z1"/>
    <w:rsid w:val="00F27F6F"/>
    <w:rPr>
      <w:rFonts w:ascii="Courier New" w:hAnsi="Courier New"/>
      <w:sz w:val="20"/>
    </w:rPr>
  </w:style>
  <w:style w:type="character" w:customStyle="1" w:styleId="WW8Num296z2">
    <w:name w:val="WW8Num296z2"/>
    <w:rsid w:val="00F27F6F"/>
    <w:rPr>
      <w:rFonts w:ascii="Wingdings" w:hAnsi="Wingdings"/>
      <w:sz w:val="20"/>
    </w:rPr>
  </w:style>
  <w:style w:type="character" w:customStyle="1" w:styleId="WW8Num298z0">
    <w:name w:val="WW8Num298z0"/>
    <w:rsid w:val="00F27F6F"/>
    <w:rPr>
      <w:sz w:val="24"/>
      <w:szCs w:val="24"/>
    </w:rPr>
  </w:style>
  <w:style w:type="character" w:customStyle="1" w:styleId="WW8Num299z0">
    <w:name w:val="WW8Num299z0"/>
    <w:rsid w:val="00F27F6F"/>
    <w:rPr>
      <w:rFonts w:ascii="Symbol" w:hAnsi="Symbol"/>
      <w:color w:val="auto"/>
    </w:rPr>
  </w:style>
  <w:style w:type="character" w:customStyle="1" w:styleId="WW8Num299z1">
    <w:name w:val="WW8Num299z1"/>
    <w:rsid w:val="00F27F6F"/>
    <w:rPr>
      <w:rFonts w:ascii="Courier New" w:hAnsi="Courier New" w:cs="Courier New"/>
    </w:rPr>
  </w:style>
  <w:style w:type="character" w:customStyle="1" w:styleId="WW8Num299z2">
    <w:name w:val="WW8Num299z2"/>
    <w:rsid w:val="00F27F6F"/>
    <w:rPr>
      <w:rFonts w:ascii="Wingdings" w:hAnsi="Wingdings"/>
    </w:rPr>
  </w:style>
  <w:style w:type="character" w:customStyle="1" w:styleId="WW8Num299z3">
    <w:name w:val="WW8Num299z3"/>
    <w:rsid w:val="00F27F6F"/>
    <w:rPr>
      <w:rFonts w:ascii="Symbol" w:hAnsi="Symbol"/>
    </w:rPr>
  </w:style>
  <w:style w:type="character" w:customStyle="1" w:styleId="WW8Num300z1">
    <w:name w:val="WW8Num300z1"/>
    <w:rsid w:val="00F27F6F"/>
    <w:rPr>
      <w:b w:val="0"/>
    </w:rPr>
  </w:style>
  <w:style w:type="character" w:customStyle="1" w:styleId="WW8Num302z0">
    <w:name w:val="WW8Num302z0"/>
    <w:rsid w:val="00F27F6F"/>
    <w:rPr>
      <w:rFonts w:ascii="Symbol" w:hAnsi="Symbol"/>
    </w:rPr>
  </w:style>
  <w:style w:type="character" w:customStyle="1" w:styleId="WW8Num302z1">
    <w:name w:val="WW8Num302z1"/>
    <w:rsid w:val="00F27F6F"/>
    <w:rPr>
      <w:rFonts w:ascii="Courier New" w:hAnsi="Courier New" w:cs="Courier New"/>
    </w:rPr>
  </w:style>
  <w:style w:type="character" w:customStyle="1" w:styleId="WW8Num302z2">
    <w:name w:val="WW8Num302z2"/>
    <w:rsid w:val="00F27F6F"/>
    <w:rPr>
      <w:rFonts w:ascii="Wingdings" w:hAnsi="Wingdings"/>
    </w:rPr>
  </w:style>
  <w:style w:type="character" w:customStyle="1" w:styleId="WW8Num303z0">
    <w:name w:val="WW8Num303z0"/>
    <w:rsid w:val="00F27F6F"/>
    <w:rPr>
      <w:rFonts w:ascii="Symbol" w:hAnsi="Symbol"/>
    </w:rPr>
  </w:style>
  <w:style w:type="character" w:customStyle="1" w:styleId="WW8Num303z1">
    <w:name w:val="WW8Num303z1"/>
    <w:rsid w:val="00F27F6F"/>
    <w:rPr>
      <w:rFonts w:ascii="Courier New" w:hAnsi="Courier New" w:cs="Courier New"/>
    </w:rPr>
  </w:style>
  <w:style w:type="character" w:customStyle="1" w:styleId="WW8Num303z2">
    <w:name w:val="WW8Num303z2"/>
    <w:rsid w:val="00F27F6F"/>
    <w:rPr>
      <w:rFonts w:ascii="Wingdings" w:hAnsi="Wingdings"/>
    </w:rPr>
  </w:style>
  <w:style w:type="character" w:customStyle="1" w:styleId="WW8Num304z0">
    <w:name w:val="WW8Num304z0"/>
    <w:rsid w:val="00F27F6F"/>
    <w:rPr>
      <w:rFonts w:ascii="Symbol" w:hAnsi="Symbol"/>
    </w:rPr>
  </w:style>
  <w:style w:type="character" w:customStyle="1" w:styleId="WW8Num304z1">
    <w:name w:val="WW8Num304z1"/>
    <w:rsid w:val="00F27F6F"/>
    <w:rPr>
      <w:rFonts w:ascii="Courier New" w:hAnsi="Courier New" w:cs="Courier New"/>
    </w:rPr>
  </w:style>
  <w:style w:type="character" w:customStyle="1" w:styleId="WW8Num304z2">
    <w:name w:val="WW8Num304z2"/>
    <w:rsid w:val="00F27F6F"/>
    <w:rPr>
      <w:rFonts w:ascii="Wingdings" w:hAnsi="Wingdings"/>
    </w:rPr>
  </w:style>
  <w:style w:type="character" w:customStyle="1" w:styleId="WW8Num305z0">
    <w:name w:val="WW8Num305z0"/>
    <w:rsid w:val="00F27F6F"/>
    <w:rPr>
      <w:rFonts w:ascii="Symbol" w:hAnsi="Symbol"/>
    </w:rPr>
  </w:style>
  <w:style w:type="character" w:customStyle="1" w:styleId="WW8Num305z1">
    <w:name w:val="WW8Num305z1"/>
    <w:rsid w:val="00F27F6F"/>
    <w:rPr>
      <w:rFonts w:ascii="Courier New" w:hAnsi="Courier New" w:cs="Courier New"/>
    </w:rPr>
  </w:style>
  <w:style w:type="character" w:customStyle="1" w:styleId="WW8Num305z2">
    <w:name w:val="WW8Num305z2"/>
    <w:rsid w:val="00F27F6F"/>
    <w:rPr>
      <w:rFonts w:ascii="Wingdings" w:hAnsi="Wingdings"/>
    </w:rPr>
  </w:style>
  <w:style w:type="character" w:customStyle="1" w:styleId="WW8Num306z0">
    <w:name w:val="WW8Num306z0"/>
    <w:rsid w:val="00F27F6F"/>
    <w:rPr>
      <w:rFonts w:ascii="Symbol" w:hAnsi="Symbol"/>
    </w:rPr>
  </w:style>
  <w:style w:type="character" w:customStyle="1" w:styleId="WW8Num306z1">
    <w:name w:val="WW8Num306z1"/>
    <w:rsid w:val="00F27F6F"/>
    <w:rPr>
      <w:rFonts w:ascii="Wingdings" w:hAnsi="Wingdings"/>
    </w:rPr>
  </w:style>
  <w:style w:type="character" w:customStyle="1" w:styleId="WW8Num306z4">
    <w:name w:val="WW8Num306z4"/>
    <w:rsid w:val="00F27F6F"/>
    <w:rPr>
      <w:rFonts w:ascii="Courier New" w:hAnsi="Courier New" w:cs="Courier New"/>
    </w:rPr>
  </w:style>
  <w:style w:type="character" w:customStyle="1" w:styleId="WW8Num307z0">
    <w:name w:val="WW8Num307z0"/>
    <w:rsid w:val="00F27F6F"/>
    <w:rPr>
      <w:b w:val="0"/>
    </w:rPr>
  </w:style>
  <w:style w:type="character" w:customStyle="1" w:styleId="WW8Num308z0">
    <w:name w:val="WW8Num308z0"/>
    <w:rsid w:val="00F27F6F"/>
    <w:rPr>
      <w:rFonts w:ascii="Symbol" w:hAnsi="Symbol" w:cs="Times New Roman"/>
    </w:rPr>
  </w:style>
  <w:style w:type="character" w:customStyle="1" w:styleId="WW8Num308z1">
    <w:name w:val="WW8Num308z1"/>
    <w:rsid w:val="00F27F6F"/>
    <w:rPr>
      <w:rFonts w:ascii="Courier New" w:hAnsi="Courier New" w:cs="Courier New"/>
    </w:rPr>
  </w:style>
  <w:style w:type="character" w:customStyle="1" w:styleId="WW8Num308z2">
    <w:name w:val="WW8Num308z2"/>
    <w:rsid w:val="00F27F6F"/>
    <w:rPr>
      <w:rFonts w:ascii="Wingdings" w:hAnsi="Wingdings" w:cs="Times New Roman"/>
    </w:rPr>
  </w:style>
  <w:style w:type="character" w:customStyle="1" w:styleId="WW8Num309z0">
    <w:name w:val="WW8Num309z0"/>
    <w:rsid w:val="00F27F6F"/>
    <w:rPr>
      <w:rFonts w:ascii="Wingdings" w:hAnsi="Wingdings"/>
    </w:rPr>
  </w:style>
  <w:style w:type="character" w:customStyle="1" w:styleId="WW8Num309z1">
    <w:name w:val="WW8Num309z1"/>
    <w:rsid w:val="00F27F6F"/>
    <w:rPr>
      <w:rFonts w:ascii="Courier New" w:hAnsi="Courier New"/>
    </w:rPr>
  </w:style>
  <w:style w:type="character" w:customStyle="1" w:styleId="WW8Num309z3">
    <w:name w:val="WW8Num309z3"/>
    <w:rsid w:val="00F27F6F"/>
    <w:rPr>
      <w:rFonts w:ascii="Symbol" w:hAnsi="Symbol"/>
    </w:rPr>
  </w:style>
  <w:style w:type="character" w:customStyle="1" w:styleId="WW8Num310z0">
    <w:name w:val="WW8Num310z0"/>
    <w:rsid w:val="00F27F6F"/>
    <w:rPr>
      <w:rFonts w:cs="Times New Roman"/>
    </w:rPr>
  </w:style>
  <w:style w:type="character" w:customStyle="1" w:styleId="WW8Num311z0">
    <w:name w:val="WW8Num311z0"/>
    <w:rsid w:val="00F27F6F"/>
    <w:rPr>
      <w:rFonts w:ascii="Symbol" w:hAnsi="Symbol"/>
    </w:rPr>
  </w:style>
  <w:style w:type="character" w:customStyle="1" w:styleId="WW8Num311z1">
    <w:name w:val="WW8Num311z1"/>
    <w:rsid w:val="00F27F6F"/>
    <w:rPr>
      <w:rFonts w:ascii="Courier New" w:hAnsi="Courier New" w:cs="Courier New"/>
    </w:rPr>
  </w:style>
  <w:style w:type="character" w:customStyle="1" w:styleId="WW8Num311z2">
    <w:name w:val="WW8Num311z2"/>
    <w:rsid w:val="00F27F6F"/>
    <w:rPr>
      <w:rFonts w:ascii="Wingdings" w:hAnsi="Wingdings"/>
    </w:rPr>
  </w:style>
  <w:style w:type="character" w:customStyle="1" w:styleId="WW8Num313z0">
    <w:name w:val="WW8Num313z0"/>
    <w:rsid w:val="00F27F6F"/>
    <w:rPr>
      <w:rFonts w:ascii="Symbol" w:hAnsi="Symbol"/>
    </w:rPr>
  </w:style>
  <w:style w:type="character" w:customStyle="1" w:styleId="WW8Num313z1">
    <w:name w:val="WW8Num313z1"/>
    <w:rsid w:val="00F27F6F"/>
    <w:rPr>
      <w:rFonts w:ascii="Courier New" w:hAnsi="Courier New" w:cs="Courier New"/>
    </w:rPr>
  </w:style>
  <w:style w:type="character" w:customStyle="1" w:styleId="WW8Num313z2">
    <w:name w:val="WW8Num313z2"/>
    <w:rsid w:val="00F27F6F"/>
    <w:rPr>
      <w:rFonts w:ascii="Wingdings" w:hAnsi="Wingdings"/>
    </w:rPr>
  </w:style>
  <w:style w:type="character" w:customStyle="1" w:styleId="WW8Num314z0">
    <w:name w:val="WW8Num314z0"/>
    <w:rsid w:val="00F27F6F"/>
    <w:rPr>
      <w:rFonts w:ascii="Wingdings" w:hAnsi="Wingdings" w:cs="Times New Roman"/>
    </w:rPr>
  </w:style>
  <w:style w:type="character" w:customStyle="1" w:styleId="WW8Num315z0">
    <w:name w:val="WW8Num315z0"/>
    <w:rsid w:val="00F27F6F"/>
    <w:rPr>
      <w:color w:val="auto"/>
    </w:rPr>
  </w:style>
  <w:style w:type="character" w:customStyle="1" w:styleId="WW8Num315z1">
    <w:name w:val="WW8Num315z1"/>
    <w:rsid w:val="00F27F6F"/>
    <w:rPr>
      <w:rFonts w:ascii="Courier New" w:hAnsi="Courier New" w:cs="Courier New"/>
    </w:rPr>
  </w:style>
  <w:style w:type="character" w:customStyle="1" w:styleId="WW8Num315z2">
    <w:name w:val="WW8Num315z2"/>
    <w:rsid w:val="00F27F6F"/>
    <w:rPr>
      <w:rFonts w:ascii="Wingdings" w:hAnsi="Wingdings"/>
    </w:rPr>
  </w:style>
  <w:style w:type="character" w:customStyle="1" w:styleId="WW8Num315z3">
    <w:name w:val="WW8Num315z3"/>
    <w:rsid w:val="00F27F6F"/>
    <w:rPr>
      <w:rFonts w:ascii="Symbol" w:hAnsi="Symbol"/>
    </w:rPr>
  </w:style>
  <w:style w:type="character" w:customStyle="1" w:styleId="WW8Num316z0">
    <w:name w:val="WW8Num316z0"/>
    <w:rsid w:val="00F27F6F"/>
    <w:rPr>
      <w:b/>
    </w:rPr>
  </w:style>
  <w:style w:type="character" w:customStyle="1" w:styleId="WW8Num318z0">
    <w:name w:val="WW8Num318z0"/>
    <w:rsid w:val="00F27F6F"/>
    <w:rPr>
      <w:rFonts w:ascii="Symbol" w:hAnsi="Symbol"/>
    </w:rPr>
  </w:style>
  <w:style w:type="character" w:customStyle="1" w:styleId="WW8Num318z1">
    <w:name w:val="WW8Num318z1"/>
    <w:rsid w:val="00F27F6F"/>
    <w:rPr>
      <w:rFonts w:ascii="Courier New" w:hAnsi="Courier New"/>
    </w:rPr>
  </w:style>
  <w:style w:type="character" w:customStyle="1" w:styleId="WW8Num318z2">
    <w:name w:val="WW8Num318z2"/>
    <w:rsid w:val="00F27F6F"/>
    <w:rPr>
      <w:rFonts w:ascii="Wingdings" w:hAnsi="Wingdings"/>
    </w:rPr>
  </w:style>
  <w:style w:type="character" w:customStyle="1" w:styleId="WW8Num324z0">
    <w:name w:val="WW8Num324z0"/>
    <w:rsid w:val="00F27F6F"/>
    <w:rPr>
      <w:rFonts w:ascii="Symbol" w:hAnsi="Symbol"/>
    </w:rPr>
  </w:style>
  <w:style w:type="character" w:customStyle="1" w:styleId="WW8Num324z1">
    <w:name w:val="WW8Num324z1"/>
    <w:rsid w:val="00F27F6F"/>
    <w:rPr>
      <w:rFonts w:ascii="Courier New" w:hAnsi="Courier New" w:cs="Courier New"/>
    </w:rPr>
  </w:style>
  <w:style w:type="character" w:customStyle="1" w:styleId="WW8Num324z2">
    <w:name w:val="WW8Num324z2"/>
    <w:rsid w:val="00F27F6F"/>
    <w:rPr>
      <w:rFonts w:ascii="Wingdings" w:hAnsi="Wingdings"/>
    </w:rPr>
  </w:style>
  <w:style w:type="character" w:customStyle="1" w:styleId="WW8Num325z0">
    <w:name w:val="WW8Num325z0"/>
    <w:rsid w:val="00F27F6F"/>
    <w:rPr>
      <w:rFonts w:ascii="Wingdings" w:hAnsi="Wingdings"/>
    </w:rPr>
  </w:style>
  <w:style w:type="character" w:customStyle="1" w:styleId="WW8Num325z1">
    <w:name w:val="WW8Num325z1"/>
    <w:rsid w:val="00F27F6F"/>
    <w:rPr>
      <w:rFonts w:ascii="Courier New" w:hAnsi="Courier New"/>
    </w:rPr>
  </w:style>
  <w:style w:type="character" w:customStyle="1" w:styleId="WW8Num325z3">
    <w:name w:val="WW8Num325z3"/>
    <w:rsid w:val="00F27F6F"/>
    <w:rPr>
      <w:rFonts w:ascii="Symbol" w:hAnsi="Symbol"/>
    </w:rPr>
  </w:style>
  <w:style w:type="character" w:customStyle="1" w:styleId="WW8Num329z0">
    <w:name w:val="WW8Num329z0"/>
    <w:rsid w:val="00F27F6F"/>
    <w:rPr>
      <w:rFonts w:ascii="Wingdings" w:hAnsi="Wingdings"/>
    </w:rPr>
  </w:style>
  <w:style w:type="character" w:customStyle="1" w:styleId="WW8Num329z1">
    <w:name w:val="WW8Num329z1"/>
    <w:rsid w:val="00F27F6F"/>
    <w:rPr>
      <w:rFonts w:ascii="Courier New" w:hAnsi="Courier New"/>
    </w:rPr>
  </w:style>
  <w:style w:type="character" w:customStyle="1" w:styleId="WW8Num329z3">
    <w:name w:val="WW8Num329z3"/>
    <w:rsid w:val="00F27F6F"/>
    <w:rPr>
      <w:rFonts w:ascii="Symbol" w:hAnsi="Symbol"/>
    </w:rPr>
  </w:style>
  <w:style w:type="character" w:customStyle="1" w:styleId="WW8Num330z0">
    <w:name w:val="WW8Num330z0"/>
    <w:rsid w:val="00F27F6F"/>
    <w:rPr>
      <w:rFonts w:ascii="Arial" w:hAnsi="Arial" w:cs="Arial"/>
      <w:b/>
      <w:i w:val="0"/>
      <w:sz w:val="24"/>
      <w:szCs w:val="24"/>
    </w:rPr>
  </w:style>
  <w:style w:type="character" w:customStyle="1" w:styleId="WW8Num331z0">
    <w:name w:val="WW8Num331z0"/>
    <w:rsid w:val="00F27F6F"/>
    <w:rPr>
      <w:b w:val="0"/>
    </w:rPr>
  </w:style>
  <w:style w:type="character" w:customStyle="1" w:styleId="WW8Num333z0">
    <w:name w:val="WW8Num333z0"/>
    <w:rsid w:val="00F27F6F"/>
    <w:rPr>
      <w:rFonts w:ascii="Symbol" w:hAnsi="Symbol"/>
    </w:rPr>
  </w:style>
  <w:style w:type="character" w:customStyle="1" w:styleId="WW8Num333z1">
    <w:name w:val="WW8Num333z1"/>
    <w:rsid w:val="00F27F6F"/>
    <w:rPr>
      <w:rFonts w:ascii="Courier New" w:hAnsi="Courier New" w:cs="Courier New"/>
    </w:rPr>
  </w:style>
  <w:style w:type="character" w:customStyle="1" w:styleId="WW8Num333z2">
    <w:name w:val="WW8Num333z2"/>
    <w:rsid w:val="00F27F6F"/>
    <w:rPr>
      <w:rFonts w:ascii="Wingdings" w:hAnsi="Wingdings"/>
    </w:rPr>
  </w:style>
  <w:style w:type="character" w:customStyle="1" w:styleId="WW8Num334z0">
    <w:name w:val="WW8Num334z0"/>
    <w:rsid w:val="00F27F6F"/>
    <w:rPr>
      <w:b w:val="0"/>
      <w:bCs w:val="0"/>
    </w:rPr>
  </w:style>
  <w:style w:type="character" w:customStyle="1" w:styleId="WW8Num336z0">
    <w:name w:val="WW8Num336z0"/>
    <w:rsid w:val="00F27F6F"/>
    <w:rPr>
      <w:rFonts w:ascii="Symbol" w:hAnsi="Symbol"/>
    </w:rPr>
  </w:style>
  <w:style w:type="character" w:customStyle="1" w:styleId="WW8Num336z1">
    <w:name w:val="WW8Num336z1"/>
    <w:rsid w:val="00F27F6F"/>
    <w:rPr>
      <w:rFonts w:ascii="Courier New" w:hAnsi="Courier New" w:cs="Courier New"/>
    </w:rPr>
  </w:style>
  <w:style w:type="character" w:customStyle="1" w:styleId="WW8Num336z2">
    <w:name w:val="WW8Num336z2"/>
    <w:rsid w:val="00F27F6F"/>
    <w:rPr>
      <w:rFonts w:ascii="Wingdings" w:hAnsi="Wingdings"/>
    </w:rPr>
  </w:style>
  <w:style w:type="character" w:customStyle="1" w:styleId="WW8Num337z0">
    <w:name w:val="WW8Num337z0"/>
    <w:rsid w:val="00F27F6F"/>
    <w:rPr>
      <w:b w:val="0"/>
    </w:rPr>
  </w:style>
  <w:style w:type="character" w:customStyle="1" w:styleId="WW8Num339z0">
    <w:name w:val="WW8Num339z0"/>
    <w:rsid w:val="00F27F6F"/>
    <w:rPr>
      <w:b w:val="0"/>
    </w:rPr>
  </w:style>
  <w:style w:type="character" w:customStyle="1" w:styleId="WW8Num340z0">
    <w:name w:val="WW8Num340z0"/>
    <w:rsid w:val="00F27F6F"/>
    <w:rPr>
      <w:rFonts w:ascii="Symbol" w:hAnsi="Symbol"/>
    </w:rPr>
  </w:style>
  <w:style w:type="character" w:customStyle="1" w:styleId="WW8Num340z1">
    <w:name w:val="WW8Num340z1"/>
    <w:rsid w:val="00F27F6F"/>
    <w:rPr>
      <w:rFonts w:ascii="Courier New" w:hAnsi="Courier New" w:cs="Courier New"/>
    </w:rPr>
  </w:style>
  <w:style w:type="character" w:customStyle="1" w:styleId="WW8Num340z2">
    <w:name w:val="WW8Num340z2"/>
    <w:rsid w:val="00F27F6F"/>
    <w:rPr>
      <w:rFonts w:ascii="Wingdings" w:hAnsi="Wingdings"/>
    </w:rPr>
  </w:style>
  <w:style w:type="character" w:customStyle="1" w:styleId="WW8Num344z0">
    <w:name w:val="WW8Num344z0"/>
    <w:rsid w:val="00F27F6F"/>
    <w:rPr>
      <w:rFonts w:ascii="Symbol" w:hAnsi="Symbol"/>
    </w:rPr>
  </w:style>
  <w:style w:type="character" w:customStyle="1" w:styleId="WW8Num344z1">
    <w:name w:val="WW8Num344z1"/>
    <w:rsid w:val="00F27F6F"/>
    <w:rPr>
      <w:rFonts w:ascii="Courier New" w:hAnsi="Courier New" w:cs="Courier New"/>
    </w:rPr>
  </w:style>
  <w:style w:type="character" w:customStyle="1" w:styleId="WW8Num344z2">
    <w:name w:val="WW8Num344z2"/>
    <w:rsid w:val="00F27F6F"/>
    <w:rPr>
      <w:rFonts w:ascii="Wingdings" w:hAnsi="Wingdings"/>
    </w:rPr>
  </w:style>
  <w:style w:type="character" w:customStyle="1" w:styleId="WW8Num346z0">
    <w:name w:val="WW8Num346z0"/>
    <w:rsid w:val="00F27F6F"/>
    <w:rPr>
      <w:b/>
    </w:rPr>
  </w:style>
  <w:style w:type="character" w:customStyle="1" w:styleId="WW8Num347z0">
    <w:name w:val="WW8Num347z0"/>
    <w:rsid w:val="00F27F6F"/>
    <w:rPr>
      <w:b w:val="0"/>
    </w:rPr>
  </w:style>
  <w:style w:type="character" w:customStyle="1" w:styleId="WW8Num348z0">
    <w:name w:val="WW8Num348z0"/>
    <w:rsid w:val="00F27F6F"/>
    <w:rPr>
      <w:rFonts w:ascii="Arial" w:hAnsi="Arial" w:cs="Arial"/>
      <w:b w:val="0"/>
      <w:i w:val="0"/>
      <w:sz w:val="24"/>
      <w:szCs w:val="24"/>
    </w:rPr>
  </w:style>
  <w:style w:type="character" w:customStyle="1" w:styleId="WW8Num349z0">
    <w:name w:val="WW8Num349z0"/>
    <w:rsid w:val="00F27F6F"/>
    <w:rPr>
      <w:rFonts w:ascii="Symbol" w:hAnsi="Symbol"/>
    </w:rPr>
  </w:style>
  <w:style w:type="character" w:customStyle="1" w:styleId="WW8Num349z1">
    <w:name w:val="WW8Num349z1"/>
    <w:rsid w:val="00F27F6F"/>
    <w:rPr>
      <w:rFonts w:ascii="Courier New" w:hAnsi="Courier New" w:cs="Courier New"/>
    </w:rPr>
  </w:style>
  <w:style w:type="character" w:customStyle="1" w:styleId="WW8Num349z2">
    <w:name w:val="WW8Num349z2"/>
    <w:rsid w:val="00F27F6F"/>
    <w:rPr>
      <w:rFonts w:ascii="Wingdings" w:hAnsi="Wingdings"/>
    </w:rPr>
  </w:style>
  <w:style w:type="character" w:customStyle="1" w:styleId="WW8Num351z0">
    <w:name w:val="WW8Num351z0"/>
    <w:rsid w:val="00F27F6F"/>
    <w:rPr>
      <w:rFonts w:ascii="Symbol" w:hAnsi="Symbol"/>
    </w:rPr>
  </w:style>
  <w:style w:type="character" w:customStyle="1" w:styleId="WW8Num351z1">
    <w:name w:val="WW8Num351z1"/>
    <w:rsid w:val="00F27F6F"/>
    <w:rPr>
      <w:rFonts w:ascii="Courier New" w:hAnsi="Courier New"/>
    </w:rPr>
  </w:style>
  <w:style w:type="character" w:customStyle="1" w:styleId="WW8Num351z2">
    <w:name w:val="WW8Num351z2"/>
    <w:rsid w:val="00F27F6F"/>
    <w:rPr>
      <w:rFonts w:ascii="Wingdings" w:hAnsi="Wingdings"/>
    </w:rPr>
  </w:style>
  <w:style w:type="character" w:customStyle="1" w:styleId="WW8Num352z1">
    <w:name w:val="WW8Num352z1"/>
    <w:rsid w:val="00F27F6F"/>
    <w:rPr>
      <w:rFonts w:ascii="Symbol" w:hAnsi="Symbol"/>
    </w:rPr>
  </w:style>
  <w:style w:type="character" w:customStyle="1" w:styleId="Fuentedeprrafopredeter1">
    <w:name w:val="Fuente de párrafo predeter.1"/>
    <w:rsid w:val="00F27F6F"/>
  </w:style>
  <w:style w:type="character" w:customStyle="1" w:styleId="Carcterdenumeracin">
    <w:name w:val="Carácter de numeración"/>
    <w:rsid w:val="00F27F6F"/>
  </w:style>
  <w:style w:type="paragraph" w:customStyle="1" w:styleId="Encabezado5">
    <w:name w:val="Encabezado5"/>
    <w:basedOn w:val="Normal"/>
    <w:next w:val="Textoindependiente"/>
    <w:rsid w:val="00F27F6F"/>
    <w:pPr>
      <w:keepNext/>
      <w:suppressAutoHyphens/>
      <w:spacing w:before="240" w:after="120"/>
    </w:pPr>
    <w:rPr>
      <w:rFonts w:ascii="Arial" w:eastAsia="Arial Unicode MS" w:hAnsi="Arial" w:cs="Tahoma"/>
      <w:sz w:val="28"/>
      <w:szCs w:val="28"/>
      <w:lang w:val="es-ES" w:eastAsia="ar-SA"/>
    </w:rPr>
  </w:style>
  <w:style w:type="paragraph" w:customStyle="1" w:styleId="Etiqueta">
    <w:name w:val="Etiqueta"/>
    <w:basedOn w:val="Normal"/>
    <w:rsid w:val="00F27F6F"/>
    <w:pPr>
      <w:suppressLineNumbers/>
      <w:suppressAutoHyphens/>
      <w:spacing w:before="120" w:after="120"/>
    </w:pPr>
    <w:rPr>
      <w:rFonts w:cs="Tahoma"/>
      <w:i/>
      <w:iCs/>
      <w:sz w:val="24"/>
      <w:szCs w:val="24"/>
      <w:lang w:val="es-ES" w:eastAsia="ar-SA"/>
    </w:rPr>
  </w:style>
  <w:style w:type="paragraph" w:customStyle="1" w:styleId="ndice">
    <w:name w:val="Índice"/>
    <w:basedOn w:val="Normal"/>
    <w:rsid w:val="00F27F6F"/>
    <w:pPr>
      <w:suppressLineNumbers/>
      <w:suppressAutoHyphens/>
    </w:pPr>
    <w:rPr>
      <w:rFonts w:cs="Tahoma"/>
      <w:sz w:val="24"/>
      <w:szCs w:val="24"/>
      <w:lang w:val="es-ES" w:eastAsia="ar-SA"/>
    </w:rPr>
  </w:style>
  <w:style w:type="paragraph" w:customStyle="1" w:styleId="Encabezado4">
    <w:name w:val="Encabezado4"/>
    <w:basedOn w:val="Normal"/>
    <w:next w:val="Textoindependiente"/>
    <w:rsid w:val="00F27F6F"/>
    <w:pPr>
      <w:keepNext/>
      <w:suppressAutoHyphens/>
      <w:spacing w:before="240" w:after="120"/>
    </w:pPr>
    <w:rPr>
      <w:rFonts w:ascii="Arial" w:eastAsia="Arial Unicode MS" w:hAnsi="Arial" w:cs="Tahoma"/>
      <w:sz w:val="28"/>
      <w:szCs w:val="28"/>
      <w:lang w:val="es-ES" w:eastAsia="ar-SA"/>
    </w:rPr>
  </w:style>
  <w:style w:type="paragraph" w:customStyle="1" w:styleId="Encabezado3">
    <w:name w:val="Encabezado3"/>
    <w:basedOn w:val="Normal"/>
    <w:next w:val="Textoindependiente"/>
    <w:rsid w:val="00F27F6F"/>
    <w:pPr>
      <w:keepNext/>
      <w:suppressAutoHyphens/>
      <w:spacing w:before="240" w:after="120"/>
    </w:pPr>
    <w:rPr>
      <w:rFonts w:ascii="Arial" w:eastAsia="Arial Unicode MS" w:hAnsi="Arial" w:cs="Tahoma"/>
      <w:sz w:val="28"/>
      <w:szCs w:val="28"/>
      <w:lang w:val="es-ES" w:eastAsia="ar-SA"/>
    </w:rPr>
  </w:style>
  <w:style w:type="paragraph" w:customStyle="1" w:styleId="Encabezado21">
    <w:name w:val="Encabezado21"/>
    <w:basedOn w:val="Normal"/>
    <w:next w:val="Textoindependiente"/>
    <w:rsid w:val="00F27F6F"/>
    <w:pPr>
      <w:keepNext/>
      <w:suppressAutoHyphens/>
      <w:spacing w:before="240" w:after="120"/>
    </w:pPr>
    <w:rPr>
      <w:rFonts w:ascii="Arial" w:eastAsia="Arial Unicode MS" w:hAnsi="Arial" w:cs="Tahoma"/>
      <w:sz w:val="28"/>
      <w:szCs w:val="28"/>
      <w:lang w:val="es-ES" w:eastAsia="ar-SA"/>
    </w:rPr>
  </w:style>
  <w:style w:type="paragraph" w:customStyle="1" w:styleId="Listaconvietas31">
    <w:name w:val="Lista con viñetas 31"/>
    <w:basedOn w:val="Normal"/>
    <w:rsid w:val="00F27F6F"/>
    <w:pPr>
      <w:suppressAutoHyphens/>
    </w:pPr>
    <w:rPr>
      <w:sz w:val="24"/>
      <w:szCs w:val="24"/>
      <w:lang w:val="es-ES" w:eastAsia="ar-SA"/>
    </w:rPr>
  </w:style>
  <w:style w:type="paragraph" w:customStyle="1" w:styleId="Listaconvietas41">
    <w:name w:val="Lista con viñetas 41"/>
    <w:basedOn w:val="Normal"/>
    <w:rsid w:val="00F27F6F"/>
    <w:pPr>
      <w:suppressAutoHyphens/>
    </w:pPr>
    <w:rPr>
      <w:sz w:val="24"/>
      <w:szCs w:val="24"/>
      <w:lang w:val="es-ES" w:eastAsia="ar-SA"/>
    </w:rPr>
  </w:style>
  <w:style w:type="paragraph" w:customStyle="1" w:styleId="Lista31">
    <w:name w:val="Lista 31"/>
    <w:basedOn w:val="Normal"/>
    <w:rsid w:val="00F27F6F"/>
    <w:pPr>
      <w:suppressAutoHyphens/>
      <w:ind w:left="849" w:hanging="283"/>
    </w:pPr>
    <w:rPr>
      <w:sz w:val="24"/>
      <w:szCs w:val="24"/>
      <w:lang w:val="es-ES" w:eastAsia="ar-SA"/>
    </w:rPr>
  </w:style>
  <w:style w:type="paragraph" w:customStyle="1" w:styleId="Listaconvietas21">
    <w:name w:val="Lista con viñetas 21"/>
    <w:basedOn w:val="Normal"/>
    <w:rsid w:val="00F27F6F"/>
    <w:pPr>
      <w:suppressAutoHyphens/>
      <w:ind w:left="283" w:firstLine="425"/>
      <w:jc w:val="both"/>
    </w:pPr>
    <w:rPr>
      <w:rFonts w:ascii="Arial" w:hAnsi="Arial" w:cs="Arial"/>
      <w:b/>
      <w:szCs w:val="24"/>
      <w:lang w:val="es-ES" w:eastAsia="ar-SA"/>
    </w:rPr>
  </w:style>
  <w:style w:type="paragraph" w:customStyle="1" w:styleId="Lista21">
    <w:name w:val="Lista 21"/>
    <w:basedOn w:val="Normal"/>
    <w:rsid w:val="00F27F6F"/>
    <w:pPr>
      <w:suppressAutoHyphens/>
      <w:ind w:left="566" w:hanging="283"/>
    </w:pPr>
    <w:rPr>
      <w:lang w:val="es-ES" w:eastAsia="ar-SA"/>
    </w:rPr>
  </w:style>
  <w:style w:type="paragraph" w:customStyle="1" w:styleId="Lista41">
    <w:name w:val="Lista 41"/>
    <w:basedOn w:val="Normal"/>
    <w:rsid w:val="00F27F6F"/>
    <w:pPr>
      <w:suppressAutoHyphens/>
      <w:ind w:left="1132" w:hanging="283"/>
    </w:pPr>
    <w:rPr>
      <w:lang w:val="es-ES" w:eastAsia="ar-SA"/>
    </w:rPr>
  </w:style>
  <w:style w:type="paragraph" w:customStyle="1" w:styleId="Continuarlista21">
    <w:name w:val="Continuar lista 21"/>
    <w:basedOn w:val="Normal"/>
    <w:rsid w:val="00F27F6F"/>
    <w:pPr>
      <w:suppressAutoHyphens/>
      <w:spacing w:after="120"/>
      <w:ind w:left="566"/>
    </w:pPr>
    <w:rPr>
      <w:sz w:val="24"/>
      <w:szCs w:val="24"/>
      <w:lang w:val="es-ES" w:eastAsia="ar-SA"/>
    </w:rPr>
  </w:style>
  <w:style w:type="paragraph" w:customStyle="1" w:styleId="Textodebloque1">
    <w:name w:val="Texto de bloque1"/>
    <w:basedOn w:val="Normal"/>
    <w:rsid w:val="00F27F6F"/>
    <w:pPr>
      <w:suppressAutoHyphens/>
      <w:ind w:left="44" w:right="167"/>
      <w:jc w:val="both"/>
    </w:pPr>
    <w:rPr>
      <w:rFonts w:ascii="Arial" w:hAnsi="Arial" w:cs="Arial"/>
      <w:sz w:val="18"/>
      <w:szCs w:val="16"/>
      <w:lang w:val="es-ES" w:eastAsia="ar-SA"/>
    </w:rPr>
  </w:style>
  <w:style w:type="paragraph" w:customStyle="1" w:styleId="Textosinformato1">
    <w:name w:val="Texto sin formato1"/>
    <w:basedOn w:val="Normal"/>
    <w:rsid w:val="00F27F6F"/>
    <w:pPr>
      <w:suppressAutoHyphens/>
    </w:pPr>
    <w:rPr>
      <w:rFonts w:ascii="Courier New" w:hAnsi="Courier New"/>
      <w:lang w:val="en-US" w:eastAsia="ar-SA"/>
    </w:rPr>
  </w:style>
  <w:style w:type="paragraph" w:customStyle="1" w:styleId="IMFOMAP">
    <w:name w:val="IMFOMAP"/>
    <w:basedOn w:val="Normal"/>
    <w:rsid w:val="00F27F6F"/>
    <w:pPr>
      <w:suppressAutoHyphens/>
      <w:ind w:left="1701" w:hanging="1701"/>
      <w:jc w:val="both"/>
    </w:pPr>
    <w:rPr>
      <w:sz w:val="24"/>
      <w:lang w:val="es-ES_tradnl" w:eastAsia="ar-SA"/>
    </w:rPr>
  </w:style>
  <w:style w:type="paragraph" w:customStyle="1" w:styleId="font5">
    <w:name w:val="font5"/>
    <w:basedOn w:val="Normal"/>
    <w:uiPriority w:val="99"/>
    <w:rsid w:val="00F27F6F"/>
    <w:pPr>
      <w:suppressAutoHyphens/>
      <w:spacing w:before="280" w:after="280"/>
    </w:pPr>
    <w:rPr>
      <w:rFonts w:ascii="Arial" w:eastAsia="Arial Unicode MS" w:hAnsi="Arial" w:cs="Arial"/>
      <w:b/>
      <w:bCs/>
      <w:sz w:val="14"/>
      <w:szCs w:val="14"/>
      <w:lang w:val="es-ES" w:eastAsia="ar-SA"/>
    </w:rPr>
  </w:style>
  <w:style w:type="paragraph" w:customStyle="1" w:styleId="font7">
    <w:name w:val="font7"/>
    <w:basedOn w:val="Normal"/>
    <w:rsid w:val="00F27F6F"/>
    <w:pPr>
      <w:suppressAutoHyphens/>
      <w:spacing w:before="280" w:after="280"/>
    </w:pPr>
    <w:rPr>
      <w:rFonts w:ascii="Arial" w:eastAsia="Arial Unicode MS" w:hAnsi="Arial" w:cs="Arial"/>
      <w:b/>
      <w:bCs/>
      <w:sz w:val="4"/>
      <w:szCs w:val="4"/>
      <w:lang w:val="es-ES" w:eastAsia="ar-SA"/>
    </w:rPr>
  </w:style>
  <w:style w:type="paragraph" w:customStyle="1" w:styleId="font8">
    <w:name w:val="font8"/>
    <w:basedOn w:val="Normal"/>
    <w:rsid w:val="00F27F6F"/>
    <w:pPr>
      <w:suppressAutoHyphens/>
      <w:spacing w:before="280" w:after="280"/>
    </w:pPr>
    <w:rPr>
      <w:rFonts w:ascii="Arial" w:eastAsia="Arial Unicode MS" w:hAnsi="Arial" w:cs="Arial"/>
      <w:b/>
      <w:bCs/>
      <w:sz w:val="16"/>
      <w:szCs w:val="16"/>
      <w:lang w:val="es-ES" w:eastAsia="ar-SA"/>
    </w:rPr>
  </w:style>
  <w:style w:type="paragraph" w:customStyle="1" w:styleId="font9">
    <w:name w:val="font9"/>
    <w:basedOn w:val="Normal"/>
    <w:rsid w:val="00F27F6F"/>
    <w:pPr>
      <w:suppressAutoHyphens/>
      <w:spacing w:before="280" w:after="280"/>
    </w:pPr>
    <w:rPr>
      <w:rFonts w:ascii="Arial" w:eastAsia="Arial Unicode MS" w:hAnsi="Arial" w:cs="Arial"/>
      <w:sz w:val="18"/>
      <w:szCs w:val="18"/>
      <w:lang w:val="es-ES" w:eastAsia="ar-SA"/>
    </w:rPr>
  </w:style>
  <w:style w:type="paragraph" w:customStyle="1" w:styleId="font10">
    <w:name w:val="font10"/>
    <w:basedOn w:val="Normal"/>
    <w:rsid w:val="00F27F6F"/>
    <w:pPr>
      <w:suppressAutoHyphens/>
      <w:spacing w:before="280" w:after="280"/>
    </w:pPr>
    <w:rPr>
      <w:rFonts w:ascii="Arial" w:eastAsia="Arial Unicode MS" w:hAnsi="Arial" w:cs="Arial"/>
      <w:b/>
      <w:bCs/>
      <w:sz w:val="18"/>
      <w:szCs w:val="18"/>
      <w:lang w:val="es-ES" w:eastAsia="ar-SA"/>
    </w:rPr>
  </w:style>
  <w:style w:type="paragraph" w:customStyle="1" w:styleId="font11">
    <w:name w:val="font11"/>
    <w:basedOn w:val="Normal"/>
    <w:rsid w:val="00F27F6F"/>
    <w:pPr>
      <w:suppressAutoHyphens/>
      <w:spacing w:before="280" w:after="280"/>
    </w:pPr>
    <w:rPr>
      <w:rFonts w:ascii="Arial" w:eastAsia="Arial Unicode MS" w:hAnsi="Arial" w:cs="Arial"/>
      <w:b/>
      <w:bCs/>
      <w:sz w:val="10"/>
      <w:szCs w:val="10"/>
      <w:lang w:val="es-ES" w:eastAsia="ar-SA"/>
    </w:rPr>
  </w:style>
  <w:style w:type="paragraph" w:customStyle="1" w:styleId="font12">
    <w:name w:val="font12"/>
    <w:basedOn w:val="Normal"/>
    <w:rsid w:val="00F27F6F"/>
    <w:pPr>
      <w:suppressAutoHyphens/>
      <w:spacing w:before="280" w:after="280"/>
    </w:pPr>
    <w:rPr>
      <w:rFonts w:ascii="Arial" w:eastAsia="Arial Unicode MS" w:hAnsi="Arial" w:cs="Arial"/>
      <w:sz w:val="24"/>
      <w:szCs w:val="24"/>
      <w:lang w:val="es-ES" w:eastAsia="ar-SA"/>
    </w:rPr>
  </w:style>
  <w:style w:type="paragraph" w:customStyle="1" w:styleId="font13">
    <w:name w:val="font13"/>
    <w:basedOn w:val="Normal"/>
    <w:rsid w:val="00F27F6F"/>
    <w:pPr>
      <w:suppressAutoHyphens/>
      <w:spacing w:before="280" w:after="280"/>
    </w:pPr>
    <w:rPr>
      <w:rFonts w:ascii="Arial" w:eastAsia="Arial Unicode MS" w:hAnsi="Arial" w:cs="Arial"/>
      <w:b/>
      <w:bCs/>
      <w:sz w:val="15"/>
      <w:szCs w:val="15"/>
      <w:lang w:val="es-ES" w:eastAsia="ar-SA"/>
    </w:rPr>
  </w:style>
  <w:style w:type="paragraph" w:customStyle="1" w:styleId="xl22">
    <w:name w:val="xl22"/>
    <w:basedOn w:val="Normal"/>
    <w:rsid w:val="00F27F6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val="es-ES" w:eastAsia="ar-SA"/>
    </w:rPr>
  </w:style>
  <w:style w:type="paragraph" w:customStyle="1" w:styleId="xl23">
    <w:name w:val="xl23"/>
    <w:basedOn w:val="Normal"/>
    <w:uiPriority w:val="99"/>
    <w:rsid w:val="00F27F6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val="es-ES" w:eastAsia="ar-SA"/>
    </w:rPr>
  </w:style>
  <w:style w:type="paragraph" w:customStyle="1" w:styleId="Contenidodelatabla">
    <w:name w:val="Contenido de la tabla"/>
    <w:basedOn w:val="Normal"/>
    <w:rsid w:val="00F27F6F"/>
    <w:pPr>
      <w:suppressLineNumbers/>
      <w:suppressAutoHyphens/>
    </w:pPr>
    <w:rPr>
      <w:sz w:val="24"/>
      <w:szCs w:val="24"/>
      <w:lang w:val="es-ES" w:eastAsia="ar-SA"/>
    </w:rPr>
  </w:style>
  <w:style w:type="paragraph" w:customStyle="1" w:styleId="Encabezadodelatabla">
    <w:name w:val="Encabezado de la tabla"/>
    <w:basedOn w:val="Contenidodelatabla"/>
    <w:rsid w:val="00F27F6F"/>
    <w:pPr>
      <w:jc w:val="center"/>
    </w:pPr>
    <w:rPr>
      <w:b/>
      <w:bCs/>
    </w:rPr>
  </w:style>
  <w:style w:type="paragraph" w:customStyle="1" w:styleId="Contenidodelmarco">
    <w:name w:val="Contenido del marco"/>
    <w:basedOn w:val="Textoindependiente"/>
    <w:rsid w:val="00F27F6F"/>
    <w:pPr>
      <w:suppressAutoHyphens/>
      <w:spacing w:after="120"/>
      <w:jc w:val="left"/>
    </w:pPr>
    <w:rPr>
      <w:rFonts w:ascii="Times New Roman" w:hAnsi="Times New Roman"/>
      <w:sz w:val="20"/>
      <w:lang w:val="es-ES" w:eastAsia="ar-SA"/>
    </w:rPr>
  </w:style>
  <w:style w:type="paragraph" w:customStyle="1" w:styleId="Encabezado10">
    <w:name w:val="Encabezado 10"/>
    <w:basedOn w:val="Encabezado"/>
    <w:next w:val="Textoindependiente"/>
    <w:rsid w:val="00F27F6F"/>
    <w:pPr>
      <w:keepNext/>
      <w:tabs>
        <w:tab w:val="clear" w:pos="4252"/>
        <w:tab w:val="clear" w:pos="8504"/>
      </w:tabs>
      <w:suppressAutoHyphens/>
      <w:spacing w:before="240" w:after="120"/>
    </w:pPr>
    <w:rPr>
      <w:rFonts w:ascii="Arial" w:eastAsia="Arial Unicode MS" w:hAnsi="Arial" w:cs="Tahoma"/>
      <w:b/>
      <w:bCs/>
      <w:sz w:val="21"/>
      <w:szCs w:val="21"/>
      <w:lang w:eastAsia="ar-SA"/>
    </w:rPr>
  </w:style>
  <w:style w:type="paragraph" w:customStyle="1" w:styleId="Textoindependiente22">
    <w:name w:val="Texto independiente 22"/>
    <w:basedOn w:val="Normal"/>
    <w:uiPriority w:val="99"/>
    <w:rsid w:val="00F27F6F"/>
    <w:pPr>
      <w:suppressAutoHyphens/>
      <w:spacing w:after="120" w:line="480" w:lineRule="auto"/>
    </w:pPr>
    <w:rPr>
      <w:sz w:val="24"/>
      <w:szCs w:val="24"/>
      <w:lang w:val="es-ES" w:eastAsia="ar-SA"/>
    </w:rPr>
  </w:style>
  <w:style w:type="paragraph" w:styleId="Lista3">
    <w:name w:val="List 3"/>
    <w:basedOn w:val="Normal"/>
    <w:rsid w:val="00F27F6F"/>
    <w:pPr>
      <w:ind w:left="849" w:hanging="283"/>
    </w:pPr>
    <w:rPr>
      <w:sz w:val="24"/>
      <w:szCs w:val="24"/>
      <w:lang w:val="es-ES"/>
    </w:rPr>
  </w:style>
  <w:style w:type="table" w:customStyle="1" w:styleId="Tablaconcuadrcula1">
    <w:name w:val="Tabla con cuadrícula1"/>
    <w:basedOn w:val="Tablanormal"/>
    <w:next w:val="Tablaconcuadrcula"/>
    <w:rsid w:val="00F27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4">
    <w:name w:val="Body Text 34"/>
    <w:basedOn w:val="Normal"/>
    <w:rsid w:val="00F27F6F"/>
    <w:pPr>
      <w:widowControl w:val="0"/>
      <w:jc w:val="both"/>
    </w:pPr>
    <w:rPr>
      <w:rFonts w:ascii="Albertus Medium" w:hAnsi="Albertus Medium"/>
      <w:sz w:val="22"/>
    </w:rPr>
  </w:style>
  <w:style w:type="paragraph" w:customStyle="1" w:styleId="ListParagraph1">
    <w:name w:val="List Paragraph1"/>
    <w:basedOn w:val="Normal"/>
    <w:qFormat/>
    <w:rsid w:val="00F27F6F"/>
    <w:pPr>
      <w:spacing w:after="200" w:line="276" w:lineRule="auto"/>
      <w:ind w:left="720"/>
      <w:contextualSpacing/>
    </w:pPr>
    <w:rPr>
      <w:rFonts w:ascii="Calibri" w:hAnsi="Calibri"/>
      <w:sz w:val="22"/>
      <w:szCs w:val="22"/>
      <w:lang w:eastAsia="es-MX"/>
    </w:rPr>
  </w:style>
  <w:style w:type="paragraph" w:customStyle="1" w:styleId="TituloB">
    <w:name w:val="Titulo B"/>
    <w:basedOn w:val="Textoindependiente"/>
    <w:autoRedefine/>
    <w:rsid w:val="00F27F6F"/>
    <w:pPr>
      <w:numPr>
        <w:ilvl w:val="1"/>
        <w:numId w:val="23"/>
      </w:numPr>
      <w:tabs>
        <w:tab w:val="left" w:pos="851"/>
      </w:tabs>
      <w:spacing w:before="180" w:after="100" w:line="264" w:lineRule="auto"/>
    </w:pPr>
    <w:rPr>
      <w:rFonts w:cs="Arial"/>
      <w:b/>
      <w:szCs w:val="22"/>
      <w:lang w:eastAsia="en-US"/>
    </w:rPr>
  </w:style>
  <w:style w:type="paragraph" w:styleId="Continuarlista">
    <w:name w:val="List Continue"/>
    <w:basedOn w:val="Normal"/>
    <w:rsid w:val="00F27F6F"/>
    <w:pPr>
      <w:spacing w:after="120"/>
      <w:ind w:left="283"/>
    </w:pPr>
    <w:rPr>
      <w:sz w:val="24"/>
      <w:szCs w:val="24"/>
      <w:lang w:val="es-ES"/>
    </w:rPr>
  </w:style>
  <w:style w:type="paragraph" w:customStyle="1" w:styleId="Titulo4">
    <w:name w:val="Titulo 4"/>
    <w:basedOn w:val="Normal"/>
    <w:rsid w:val="00F27F6F"/>
    <w:pPr>
      <w:tabs>
        <w:tab w:val="num" w:pos="2061"/>
        <w:tab w:val="num" w:pos="2160"/>
      </w:tabs>
      <w:spacing w:before="180" w:line="264" w:lineRule="auto"/>
      <w:ind w:left="1728" w:hanging="648"/>
      <w:jc w:val="both"/>
    </w:pPr>
    <w:rPr>
      <w:rFonts w:ascii="Arial" w:hAnsi="Arial"/>
      <w:b/>
      <w:sz w:val="22"/>
      <w:szCs w:val="24"/>
    </w:rPr>
  </w:style>
  <w:style w:type="paragraph" w:customStyle="1" w:styleId="Incisos">
    <w:name w:val="Incisos"/>
    <w:basedOn w:val="Normal"/>
    <w:rsid w:val="00F27F6F"/>
    <w:pPr>
      <w:spacing w:after="120"/>
      <w:jc w:val="both"/>
    </w:pPr>
    <w:rPr>
      <w:rFonts w:ascii="Arial" w:hAnsi="Arial"/>
      <w:lang w:val="es-ES"/>
    </w:rPr>
  </w:style>
  <w:style w:type="paragraph" w:customStyle="1" w:styleId="DefaultText">
    <w:name w:val="Default Text"/>
    <w:basedOn w:val="Normal"/>
    <w:rsid w:val="00F27F6F"/>
    <w:rPr>
      <w:noProof/>
      <w:sz w:val="24"/>
      <w:lang w:val="es-ES"/>
    </w:rPr>
  </w:style>
  <w:style w:type="paragraph" w:customStyle="1" w:styleId="sangra1">
    <w:name w:val="sangra1"/>
    <w:basedOn w:val="Normal"/>
    <w:rsid w:val="00F27F6F"/>
    <w:pPr>
      <w:tabs>
        <w:tab w:val="left" w:pos="1800"/>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both"/>
    </w:pPr>
    <w:rPr>
      <w:noProof/>
      <w:sz w:val="24"/>
      <w:lang w:val="es-ES"/>
    </w:rPr>
  </w:style>
  <w:style w:type="character" w:customStyle="1" w:styleId="BodyText3Car">
    <w:name w:val="Body Text 3 Car"/>
    <w:link w:val="BodyText31"/>
    <w:locked/>
    <w:rsid w:val="00F27F6F"/>
    <w:rPr>
      <w:rFonts w:ascii="Arial" w:hAnsi="Arial" w:cs="Arial"/>
      <w:sz w:val="22"/>
      <w:szCs w:val="22"/>
      <w:lang w:val="es-ES_tradnl" w:eastAsia="es-ES"/>
    </w:rPr>
  </w:style>
  <w:style w:type="paragraph" w:customStyle="1" w:styleId="Logro">
    <w:name w:val="Logro"/>
    <w:basedOn w:val="Textoindependiente"/>
    <w:rsid w:val="00F27F6F"/>
    <w:pPr>
      <w:numPr>
        <w:numId w:val="22"/>
      </w:numPr>
      <w:suppressAutoHyphens/>
      <w:spacing w:after="60" w:line="220" w:lineRule="atLeast"/>
    </w:pPr>
    <w:rPr>
      <w:rFonts w:eastAsia="Batang"/>
      <w:spacing w:val="-5"/>
      <w:sz w:val="20"/>
      <w:lang w:eastAsia="ar-SA"/>
    </w:rPr>
  </w:style>
  <w:style w:type="numbering" w:styleId="111111">
    <w:name w:val="Outline List 2"/>
    <w:basedOn w:val="Sinlista"/>
    <w:rsid w:val="00F27F6F"/>
    <w:pPr>
      <w:numPr>
        <w:numId w:val="24"/>
      </w:numPr>
    </w:pPr>
  </w:style>
  <w:style w:type="paragraph" w:customStyle="1" w:styleId="BodyText21">
    <w:name w:val="Body Text 21"/>
    <w:basedOn w:val="Normal"/>
    <w:uiPriority w:val="99"/>
    <w:rsid w:val="00F27F6F"/>
    <w:pPr>
      <w:tabs>
        <w:tab w:val="left" w:pos="0"/>
      </w:tabs>
      <w:overflowPunct w:val="0"/>
      <w:autoSpaceDE w:val="0"/>
      <w:autoSpaceDN w:val="0"/>
      <w:adjustRightInd w:val="0"/>
      <w:spacing w:line="240" w:lineRule="exact"/>
      <w:textAlignment w:val="baseline"/>
    </w:pPr>
    <w:rPr>
      <w:rFonts w:ascii="Arial" w:hAnsi="Arial"/>
      <w:sz w:val="24"/>
      <w:lang w:val="es-ES"/>
    </w:rPr>
  </w:style>
  <w:style w:type="paragraph" w:customStyle="1" w:styleId="CharCharCarCarCarCarCarCar1CarCarCarCar">
    <w:name w:val="Char Char Car Car Car Car Car Car1 Car Car Car Car"/>
    <w:basedOn w:val="Normal"/>
    <w:rsid w:val="00F27F6F"/>
    <w:pPr>
      <w:spacing w:after="160" w:line="240" w:lineRule="exact"/>
      <w:jc w:val="right"/>
    </w:pPr>
    <w:rPr>
      <w:rFonts w:ascii="Verdana" w:hAnsi="Verdana" w:cs="Arial"/>
      <w:szCs w:val="21"/>
      <w:lang w:eastAsia="en-US"/>
    </w:rPr>
  </w:style>
  <w:style w:type="paragraph" w:customStyle="1" w:styleId="CharCharCarCarCarCarCarCar1CarCarCarCar1">
    <w:name w:val="Char Char Car Car Car Car Car Car1 Car Car Car Car1"/>
    <w:basedOn w:val="Normal"/>
    <w:rsid w:val="00F27F6F"/>
    <w:pPr>
      <w:spacing w:after="160" w:line="240" w:lineRule="exact"/>
      <w:jc w:val="right"/>
    </w:pPr>
    <w:rPr>
      <w:rFonts w:ascii="Verdana" w:hAnsi="Verdana" w:cs="Arial"/>
      <w:szCs w:val="21"/>
      <w:lang w:eastAsia="en-US"/>
    </w:rPr>
  </w:style>
  <w:style w:type="character" w:customStyle="1" w:styleId="ff23">
    <w:name w:val="ff23"/>
    <w:rsid w:val="00F27F6F"/>
    <w:rPr>
      <w:rFonts w:ascii="Calibri" w:hAnsi="Calibri" w:cs="Calibri" w:hint="default"/>
    </w:rPr>
  </w:style>
  <w:style w:type="paragraph" w:styleId="Listaconvietas">
    <w:name w:val="List Bullet"/>
    <w:basedOn w:val="Normal"/>
    <w:rsid w:val="00C77230"/>
    <w:pPr>
      <w:numPr>
        <w:numId w:val="25"/>
      </w:numPr>
      <w:contextualSpacing/>
    </w:pPr>
  </w:style>
  <w:style w:type="character" w:customStyle="1" w:styleId="PrrafodelistaCar">
    <w:name w:val="Párrafo de lista Car"/>
    <w:aliases w:val="CNBV Parrafo1 Car,List Paragraph Car,Bullet Number Car,lp1 Car,Listas Car,Scitum normal Car,Bullet List Car,FooterText Car,numbered Car,Paragraphe de liste1 Car,Bulletr List Paragraph Car,列出段落 Car,列出段落1 Car,List Paragraph11 Car"/>
    <w:link w:val="Prrafodelista"/>
    <w:uiPriority w:val="34"/>
    <w:qFormat/>
    <w:rsid w:val="009D1956"/>
    <w:rPr>
      <w:rFonts w:ascii="Courier" w:hAnsi="Courier"/>
      <w:snapToGrid w:val="0"/>
      <w:lang w:val="es-ES_tradnl" w:eastAsia="es-ES"/>
    </w:rPr>
  </w:style>
  <w:style w:type="numbering" w:customStyle="1" w:styleId="Estilo21">
    <w:name w:val="Estilo21"/>
    <w:uiPriority w:val="99"/>
    <w:rsid w:val="009D1956"/>
    <w:pPr>
      <w:numPr>
        <w:numId w:val="6"/>
      </w:numPr>
    </w:pPr>
  </w:style>
  <w:style w:type="paragraph" w:styleId="Sinespaciado">
    <w:name w:val="No Spacing"/>
    <w:uiPriority w:val="99"/>
    <w:qFormat/>
    <w:rsid w:val="00846F7D"/>
    <w:rPr>
      <w:sz w:val="24"/>
      <w:szCs w:val="24"/>
      <w:lang w:val="es-ES"/>
    </w:rPr>
  </w:style>
  <w:style w:type="paragraph" w:styleId="Revisin">
    <w:name w:val="Revision"/>
    <w:hidden/>
    <w:uiPriority w:val="99"/>
    <w:semiHidden/>
    <w:rsid w:val="00BC3039"/>
    <w:rPr>
      <w:sz w:val="24"/>
      <w:szCs w:val="24"/>
    </w:rPr>
  </w:style>
  <w:style w:type="paragraph" w:customStyle="1" w:styleId="Titulo1">
    <w:name w:val="Titulo 1"/>
    <w:basedOn w:val="Normal"/>
    <w:rsid w:val="00FB3B5C"/>
    <w:pPr>
      <w:spacing w:before="120"/>
      <w:jc w:val="both"/>
    </w:pPr>
    <w:rPr>
      <w:rFonts w:eastAsia="Calibri"/>
      <w:b/>
      <w:bCs/>
      <w:sz w:val="18"/>
      <w:szCs w:val="18"/>
      <w:lang w:eastAsia="es-MX"/>
    </w:rPr>
  </w:style>
  <w:style w:type="paragraph" w:customStyle="1" w:styleId="Normal1">
    <w:name w:val="Normal1"/>
    <w:basedOn w:val="Normal"/>
    <w:link w:val="normalCar1"/>
    <w:uiPriority w:val="99"/>
    <w:rsid w:val="007A0DFA"/>
    <w:pPr>
      <w:spacing w:before="100" w:beforeAutospacing="1" w:after="100" w:afterAutospacing="1"/>
    </w:pPr>
    <w:rPr>
      <w:color w:val="000000"/>
      <w:lang w:val="es-ES"/>
    </w:rPr>
  </w:style>
  <w:style w:type="character" w:customStyle="1" w:styleId="normalCar1">
    <w:name w:val="normal Car1"/>
    <w:link w:val="Normal1"/>
    <w:rsid w:val="007A0DFA"/>
    <w:rPr>
      <w:color w:val="000000"/>
      <w:lang w:val="es-ES" w:eastAsia="es-ES"/>
    </w:rPr>
  </w:style>
  <w:style w:type="paragraph" w:customStyle="1" w:styleId="TtulodeTDC11">
    <w:name w:val="Título de TDC11"/>
    <w:basedOn w:val="Normal"/>
    <w:uiPriority w:val="99"/>
    <w:rsid w:val="00673DE5"/>
    <w:pPr>
      <w:keepNext/>
      <w:pageBreakBefore/>
      <w:pBdr>
        <w:top w:val="single" w:sz="30" w:space="26" w:color="auto"/>
      </w:pBdr>
      <w:overflowPunct w:val="0"/>
      <w:autoSpaceDE w:val="0"/>
      <w:autoSpaceDN w:val="0"/>
      <w:adjustRightInd w:val="0"/>
      <w:spacing w:before="960" w:after="960"/>
      <w:ind w:left="2520"/>
      <w:textAlignment w:val="baseline"/>
    </w:pPr>
    <w:rPr>
      <w:rFonts w:ascii="Book Antiqua" w:eastAsia="MS Mincho" w:hAnsi="Book Antiqua"/>
      <w:sz w:val="36"/>
      <w:lang w:val="en-US" w:eastAsia="en-US"/>
    </w:rPr>
  </w:style>
  <w:style w:type="paragraph" w:customStyle="1" w:styleId="p45">
    <w:name w:val="p45"/>
    <w:basedOn w:val="Normal"/>
    <w:rsid w:val="00673DE5"/>
    <w:pPr>
      <w:widowControl w:val="0"/>
      <w:tabs>
        <w:tab w:val="left" w:pos="900"/>
        <w:tab w:val="left" w:pos="1520"/>
      </w:tabs>
      <w:ind w:left="144" w:hanging="720"/>
    </w:pPr>
    <w:rPr>
      <w:sz w:val="24"/>
      <w:lang w:val="es-ES"/>
    </w:rPr>
  </w:style>
  <w:style w:type="paragraph" w:customStyle="1" w:styleId="c2">
    <w:name w:val="c2"/>
    <w:basedOn w:val="Normal"/>
    <w:rsid w:val="00673DE5"/>
    <w:pPr>
      <w:widowControl w:val="0"/>
      <w:jc w:val="center"/>
    </w:pPr>
    <w:rPr>
      <w:sz w:val="24"/>
      <w:lang w:val="es-ES"/>
    </w:rPr>
  </w:style>
  <w:style w:type="paragraph" w:styleId="Mapadeldocumento">
    <w:name w:val="Document Map"/>
    <w:basedOn w:val="Normal"/>
    <w:link w:val="MapadeldocumentoCar"/>
    <w:uiPriority w:val="99"/>
    <w:rsid w:val="00673DE5"/>
    <w:pPr>
      <w:widowControl w:val="0"/>
      <w:shd w:val="clear" w:color="auto" w:fill="000080"/>
    </w:pPr>
    <w:rPr>
      <w:rFonts w:ascii="Tahoma" w:hAnsi="Tahoma"/>
      <w:lang w:val="es-ES"/>
    </w:rPr>
  </w:style>
  <w:style w:type="character" w:customStyle="1" w:styleId="MapadeldocumentoCar">
    <w:name w:val="Mapa del documento Car"/>
    <w:link w:val="Mapadeldocumento"/>
    <w:uiPriority w:val="99"/>
    <w:rsid w:val="00673DE5"/>
    <w:rPr>
      <w:rFonts w:ascii="Tahoma" w:hAnsi="Tahoma" w:cs="Tahoma"/>
      <w:shd w:val="clear" w:color="auto" w:fill="000080"/>
      <w:lang w:val="es-ES" w:eastAsia="es-ES"/>
    </w:rPr>
  </w:style>
  <w:style w:type="paragraph" w:customStyle="1" w:styleId="Textoindependiente32">
    <w:name w:val="Texto independiente 32"/>
    <w:basedOn w:val="Normal"/>
    <w:uiPriority w:val="99"/>
    <w:rsid w:val="00673DE5"/>
    <w:pPr>
      <w:widowControl w:val="0"/>
      <w:spacing w:before="120" w:line="360" w:lineRule="auto"/>
      <w:jc w:val="both"/>
    </w:pPr>
    <w:rPr>
      <w:rFonts w:ascii="Arial" w:hAnsi="Arial"/>
      <w:sz w:val="22"/>
      <w:lang w:val="es-ES_tradnl"/>
    </w:rPr>
  </w:style>
  <w:style w:type="paragraph" w:customStyle="1" w:styleId="Sangra2detindependiente2">
    <w:name w:val="Sangría 2 de t. independiente2"/>
    <w:basedOn w:val="Normal"/>
    <w:uiPriority w:val="99"/>
    <w:rsid w:val="00673DE5"/>
    <w:pPr>
      <w:widowControl w:val="0"/>
      <w:spacing w:before="240" w:line="360" w:lineRule="auto"/>
      <w:ind w:left="709"/>
      <w:jc w:val="both"/>
    </w:pPr>
    <w:rPr>
      <w:rFonts w:ascii="Arial" w:hAnsi="Arial"/>
      <w:sz w:val="22"/>
      <w:lang w:val="es-ES"/>
    </w:rPr>
  </w:style>
  <w:style w:type="paragraph" w:customStyle="1" w:styleId="Textoindependiente33">
    <w:name w:val="Texto independiente 33"/>
    <w:basedOn w:val="Normal"/>
    <w:rsid w:val="00673DE5"/>
    <w:pPr>
      <w:widowControl w:val="0"/>
      <w:spacing w:before="120" w:line="360" w:lineRule="auto"/>
      <w:jc w:val="both"/>
    </w:pPr>
    <w:rPr>
      <w:rFonts w:ascii="Arial" w:hAnsi="Arial"/>
      <w:sz w:val="22"/>
      <w:lang w:val="es-ES_tradnl"/>
    </w:rPr>
  </w:style>
  <w:style w:type="paragraph" w:customStyle="1" w:styleId="Textoindependiente23">
    <w:name w:val="Texto independiente 23"/>
    <w:basedOn w:val="Normal"/>
    <w:rsid w:val="00673DE5"/>
    <w:pPr>
      <w:widowControl w:val="0"/>
      <w:spacing w:line="360" w:lineRule="auto"/>
      <w:jc w:val="both"/>
    </w:pPr>
    <w:rPr>
      <w:rFonts w:ascii="Arial" w:hAnsi="Arial"/>
      <w:sz w:val="24"/>
      <w:lang w:val="es-ES"/>
    </w:rPr>
  </w:style>
  <w:style w:type="paragraph" w:customStyle="1" w:styleId="Sangra2detindependiente3">
    <w:name w:val="Sangría 2 de t. independiente3"/>
    <w:basedOn w:val="Normal"/>
    <w:rsid w:val="00673DE5"/>
    <w:pPr>
      <w:widowControl w:val="0"/>
      <w:spacing w:before="240" w:line="360" w:lineRule="auto"/>
      <w:ind w:left="709"/>
      <w:jc w:val="both"/>
    </w:pPr>
    <w:rPr>
      <w:rFonts w:ascii="Arial" w:hAnsi="Arial"/>
      <w:sz w:val="22"/>
      <w:lang w:val="es-ES"/>
    </w:rPr>
  </w:style>
  <w:style w:type="paragraph" w:customStyle="1" w:styleId="Sangra3detindependiente3">
    <w:name w:val="Sangría 3 de t. independiente3"/>
    <w:basedOn w:val="Normal"/>
    <w:uiPriority w:val="99"/>
    <w:rsid w:val="00673DE5"/>
    <w:pPr>
      <w:widowControl w:val="0"/>
      <w:spacing w:before="120" w:line="360" w:lineRule="auto"/>
      <w:ind w:left="425"/>
      <w:jc w:val="both"/>
    </w:pPr>
    <w:rPr>
      <w:rFonts w:ascii="Arial" w:hAnsi="Arial"/>
      <w:sz w:val="22"/>
      <w:lang w:val="es-ES"/>
    </w:rPr>
  </w:style>
  <w:style w:type="paragraph" w:customStyle="1" w:styleId="Textoindependiente24">
    <w:name w:val="Texto independiente 24"/>
    <w:basedOn w:val="Normal"/>
    <w:rsid w:val="00673DE5"/>
    <w:pPr>
      <w:widowControl w:val="0"/>
      <w:spacing w:before="120"/>
      <w:jc w:val="center"/>
    </w:pPr>
    <w:rPr>
      <w:rFonts w:ascii="Arial" w:hAnsi="Arial"/>
      <w:b/>
      <w:i/>
      <w:sz w:val="24"/>
      <w:lang w:val="es-ES_tradnl"/>
    </w:rPr>
  </w:style>
  <w:style w:type="paragraph" w:customStyle="1" w:styleId="Textoindependiente34">
    <w:name w:val="Texto independiente 34"/>
    <w:basedOn w:val="Normal"/>
    <w:rsid w:val="00673DE5"/>
    <w:pPr>
      <w:widowControl w:val="0"/>
      <w:tabs>
        <w:tab w:val="left" w:pos="0"/>
      </w:tabs>
      <w:suppressAutoHyphens/>
      <w:jc w:val="both"/>
    </w:pPr>
    <w:rPr>
      <w:rFonts w:ascii="Arial" w:hAnsi="Arial"/>
      <w:sz w:val="22"/>
      <w:lang w:val="es-ES_tradnl"/>
    </w:rPr>
  </w:style>
  <w:style w:type="paragraph" w:customStyle="1" w:styleId="Sangra3detindependiente4">
    <w:name w:val="Sangría 3 de t. independiente4"/>
    <w:basedOn w:val="Normal"/>
    <w:rsid w:val="00673DE5"/>
    <w:pPr>
      <w:widowControl w:val="0"/>
      <w:ind w:left="1701"/>
      <w:jc w:val="both"/>
    </w:pPr>
    <w:rPr>
      <w:rFonts w:ascii="Arial" w:hAnsi="Arial"/>
      <w:sz w:val="24"/>
    </w:rPr>
  </w:style>
  <w:style w:type="paragraph" w:customStyle="1" w:styleId="Sangra2detindependiente4">
    <w:name w:val="Sangría 2 de t. independiente4"/>
    <w:basedOn w:val="Normal"/>
    <w:rsid w:val="00673DE5"/>
    <w:pPr>
      <w:ind w:left="4240"/>
      <w:jc w:val="both"/>
    </w:pPr>
    <w:rPr>
      <w:rFonts w:ascii="Arial" w:hAnsi="Arial"/>
      <w:color w:val="000000"/>
      <w:kern w:val="144"/>
      <w:position w:val="-12"/>
      <w:sz w:val="24"/>
    </w:rPr>
  </w:style>
  <w:style w:type="paragraph" w:customStyle="1" w:styleId="Textoindependiente25">
    <w:name w:val="Texto independiente 25"/>
    <w:basedOn w:val="Normal"/>
    <w:rsid w:val="00673DE5"/>
    <w:pPr>
      <w:widowControl w:val="0"/>
      <w:spacing w:before="120"/>
      <w:jc w:val="center"/>
    </w:pPr>
    <w:rPr>
      <w:rFonts w:ascii="Arial" w:hAnsi="Arial"/>
      <w:b/>
      <w:i/>
      <w:sz w:val="24"/>
      <w:lang w:val="es-ES_tradnl"/>
    </w:rPr>
  </w:style>
  <w:style w:type="paragraph" w:customStyle="1" w:styleId="Textoindependiente35">
    <w:name w:val="Texto independiente 35"/>
    <w:basedOn w:val="Normal"/>
    <w:rsid w:val="00673DE5"/>
    <w:pPr>
      <w:widowControl w:val="0"/>
      <w:tabs>
        <w:tab w:val="left" w:pos="0"/>
      </w:tabs>
      <w:suppressAutoHyphens/>
      <w:jc w:val="both"/>
    </w:pPr>
    <w:rPr>
      <w:rFonts w:ascii="Arial" w:hAnsi="Arial"/>
      <w:sz w:val="22"/>
      <w:lang w:val="es-ES_tradnl"/>
    </w:rPr>
  </w:style>
  <w:style w:type="paragraph" w:customStyle="1" w:styleId="Sangra3detindependiente5">
    <w:name w:val="Sangría 3 de t. independiente5"/>
    <w:basedOn w:val="Normal"/>
    <w:rsid w:val="00673DE5"/>
    <w:pPr>
      <w:widowControl w:val="0"/>
      <w:ind w:left="1701"/>
      <w:jc w:val="both"/>
    </w:pPr>
    <w:rPr>
      <w:rFonts w:ascii="Arial" w:hAnsi="Arial"/>
      <w:sz w:val="24"/>
    </w:rPr>
  </w:style>
  <w:style w:type="paragraph" w:customStyle="1" w:styleId="Sangra2detindependiente5">
    <w:name w:val="Sangría 2 de t. independiente5"/>
    <w:basedOn w:val="Normal"/>
    <w:rsid w:val="00673DE5"/>
    <w:pPr>
      <w:ind w:left="4240"/>
      <w:jc w:val="both"/>
    </w:pPr>
    <w:rPr>
      <w:rFonts w:ascii="Arial" w:hAnsi="Arial"/>
      <w:color w:val="000000"/>
      <w:kern w:val="144"/>
      <w:position w:val="-12"/>
      <w:sz w:val="24"/>
    </w:rPr>
  </w:style>
  <w:style w:type="paragraph" w:customStyle="1" w:styleId="Prrafodelista4">
    <w:name w:val="Párrafo de lista4"/>
    <w:basedOn w:val="Normal"/>
    <w:rsid w:val="00673DE5"/>
    <w:pPr>
      <w:ind w:left="720"/>
      <w:contextualSpacing/>
    </w:pPr>
    <w:rPr>
      <w:rFonts w:eastAsia="Calibri"/>
      <w:sz w:val="24"/>
      <w:szCs w:val="24"/>
      <w:lang w:val="es-ES"/>
    </w:rPr>
  </w:style>
  <w:style w:type="paragraph" w:customStyle="1" w:styleId="TtulodeTDC2">
    <w:name w:val="Título de TDC2"/>
    <w:basedOn w:val="Normal"/>
    <w:uiPriority w:val="99"/>
    <w:rsid w:val="00673DE5"/>
    <w:pPr>
      <w:keepNext/>
      <w:pageBreakBefore/>
      <w:pBdr>
        <w:top w:val="single" w:sz="30" w:space="26" w:color="auto"/>
      </w:pBdr>
      <w:overflowPunct w:val="0"/>
      <w:autoSpaceDE w:val="0"/>
      <w:autoSpaceDN w:val="0"/>
      <w:adjustRightInd w:val="0"/>
      <w:spacing w:before="960" w:after="960"/>
      <w:ind w:left="2520"/>
      <w:textAlignment w:val="baseline"/>
    </w:pPr>
    <w:rPr>
      <w:rFonts w:ascii="Book Antiqua" w:eastAsia="MS Mincho" w:hAnsi="Book Antiqua"/>
      <w:sz w:val="36"/>
      <w:lang w:val="en-US" w:eastAsia="en-US"/>
    </w:rPr>
  </w:style>
  <w:style w:type="paragraph" w:customStyle="1" w:styleId="xl92">
    <w:name w:val="xl92"/>
    <w:basedOn w:val="Normal"/>
    <w:uiPriority w:val="99"/>
    <w:rsid w:val="00673DE5"/>
    <w:pPr>
      <w:pBdr>
        <w:bottom w:val="single" w:sz="8" w:space="0" w:color="000000"/>
        <w:right w:val="single" w:sz="8" w:space="0" w:color="000000"/>
      </w:pBdr>
      <w:shd w:val="clear" w:color="000000" w:fill="D9D9D9"/>
      <w:spacing w:before="100" w:beforeAutospacing="1" w:after="100" w:afterAutospacing="1"/>
      <w:jc w:val="center"/>
      <w:textAlignment w:val="center"/>
    </w:pPr>
    <w:rPr>
      <w:lang w:eastAsia="es-MX"/>
    </w:rPr>
  </w:style>
  <w:style w:type="paragraph" w:customStyle="1" w:styleId="xl93">
    <w:name w:val="xl93"/>
    <w:basedOn w:val="Normal"/>
    <w:uiPriority w:val="99"/>
    <w:rsid w:val="00673DE5"/>
    <w:pPr>
      <w:pBdr>
        <w:bottom w:val="single" w:sz="8" w:space="0" w:color="000000"/>
        <w:right w:val="single" w:sz="8" w:space="0" w:color="000000"/>
      </w:pBdr>
      <w:spacing w:before="100" w:beforeAutospacing="1" w:after="100" w:afterAutospacing="1"/>
      <w:jc w:val="center"/>
      <w:textAlignment w:val="center"/>
    </w:pPr>
    <w:rPr>
      <w:rFonts w:ascii="Arial" w:hAnsi="Arial" w:cs="Arial"/>
      <w:b/>
      <w:bCs/>
      <w:sz w:val="16"/>
      <w:szCs w:val="16"/>
      <w:lang w:eastAsia="es-MX"/>
    </w:rPr>
  </w:style>
  <w:style w:type="paragraph" w:customStyle="1" w:styleId="xl94">
    <w:name w:val="xl94"/>
    <w:basedOn w:val="Normal"/>
    <w:uiPriority w:val="99"/>
    <w:rsid w:val="00673DE5"/>
    <w:pPr>
      <w:pBdr>
        <w:bottom w:val="single" w:sz="8" w:space="0" w:color="000000"/>
        <w:right w:val="single" w:sz="8" w:space="0" w:color="000000"/>
      </w:pBdr>
      <w:shd w:val="clear" w:color="000000" w:fill="BFBFBF"/>
      <w:spacing w:before="100" w:beforeAutospacing="1" w:after="100" w:afterAutospacing="1"/>
      <w:jc w:val="center"/>
      <w:textAlignment w:val="center"/>
    </w:pPr>
    <w:rPr>
      <w:lang w:eastAsia="es-MX"/>
    </w:rPr>
  </w:style>
  <w:style w:type="paragraph" w:customStyle="1" w:styleId="xl95">
    <w:name w:val="xl95"/>
    <w:basedOn w:val="Normal"/>
    <w:uiPriority w:val="99"/>
    <w:rsid w:val="00673DE5"/>
    <w:pPr>
      <w:pBdr>
        <w:right w:val="single" w:sz="8" w:space="0" w:color="000000"/>
      </w:pBdr>
      <w:spacing w:before="100" w:beforeAutospacing="1" w:after="100" w:afterAutospacing="1"/>
      <w:jc w:val="center"/>
      <w:textAlignment w:val="center"/>
    </w:pPr>
    <w:rPr>
      <w:sz w:val="16"/>
      <w:szCs w:val="16"/>
      <w:lang w:eastAsia="es-MX"/>
    </w:rPr>
  </w:style>
  <w:style w:type="paragraph" w:customStyle="1" w:styleId="xl96">
    <w:name w:val="xl96"/>
    <w:basedOn w:val="Normal"/>
    <w:uiPriority w:val="99"/>
    <w:rsid w:val="00673DE5"/>
    <w:pPr>
      <w:pBdr>
        <w:bottom w:val="single" w:sz="8" w:space="0" w:color="000000"/>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97">
    <w:name w:val="xl97"/>
    <w:basedOn w:val="Normal"/>
    <w:uiPriority w:val="99"/>
    <w:rsid w:val="00673DE5"/>
    <w:pPr>
      <w:pBdr>
        <w:bottom w:val="single" w:sz="8" w:space="0" w:color="000000"/>
        <w:right w:val="single" w:sz="8" w:space="0" w:color="000000"/>
      </w:pBdr>
      <w:spacing w:before="100" w:beforeAutospacing="1" w:after="100" w:afterAutospacing="1"/>
      <w:jc w:val="center"/>
      <w:textAlignment w:val="center"/>
    </w:pPr>
    <w:rPr>
      <w:rFonts w:ascii="Arial" w:hAnsi="Arial" w:cs="Arial"/>
      <w:color w:val="FF0000"/>
      <w:sz w:val="16"/>
      <w:szCs w:val="16"/>
      <w:lang w:eastAsia="es-MX"/>
    </w:rPr>
  </w:style>
  <w:style w:type="paragraph" w:customStyle="1" w:styleId="xl98">
    <w:name w:val="xl98"/>
    <w:basedOn w:val="Normal"/>
    <w:uiPriority w:val="99"/>
    <w:rsid w:val="00673DE5"/>
    <w:pPr>
      <w:pBdr>
        <w:right w:val="single" w:sz="8" w:space="0" w:color="000000"/>
      </w:pBdr>
      <w:spacing w:before="100" w:beforeAutospacing="1" w:after="100" w:afterAutospacing="1"/>
      <w:jc w:val="center"/>
      <w:textAlignment w:val="center"/>
    </w:pPr>
    <w:rPr>
      <w:sz w:val="12"/>
      <w:szCs w:val="12"/>
      <w:lang w:eastAsia="es-MX"/>
    </w:rPr>
  </w:style>
  <w:style w:type="paragraph" w:customStyle="1" w:styleId="xl99">
    <w:name w:val="xl99"/>
    <w:basedOn w:val="Normal"/>
    <w:uiPriority w:val="99"/>
    <w:rsid w:val="00673DE5"/>
    <w:pPr>
      <w:pBdr>
        <w:right w:val="single" w:sz="8" w:space="0" w:color="000000"/>
      </w:pBdr>
      <w:spacing w:before="100" w:beforeAutospacing="1" w:after="100" w:afterAutospacing="1"/>
      <w:jc w:val="center"/>
      <w:textAlignment w:val="center"/>
    </w:pPr>
    <w:rPr>
      <w:sz w:val="13"/>
      <w:szCs w:val="13"/>
      <w:lang w:eastAsia="es-MX"/>
    </w:rPr>
  </w:style>
  <w:style w:type="paragraph" w:customStyle="1" w:styleId="xl100">
    <w:name w:val="xl100"/>
    <w:basedOn w:val="Normal"/>
    <w:uiPriority w:val="99"/>
    <w:rsid w:val="00673DE5"/>
    <w:pPr>
      <w:pBdr>
        <w:right w:val="single" w:sz="8" w:space="0" w:color="000000"/>
      </w:pBdr>
      <w:spacing w:before="100" w:beforeAutospacing="1" w:after="100" w:afterAutospacing="1"/>
      <w:jc w:val="center"/>
      <w:textAlignment w:val="center"/>
    </w:pPr>
    <w:rPr>
      <w:sz w:val="26"/>
      <w:szCs w:val="26"/>
      <w:lang w:eastAsia="es-MX"/>
    </w:rPr>
  </w:style>
  <w:style w:type="paragraph" w:customStyle="1" w:styleId="xl101">
    <w:name w:val="xl101"/>
    <w:basedOn w:val="Normal"/>
    <w:uiPriority w:val="99"/>
    <w:rsid w:val="00673DE5"/>
    <w:pPr>
      <w:pBdr>
        <w:right w:val="single" w:sz="8" w:space="0" w:color="000000"/>
      </w:pBdr>
      <w:spacing w:before="100" w:beforeAutospacing="1" w:after="100" w:afterAutospacing="1"/>
      <w:jc w:val="center"/>
      <w:textAlignment w:val="center"/>
    </w:pPr>
    <w:rPr>
      <w:sz w:val="24"/>
      <w:szCs w:val="24"/>
      <w:lang w:eastAsia="es-MX"/>
    </w:rPr>
  </w:style>
  <w:style w:type="paragraph" w:customStyle="1" w:styleId="xl102">
    <w:name w:val="xl102"/>
    <w:basedOn w:val="Normal"/>
    <w:uiPriority w:val="99"/>
    <w:rsid w:val="00673DE5"/>
    <w:pPr>
      <w:pBdr>
        <w:right w:val="single" w:sz="8" w:space="0" w:color="000000"/>
      </w:pBdr>
      <w:spacing w:before="100" w:beforeAutospacing="1" w:after="100" w:afterAutospacing="1"/>
      <w:jc w:val="center"/>
      <w:textAlignment w:val="center"/>
    </w:pPr>
    <w:rPr>
      <w:sz w:val="15"/>
      <w:szCs w:val="15"/>
      <w:lang w:eastAsia="es-MX"/>
    </w:rPr>
  </w:style>
  <w:style w:type="paragraph" w:customStyle="1" w:styleId="xl103">
    <w:name w:val="xl103"/>
    <w:basedOn w:val="Normal"/>
    <w:uiPriority w:val="99"/>
    <w:rsid w:val="00673DE5"/>
    <w:pPr>
      <w:pBdr>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04">
    <w:name w:val="xl104"/>
    <w:basedOn w:val="Normal"/>
    <w:uiPriority w:val="99"/>
    <w:rsid w:val="00673DE5"/>
    <w:pPr>
      <w:pBdr>
        <w:top w:val="single" w:sz="8" w:space="0" w:color="000000"/>
        <w:bottom w:val="single" w:sz="8" w:space="0" w:color="000000"/>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05">
    <w:name w:val="xl105"/>
    <w:basedOn w:val="Normal"/>
    <w:uiPriority w:val="99"/>
    <w:rsid w:val="00673DE5"/>
    <w:pPr>
      <w:pBdr>
        <w:top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06">
    <w:name w:val="xl106"/>
    <w:basedOn w:val="Normal"/>
    <w:uiPriority w:val="99"/>
    <w:rsid w:val="00673DE5"/>
    <w:pPr>
      <w:pBdr>
        <w:top w:val="single" w:sz="8" w:space="0" w:color="000000"/>
        <w:bottom w:val="single" w:sz="8" w:space="0" w:color="000000"/>
        <w:right w:val="single" w:sz="8" w:space="0" w:color="000000"/>
      </w:pBdr>
      <w:spacing w:before="100" w:beforeAutospacing="1" w:after="100" w:afterAutospacing="1"/>
      <w:jc w:val="center"/>
      <w:textAlignment w:val="center"/>
    </w:pPr>
    <w:rPr>
      <w:lang w:eastAsia="es-MX"/>
    </w:rPr>
  </w:style>
  <w:style w:type="paragraph" w:customStyle="1" w:styleId="xl107">
    <w:name w:val="xl107"/>
    <w:basedOn w:val="Normal"/>
    <w:uiPriority w:val="99"/>
    <w:rsid w:val="00673DE5"/>
    <w:pPr>
      <w:pBdr>
        <w:top w:val="single" w:sz="8" w:space="0" w:color="000000"/>
        <w:bottom w:val="single" w:sz="8" w:space="0" w:color="000000"/>
        <w:right w:val="single" w:sz="8" w:space="0" w:color="000000"/>
      </w:pBdr>
      <w:spacing w:before="100" w:beforeAutospacing="1" w:after="100" w:afterAutospacing="1"/>
      <w:jc w:val="center"/>
      <w:textAlignment w:val="center"/>
    </w:pPr>
    <w:rPr>
      <w:sz w:val="16"/>
      <w:szCs w:val="16"/>
      <w:lang w:eastAsia="es-MX"/>
    </w:rPr>
  </w:style>
  <w:style w:type="paragraph" w:customStyle="1" w:styleId="xl108">
    <w:name w:val="xl108"/>
    <w:basedOn w:val="Normal"/>
    <w:uiPriority w:val="99"/>
    <w:rsid w:val="00673DE5"/>
    <w:pPr>
      <w:pBdr>
        <w:top w:val="single" w:sz="8" w:space="0" w:color="auto"/>
        <w:left w:val="single" w:sz="8" w:space="0" w:color="auto"/>
        <w:bottom w:val="single" w:sz="8" w:space="0" w:color="auto"/>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09">
    <w:name w:val="xl109"/>
    <w:basedOn w:val="Normal"/>
    <w:uiPriority w:val="99"/>
    <w:rsid w:val="00673DE5"/>
    <w:pPr>
      <w:pBdr>
        <w:top w:val="single" w:sz="8" w:space="0" w:color="auto"/>
        <w:bottom w:val="single" w:sz="8" w:space="0" w:color="auto"/>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10">
    <w:name w:val="xl110"/>
    <w:basedOn w:val="Normal"/>
    <w:uiPriority w:val="99"/>
    <w:rsid w:val="00673DE5"/>
    <w:pPr>
      <w:pBdr>
        <w:top w:val="single" w:sz="8" w:space="0" w:color="auto"/>
        <w:bottom w:val="single" w:sz="8" w:space="0" w:color="auto"/>
        <w:right w:val="single" w:sz="8" w:space="0" w:color="000000"/>
      </w:pBdr>
      <w:spacing w:before="100" w:beforeAutospacing="1" w:after="100" w:afterAutospacing="1"/>
      <w:jc w:val="center"/>
      <w:textAlignment w:val="center"/>
    </w:pPr>
    <w:rPr>
      <w:lang w:eastAsia="es-MX"/>
    </w:rPr>
  </w:style>
  <w:style w:type="paragraph" w:customStyle="1" w:styleId="xl111">
    <w:name w:val="xl111"/>
    <w:basedOn w:val="Normal"/>
    <w:uiPriority w:val="99"/>
    <w:rsid w:val="00673DE5"/>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12">
    <w:name w:val="xl112"/>
    <w:basedOn w:val="Normal"/>
    <w:uiPriority w:val="99"/>
    <w:rsid w:val="00673DE5"/>
    <w:pPr>
      <w:pBdr>
        <w:left w:val="single" w:sz="8" w:space="0" w:color="auto"/>
        <w:bottom w:val="single" w:sz="8" w:space="0" w:color="auto"/>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13">
    <w:name w:val="xl113"/>
    <w:basedOn w:val="Normal"/>
    <w:uiPriority w:val="99"/>
    <w:rsid w:val="00673DE5"/>
    <w:pPr>
      <w:pBdr>
        <w:bottom w:val="single" w:sz="8" w:space="0" w:color="auto"/>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14">
    <w:name w:val="xl114"/>
    <w:basedOn w:val="Normal"/>
    <w:uiPriority w:val="99"/>
    <w:rsid w:val="00673DE5"/>
    <w:pPr>
      <w:pBdr>
        <w:bottom w:val="single" w:sz="8" w:space="0" w:color="auto"/>
        <w:right w:val="single" w:sz="8" w:space="0" w:color="000000"/>
      </w:pBdr>
      <w:spacing w:before="100" w:beforeAutospacing="1" w:after="100" w:afterAutospacing="1"/>
      <w:jc w:val="center"/>
      <w:textAlignment w:val="center"/>
    </w:pPr>
    <w:rPr>
      <w:lang w:eastAsia="es-MX"/>
    </w:rPr>
  </w:style>
  <w:style w:type="paragraph" w:customStyle="1" w:styleId="xl115">
    <w:name w:val="xl115"/>
    <w:basedOn w:val="Normal"/>
    <w:uiPriority w:val="99"/>
    <w:rsid w:val="00673DE5"/>
    <w:pPr>
      <w:pBdr>
        <w:bottom w:val="single" w:sz="8" w:space="0" w:color="auto"/>
        <w:right w:val="single" w:sz="8"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16">
    <w:name w:val="xl116"/>
    <w:basedOn w:val="Normal"/>
    <w:uiPriority w:val="99"/>
    <w:rsid w:val="00673DE5"/>
    <w:pPr>
      <w:pBdr>
        <w:top w:val="single" w:sz="8" w:space="0" w:color="auto"/>
        <w:left w:val="single" w:sz="8" w:space="0" w:color="000000"/>
        <w:bottom w:val="single" w:sz="8" w:space="0" w:color="auto"/>
        <w:right w:val="single" w:sz="8" w:space="0" w:color="000000"/>
      </w:pBdr>
      <w:spacing w:before="100" w:beforeAutospacing="1" w:after="100" w:afterAutospacing="1"/>
      <w:jc w:val="center"/>
      <w:textAlignment w:val="center"/>
    </w:pPr>
    <w:rPr>
      <w:lang w:eastAsia="es-MX"/>
    </w:rPr>
  </w:style>
  <w:style w:type="paragraph" w:customStyle="1" w:styleId="xl117">
    <w:name w:val="xl117"/>
    <w:basedOn w:val="Normal"/>
    <w:uiPriority w:val="99"/>
    <w:rsid w:val="00673DE5"/>
    <w:pPr>
      <w:pBdr>
        <w:top w:val="single" w:sz="8" w:space="0" w:color="auto"/>
        <w:left w:val="single" w:sz="8" w:space="0" w:color="000000"/>
        <w:bottom w:val="single" w:sz="8" w:space="0" w:color="auto"/>
        <w:right w:val="single" w:sz="8"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18">
    <w:name w:val="xl118"/>
    <w:basedOn w:val="Normal"/>
    <w:uiPriority w:val="99"/>
    <w:rsid w:val="00673DE5"/>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jc w:val="center"/>
      <w:textAlignment w:val="center"/>
    </w:pPr>
    <w:rPr>
      <w:rFonts w:ascii="Arial Rounded MT Bold" w:hAnsi="Arial Rounded MT Bold"/>
      <w:lang w:eastAsia="es-MX"/>
    </w:rPr>
  </w:style>
  <w:style w:type="paragraph" w:customStyle="1" w:styleId="xl119">
    <w:name w:val="xl119"/>
    <w:basedOn w:val="Normal"/>
    <w:uiPriority w:val="99"/>
    <w:rsid w:val="00673DE5"/>
    <w:pPr>
      <w:pBdr>
        <w:left w:val="single" w:sz="8" w:space="0" w:color="000000"/>
        <w:bottom w:val="single" w:sz="8" w:space="0" w:color="000000"/>
        <w:right w:val="single" w:sz="8" w:space="0" w:color="000000"/>
      </w:pBdr>
      <w:spacing w:before="100" w:beforeAutospacing="1" w:after="100" w:afterAutospacing="1"/>
      <w:jc w:val="center"/>
      <w:textAlignment w:val="center"/>
    </w:pPr>
    <w:rPr>
      <w:lang w:eastAsia="es-MX"/>
    </w:rPr>
  </w:style>
  <w:style w:type="paragraph" w:customStyle="1" w:styleId="xl120">
    <w:name w:val="xl120"/>
    <w:basedOn w:val="Normal"/>
    <w:uiPriority w:val="99"/>
    <w:rsid w:val="00673DE5"/>
    <w:pPr>
      <w:pBdr>
        <w:top w:val="single" w:sz="8" w:space="0" w:color="auto"/>
        <w:left w:val="single" w:sz="8" w:space="0" w:color="000000"/>
        <w:bottom w:val="single" w:sz="8" w:space="0" w:color="auto"/>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21">
    <w:name w:val="xl121"/>
    <w:basedOn w:val="Normal"/>
    <w:uiPriority w:val="99"/>
    <w:rsid w:val="00673DE5"/>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22">
    <w:name w:val="xl122"/>
    <w:basedOn w:val="Normal"/>
    <w:uiPriority w:val="99"/>
    <w:rsid w:val="00673DE5"/>
    <w:pPr>
      <w:pBdr>
        <w:left w:val="single" w:sz="8" w:space="0" w:color="000000"/>
        <w:bottom w:val="single" w:sz="8" w:space="0" w:color="000000"/>
        <w:right w:val="single" w:sz="8" w:space="0" w:color="000000"/>
      </w:pBdr>
      <w:shd w:val="clear" w:color="000000" w:fill="D9D9D9"/>
      <w:spacing w:before="100" w:beforeAutospacing="1" w:after="100" w:afterAutospacing="1"/>
      <w:jc w:val="center"/>
      <w:textAlignment w:val="center"/>
    </w:pPr>
    <w:rPr>
      <w:rFonts w:ascii="Arial" w:hAnsi="Arial" w:cs="Arial"/>
      <w:b/>
      <w:bCs/>
      <w:sz w:val="16"/>
      <w:szCs w:val="16"/>
      <w:lang w:eastAsia="es-MX"/>
    </w:rPr>
  </w:style>
  <w:style w:type="paragraph" w:customStyle="1" w:styleId="xl123">
    <w:name w:val="xl123"/>
    <w:basedOn w:val="Normal"/>
    <w:uiPriority w:val="99"/>
    <w:rsid w:val="00673DE5"/>
    <w:pPr>
      <w:pBdr>
        <w:bottom w:val="single" w:sz="8" w:space="0" w:color="000000"/>
        <w:right w:val="single" w:sz="8" w:space="0" w:color="000000"/>
      </w:pBdr>
      <w:shd w:val="clear" w:color="000000" w:fill="D9D9D9"/>
      <w:spacing w:before="100" w:beforeAutospacing="1" w:after="100" w:afterAutospacing="1"/>
      <w:jc w:val="both"/>
      <w:textAlignment w:val="center"/>
    </w:pPr>
    <w:rPr>
      <w:rFonts w:ascii="Arial" w:hAnsi="Arial" w:cs="Arial"/>
      <w:b/>
      <w:bCs/>
      <w:sz w:val="16"/>
      <w:szCs w:val="16"/>
      <w:lang w:eastAsia="es-MX"/>
    </w:rPr>
  </w:style>
  <w:style w:type="paragraph" w:customStyle="1" w:styleId="xl124">
    <w:name w:val="xl124"/>
    <w:basedOn w:val="Normal"/>
    <w:uiPriority w:val="99"/>
    <w:rsid w:val="00673DE5"/>
    <w:pPr>
      <w:pBdr>
        <w:bottom w:val="single" w:sz="8" w:space="0" w:color="000000"/>
        <w:right w:val="single" w:sz="8" w:space="0" w:color="000000"/>
      </w:pBdr>
      <w:shd w:val="clear" w:color="000000" w:fill="D9D9D9"/>
      <w:spacing w:before="100" w:beforeAutospacing="1" w:after="100" w:afterAutospacing="1"/>
      <w:jc w:val="center"/>
      <w:textAlignment w:val="center"/>
    </w:pPr>
    <w:rPr>
      <w:lang w:eastAsia="es-MX"/>
    </w:rPr>
  </w:style>
  <w:style w:type="paragraph" w:customStyle="1" w:styleId="xl125">
    <w:name w:val="xl125"/>
    <w:basedOn w:val="Normal"/>
    <w:uiPriority w:val="99"/>
    <w:rsid w:val="00673DE5"/>
    <w:pPr>
      <w:pBdr>
        <w:top w:val="single" w:sz="8" w:space="0" w:color="000000"/>
        <w:left w:val="single" w:sz="8" w:space="0" w:color="000000"/>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26">
    <w:name w:val="xl126"/>
    <w:basedOn w:val="Normal"/>
    <w:uiPriority w:val="99"/>
    <w:rsid w:val="00673DE5"/>
    <w:pPr>
      <w:pBdr>
        <w:left w:val="single" w:sz="8" w:space="0" w:color="000000"/>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27">
    <w:name w:val="xl127"/>
    <w:basedOn w:val="Normal"/>
    <w:uiPriority w:val="99"/>
    <w:rsid w:val="00673DE5"/>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28">
    <w:name w:val="xl128"/>
    <w:basedOn w:val="Normal"/>
    <w:uiPriority w:val="99"/>
    <w:rsid w:val="00673DE5"/>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29">
    <w:name w:val="xl129"/>
    <w:basedOn w:val="Normal"/>
    <w:uiPriority w:val="99"/>
    <w:rsid w:val="00673DE5"/>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30">
    <w:name w:val="xl130"/>
    <w:basedOn w:val="Normal"/>
    <w:uiPriority w:val="99"/>
    <w:rsid w:val="00673DE5"/>
    <w:pPr>
      <w:pBdr>
        <w:lef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31">
    <w:name w:val="xl131"/>
    <w:basedOn w:val="Normal"/>
    <w:uiPriority w:val="99"/>
    <w:rsid w:val="00673DE5"/>
    <w:pPr>
      <w:pBdr>
        <w:left w:val="single" w:sz="8" w:space="0" w:color="000000"/>
        <w:bottom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32">
    <w:name w:val="xl132"/>
    <w:basedOn w:val="Normal"/>
    <w:uiPriority w:val="99"/>
    <w:rsid w:val="00673DE5"/>
    <w:pPr>
      <w:pBdr>
        <w:top w:val="single" w:sz="8" w:space="0" w:color="auto"/>
        <w:left w:val="single" w:sz="8" w:space="0" w:color="auto"/>
        <w:right w:val="single" w:sz="8" w:space="0" w:color="auto"/>
      </w:pBdr>
      <w:spacing w:before="100" w:beforeAutospacing="1" w:after="100" w:afterAutospacing="1"/>
      <w:jc w:val="both"/>
      <w:textAlignment w:val="center"/>
    </w:pPr>
    <w:rPr>
      <w:rFonts w:ascii="Arial" w:hAnsi="Arial" w:cs="Arial"/>
      <w:sz w:val="16"/>
      <w:szCs w:val="16"/>
      <w:lang w:eastAsia="es-MX"/>
    </w:rPr>
  </w:style>
  <w:style w:type="paragraph" w:customStyle="1" w:styleId="xl133">
    <w:name w:val="xl133"/>
    <w:basedOn w:val="Normal"/>
    <w:uiPriority w:val="99"/>
    <w:rsid w:val="00673DE5"/>
    <w:pPr>
      <w:pBdr>
        <w:left w:val="single" w:sz="8" w:space="0" w:color="auto"/>
        <w:right w:val="single" w:sz="8" w:space="0" w:color="auto"/>
      </w:pBdr>
      <w:spacing w:before="100" w:beforeAutospacing="1" w:after="100" w:afterAutospacing="1"/>
      <w:jc w:val="both"/>
      <w:textAlignment w:val="center"/>
    </w:pPr>
    <w:rPr>
      <w:rFonts w:ascii="Arial" w:hAnsi="Arial" w:cs="Arial"/>
      <w:sz w:val="16"/>
      <w:szCs w:val="16"/>
      <w:lang w:eastAsia="es-MX"/>
    </w:rPr>
  </w:style>
  <w:style w:type="paragraph" w:customStyle="1" w:styleId="xl134">
    <w:name w:val="xl134"/>
    <w:basedOn w:val="Normal"/>
    <w:uiPriority w:val="99"/>
    <w:rsid w:val="00673DE5"/>
    <w:pPr>
      <w:pBdr>
        <w:left w:val="single" w:sz="8" w:space="0" w:color="auto"/>
        <w:bottom w:val="single" w:sz="8" w:space="0" w:color="auto"/>
        <w:right w:val="single" w:sz="8" w:space="0" w:color="auto"/>
      </w:pBdr>
      <w:spacing w:before="100" w:beforeAutospacing="1" w:after="100" w:afterAutospacing="1"/>
      <w:jc w:val="both"/>
      <w:textAlignment w:val="center"/>
    </w:pPr>
    <w:rPr>
      <w:rFonts w:ascii="Arial" w:hAnsi="Arial" w:cs="Arial"/>
      <w:sz w:val="16"/>
      <w:szCs w:val="16"/>
      <w:lang w:eastAsia="es-MX"/>
    </w:rPr>
  </w:style>
  <w:style w:type="paragraph" w:customStyle="1" w:styleId="xl135">
    <w:name w:val="xl135"/>
    <w:basedOn w:val="Normal"/>
    <w:uiPriority w:val="99"/>
    <w:rsid w:val="00673DE5"/>
    <w:pPr>
      <w:pBdr>
        <w:top w:val="single" w:sz="8" w:space="0" w:color="000000"/>
        <w:left w:val="single" w:sz="8" w:space="0" w:color="000000"/>
        <w:right w:val="single" w:sz="8" w:space="0" w:color="000000"/>
      </w:pBdr>
      <w:spacing w:before="100" w:beforeAutospacing="1" w:after="100" w:afterAutospacing="1"/>
      <w:textAlignment w:val="center"/>
    </w:pPr>
    <w:rPr>
      <w:rFonts w:ascii="Arial" w:hAnsi="Arial" w:cs="Arial"/>
      <w:sz w:val="16"/>
      <w:szCs w:val="16"/>
      <w:lang w:eastAsia="es-MX"/>
    </w:rPr>
  </w:style>
  <w:style w:type="paragraph" w:customStyle="1" w:styleId="xl136">
    <w:name w:val="xl136"/>
    <w:basedOn w:val="Normal"/>
    <w:uiPriority w:val="99"/>
    <w:rsid w:val="00673DE5"/>
    <w:pPr>
      <w:pBdr>
        <w:left w:val="single" w:sz="8" w:space="0" w:color="000000"/>
        <w:bottom w:val="single" w:sz="8" w:space="0" w:color="000000"/>
        <w:right w:val="single" w:sz="8" w:space="0" w:color="000000"/>
      </w:pBdr>
      <w:spacing w:before="100" w:beforeAutospacing="1" w:after="100" w:afterAutospacing="1"/>
      <w:textAlignment w:val="center"/>
    </w:pPr>
    <w:rPr>
      <w:rFonts w:ascii="Arial" w:hAnsi="Arial" w:cs="Arial"/>
      <w:sz w:val="16"/>
      <w:szCs w:val="16"/>
      <w:lang w:eastAsia="es-MX"/>
    </w:rPr>
  </w:style>
  <w:style w:type="paragraph" w:customStyle="1" w:styleId="xl137">
    <w:name w:val="xl137"/>
    <w:basedOn w:val="Normal"/>
    <w:uiPriority w:val="99"/>
    <w:rsid w:val="00673DE5"/>
    <w:pPr>
      <w:pBdr>
        <w:top w:val="single" w:sz="8" w:space="0" w:color="auto"/>
        <w:left w:val="single" w:sz="8" w:space="0" w:color="000000"/>
        <w:bottom w:val="single" w:sz="8" w:space="0" w:color="auto"/>
      </w:pBdr>
      <w:spacing w:before="100" w:beforeAutospacing="1" w:after="100" w:afterAutospacing="1"/>
      <w:jc w:val="center"/>
      <w:textAlignment w:val="center"/>
    </w:pPr>
    <w:rPr>
      <w:lang w:eastAsia="es-MX"/>
    </w:rPr>
  </w:style>
  <w:style w:type="paragraph" w:customStyle="1" w:styleId="xl138">
    <w:name w:val="xl138"/>
    <w:basedOn w:val="Normal"/>
    <w:uiPriority w:val="99"/>
    <w:rsid w:val="00673DE5"/>
    <w:pPr>
      <w:pBdr>
        <w:bottom w:val="single" w:sz="8" w:space="0" w:color="auto"/>
      </w:pBdr>
      <w:spacing w:before="100" w:beforeAutospacing="1" w:after="100" w:afterAutospacing="1"/>
      <w:jc w:val="center"/>
      <w:textAlignment w:val="center"/>
    </w:pPr>
    <w:rPr>
      <w:lang w:eastAsia="es-MX"/>
    </w:rPr>
  </w:style>
  <w:style w:type="paragraph" w:customStyle="1" w:styleId="xl139">
    <w:name w:val="xl139"/>
    <w:basedOn w:val="Normal"/>
    <w:rsid w:val="00673DE5"/>
    <w:pPr>
      <w:pBdr>
        <w:top w:val="single" w:sz="8" w:space="0" w:color="auto"/>
        <w:bottom w:val="single" w:sz="8" w:space="0" w:color="auto"/>
      </w:pBdr>
      <w:spacing w:before="100" w:beforeAutospacing="1" w:after="100" w:afterAutospacing="1"/>
      <w:jc w:val="center"/>
      <w:textAlignment w:val="center"/>
    </w:pPr>
    <w:rPr>
      <w:lang w:eastAsia="es-MX"/>
    </w:rPr>
  </w:style>
  <w:style w:type="paragraph" w:customStyle="1" w:styleId="Textoindependiente26">
    <w:name w:val="Texto independiente 26"/>
    <w:basedOn w:val="Normal"/>
    <w:rsid w:val="00673DE5"/>
    <w:pPr>
      <w:widowControl w:val="0"/>
      <w:spacing w:before="120"/>
      <w:jc w:val="center"/>
    </w:pPr>
    <w:rPr>
      <w:rFonts w:ascii="Arial" w:hAnsi="Arial"/>
      <w:b/>
      <w:i/>
      <w:sz w:val="24"/>
      <w:lang w:val="es-ES_tradnl"/>
    </w:rPr>
  </w:style>
  <w:style w:type="paragraph" w:customStyle="1" w:styleId="Textoindependiente36">
    <w:name w:val="Texto independiente 36"/>
    <w:basedOn w:val="Normal"/>
    <w:rsid w:val="00673DE5"/>
    <w:pPr>
      <w:widowControl w:val="0"/>
      <w:tabs>
        <w:tab w:val="left" w:pos="0"/>
      </w:tabs>
      <w:suppressAutoHyphens/>
      <w:jc w:val="both"/>
    </w:pPr>
    <w:rPr>
      <w:rFonts w:ascii="Arial" w:hAnsi="Arial"/>
      <w:sz w:val="22"/>
      <w:lang w:val="es-ES_tradnl"/>
    </w:rPr>
  </w:style>
  <w:style w:type="paragraph" w:customStyle="1" w:styleId="Sangra3detindependiente6">
    <w:name w:val="Sangría 3 de t. independiente6"/>
    <w:basedOn w:val="Normal"/>
    <w:rsid w:val="00673DE5"/>
    <w:pPr>
      <w:widowControl w:val="0"/>
      <w:ind w:left="1701"/>
      <w:jc w:val="both"/>
    </w:pPr>
    <w:rPr>
      <w:rFonts w:ascii="Arial" w:hAnsi="Arial"/>
      <w:sz w:val="24"/>
    </w:rPr>
  </w:style>
  <w:style w:type="paragraph" w:customStyle="1" w:styleId="Sangra2detindependiente6">
    <w:name w:val="Sangría 2 de t. independiente6"/>
    <w:basedOn w:val="Normal"/>
    <w:rsid w:val="00673DE5"/>
    <w:pPr>
      <w:ind w:left="4240"/>
      <w:jc w:val="both"/>
    </w:pPr>
    <w:rPr>
      <w:rFonts w:ascii="Arial" w:hAnsi="Arial"/>
      <w:color w:val="000000"/>
      <w:kern w:val="144"/>
      <w:position w:val="-12"/>
      <w:sz w:val="24"/>
    </w:rPr>
  </w:style>
  <w:style w:type="paragraph" w:customStyle="1" w:styleId="Prrafodelista5">
    <w:name w:val="Párrafo de lista5"/>
    <w:basedOn w:val="Normal"/>
    <w:rsid w:val="00673DE5"/>
    <w:pPr>
      <w:ind w:left="720"/>
      <w:contextualSpacing/>
    </w:pPr>
    <w:rPr>
      <w:rFonts w:eastAsia="Calibri"/>
      <w:sz w:val="24"/>
      <w:szCs w:val="24"/>
      <w:lang w:val="es-ES"/>
    </w:rPr>
  </w:style>
  <w:style w:type="paragraph" w:customStyle="1" w:styleId="TtulodeTDC3">
    <w:name w:val="Título de TDC3"/>
    <w:basedOn w:val="Normal"/>
    <w:uiPriority w:val="99"/>
    <w:rsid w:val="00673DE5"/>
    <w:pPr>
      <w:keepNext/>
      <w:pageBreakBefore/>
      <w:pBdr>
        <w:top w:val="single" w:sz="30" w:space="26" w:color="auto"/>
      </w:pBdr>
      <w:overflowPunct w:val="0"/>
      <w:autoSpaceDE w:val="0"/>
      <w:autoSpaceDN w:val="0"/>
      <w:adjustRightInd w:val="0"/>
      <w:spacing w:before="960" w:after="960"/>
      <w:ind w:left="2520"/>
      <w:textAlignment w:val="baseline"/>
    </w:pPr>
    <w:rPr>
      <w:rFonts w:ascii="Book Antiqua" w:eastAsia="MS Mincho" w:hAnsi="Book Antiqua"/>
      <w:sz w:val="36"/>
      <w:lang w:val="en-US" w:eastAsia="en-US"/>
    </w:rPr>
  </w:style>
  <w:style w:type="table" w:customStyle="1" w:styleId="Tablaconcuadrcula2">
    <w:name w:val="Tabla con cuadrícula2"/>
    <w:basedOn w:val="Tablanormal"/>
    <w:next w:val="Tablaconcuadrcula"/>
    <w:rsid w:val="006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22">
    <w:name w:val="Estilo22"/>
    <w:uiPriority w:val="99"/>
    <w:rsid w:val="00673DE5"/>
    <w:pPr>
      <w:numPr>
        <w:numId w:val="9"/>
      </w:numPr>
    </w:pPr>
  </w:style>
  <w:style w:type="character" w:customStyle="1" w:styleId="normalchar1">
    <w:name w:val="normal__char1"/>
    <w:rsid w:val="00B35564"/>
    <w:rPr>
      <w:rFonts w:ascii="Calibri" w:hAnsi="Calibri" w:hint="default"/>
      <w:strike w:val="0"/>
      <w:dstrike w:val="0"/>
      <w:sz w:val="22"/>
      <w:szCs w:val="22"/>
      <w:u w:val="none"/>
      <w:effect w:val="none"/>
    </w:rPr>
  </w:style>
  <w:style w:type="character" w:customStyle="1" w:styleId="Ttulodelibro1">
    <w:name w:val="Título de libro1"/>
    <w:uiPriority w:val="33"/>
    <w:qFormat/>
    <w:rsid w:val="00404116"/>
    <w:rPr>
      <w:b/>
      <w:bCs/>
      <w:smallCaps/>
      <w:spacing w:val="5"/>
    </w:rPr>
  </w:style>
  <w:style w:type="paragraph" w:customStyle="1" w:styleId="Tesis-puntos">
    <w:name w:val="Tesis-puntos"/>
    <w:basedOn w:val="Normal"/>
    <w:uiPriority w:val="99"/>
    <w:rsid w:val="00D01694"/>
    <w:pPr>
      <w:numPr>
        <w:numId w:val="36"/>
      </w:numPr>
    </w:pPr>
  </w:style>
  <w:style w:type="paragraph" w:customStyle="1" w:styleId="Normalindentado2">
    <w:name w:val="Normal indentado 2"/>
    <w:basedOn w:val="Normal"/>
    <w:rsid w:val="007F2F25"/>
    <w:pPr>
      <w:ind w:left="600"/>
    </w:pPr>
    <w:rPr>
      <w:rFonts w:ascii="Arial" w:hAnsi="Arial"/>
      <w:szCs w:val="24"/>
      <w:lang w:val="es-ES"/>
    </w:rPr>
  </w:style>
  <w:style w:type="character" w:customStyle="1" w:styleId="contenttitle1">
    <w:name w:val="contenttitle1"/>
    <w:uiPriority w:val="99"/>
    <w:rsid w:val="007F2F25"/>
    <w:rPr>
      <w:rFonts w:ascii="Arial" w:hAnsi="Arial"/>
      <w:b/>
      <w:color w:val="000000"/>
      <w:sz w:val="21"/>
      <w:u w:val="none"/>
      <w:effect w:val="none"/>
    </w:rPr>
  </w:style>
  <w:style w:type="paragraph" w:customStyle="1" w:styleId="margen1">
    <w:name w:val="margen1"/>
    <w:basedOn w:val="Normal"/>
    <w:uiPriority w:val="99"/>
    <w:rsid w:val="007F2F25"/>
    <w:rPr>
      <w:rFonts w:ascii="Arial" w:hAnsi="Arial" w:cs="Arial"/>
      <w:color w:val="666666"/>
      <w:sz w:val="17"/>
      <w:szCs w:val="17"/>
    </w:rPr>
  </w:style>
  <w:style w:type="character" w:customStyle="1" w:styleId="NoSpacingChar">
    <w:name w:val="No Spacing Char"/>
    <w:uiPriority w:val="99"/>
    <w:locked/>
    <w:rsid w:val="007F2F25"/>
    <w:rPr>
      <w:rFonts w:eastAsia="Times New Roman"/>
      <w:sz w:val="22"/>
      <w:lang w:val="es-ES" w:eastAsia="en-US"/>
    </w:rPr>
  </w:style>
  <w:style w:type="character" w:customStyle="1" w:styleId="longtext">
    <w:name w:val="long_text"/>
    <w:uiPriority w:val="99"/>
    <w:rsid w:val="007F2F25"/>
    <w:rPr>
      <w:rFonts w:cs="Times New Roman"/>
    </w:rPr>
  </w:style>
  <w:style w:type="character" w:customStyle="1" w:styleId="verde">
    <w:name w:val="verde"/>
    <w:uiPriority w:val="99"/>
    <w:rsid w:val="007F2F25"/>
    <w:rPr>
      <w:rFonts w:cs="Times New Roman"/>
    </w:rPr>
  </w:style>
  <w:style w:type="character" w:customStyle="1" w:styleId="companytext">
    <w:name w:val="companytext"/>
    <w:uiPriority w:val="99"/>
    <w:rsid w:val="007F2F25"/>
    <w:rPr>
      <w:rFonts w:cs="Times New Roman"/>
    </w:rPr>
  </w:style>
  <w:style w:type="character" w:customStyle="1" w:styleId="hpsatn">
    <w:name w:val="hps atn"/>
    <w:uiPriority w:val="99"/>
    <w:rsid w:val="007F2F25"/>
    <w:rPr>
      <w:rFonts w:cs="Times New Roman"/>
    </w:rPr>
  </w:style>
  <w:style w:type="paragraph" w:styleId="TtuloTDC">
    <w:name w:val="TOC Heading"/>
    <w:aliases w:val="Título de TDC"/>
    <w:basedOn w:val="Ttulo1"/>
    <w:next w:val="Normal"/>
    <w:uiPriority w:val="99"/>
    <w:qFormat/>
    <w:rsid w:val="007F2F25"/>
    <w:pPr>
      <w:keepLines/>
      <w:spacing w:before="480" w:line="276" w:lineRule="auto"/>
      <w:jc w:val="left"/>
      <w:outlineLvl w:val="9"/>
    </w:pPr>
    <w:rPr>
      <w:rFonts w:ascii="Cambria" w:hAnsi="Cambria"/>
      <w:bCs/>
      <w:color w:val="365F91"/>
      <w:sz w:val="28"/>
      <w:szCs w:val="28"/>
      <w:lang w:val="es-MX" w:eastAsia="en-US"/>
    </w:rPr>
  </w:style>
  <w:style w:type="character" w:customStyle="1" w:styleId="apple-style-span">
    <w:name w:val="apple-style-span"/>
    <w:uiPriority w:val="99"/>
    <w:rsid w:val="007F2F25"/>
    <w:rPr>
      <w:rFonts w:cs="Times New Roman"/>
    </w:rPr>
  </w:style>
  <w:style w:type="paragraph" w:customStyle="1" w:styleId="Normal2">
    <w:name w:val="Normal2"/>
    <w:basedOn w:val="Normal"/>
    <w:uiPriority w:val="99"/>
    <w:rsid w:val="007F2F25"/>
    <w:pPr>
      <w:spacing w:before="100" w:beforeAutospacing="1" w:after="100" w:afterAutospacing="1"/>
    </w:pPr>
    <w:rPr>
      <w:color w:val="000000"/>
      <w:lang w:val="es-ES"/>
    </w:rPr>
  </w:style>
  <w:style w:type="paragraph" w:customStyle="1" w:styleId="Textoindependiente211">
    <w:name w:val="Texto independiente 211"/>
    <w:basedOn w:val="Normal"/>
    <w:uiPriority w:val="99"/>
    <w:rsid w:val="00854365"/>
    <w:pPr>
      <w:widowControl w:val="0"/>
      <w:spacing w:before="120"/>
      <w:jc w:val="center"/>
    </w:pPr>
    <w:rPr>
      <w:rFonts w:ascii="Arial" w:hAnsi="Arial"/>
      <w:b/>
      <w:i/>
      <w:sz w:val="24"/>
      <w:lang w:val="es-ES_tradnl"/>
    </w:rPr>
  </w:style>
  <w:style w:type="paragraph" w:customStyle="1" w:styleId="Textocomentario1">
    <w:name w:val="Texto comentario1"/>
    <w:basedOn w:val="Normal"/>
    <w:rsid w:val="00251EC1"/>
    <w:pPr>
      <w:suppressAutoHyphens/>
    </w:pPr>
    <w:rPr>
      <w:lang w:val="es-ES" w:eastAsia="zh-CN"/>
    </w:rPr>
  </w:style>
  <w:style w:type="character" w:customStyle="1" w:styleId="Heading1Char">
    <w:name w:val="Heading 1 Char"/>
    <w:aliases w:val="Teamlog-T1 Char,annexe1 Char,Titre_ref Char,SousTitre Char,1titre Char,1titre1 Char,1titre2 Char,1titre3 Char,1titre4 Char,1titre5 Char,1titre6 Char,H1 Char,SOUS-TITRE 1 Char,Titreo 1 Char,Titre 11 Char,t1.T1.Titre 1 Char,t1 Char,t11 Char"/>
    <w:uiPriority w:val="9"/>
    <w:rsid w:val="00A27612"/>
    <w:rPr>
      <w:rFonts w:ascii="Cambria" w:eastAsia="Times New Roman" w:hAnsi="Cambria" w:cs="Times New Roman"/>
      <w:b/>
      <w:bCs/>
      <w:kern w:val="32"/>
      <w:sz w:val="32"/>
      <w:szCs w:val="32"/>
      <w:lang w:val="es-ES" w:eastAsia="fr-FR"/>
    </w:rPr>
  </w:style>
  <w:style w:type="character" w:customStyle="1" w:styleId="Heading2Char">
    <w:name w:val="Heading 2 Char"/>
    <w:aliases w:val="H2 Char,H21 Char,chapitre Char,Teamlog-T2 Char,Ss-Titre_ref Char,InterTitre Char,I - TITRE Char,Titreo 2 Char,paragraphe Char,Titreo 21 Char,paragraphe1 Char,paragraphe2 Char,Titreo 22 Char,Titreo 211 Char,paragraphe11 Char,Titreo 23 Char"/>
    <w:uiPriority w:val="9"/>
    <w:semiHidden/>
    <w:rsid w:val="00A27612"/>
    <w:rPr>
      <w:rFonts w:ascii="Cambria" w:eastAsia="Times New Roman" w:hAnsi="Cambria" w:cs="Times New Roman"/>
      <w:b/>
      <w:bCs/>
      <w:i/>
      <w:iCs/>
      <w:sz w:val="28"/>
      <w:szCs w:val="28"/>
      <w:lang w:val="es-ES" w:eastAsia="fr-FR"/>
    </w:rPr>
  </w:style>
  <w:style w:type="character" w:customStyle="1" w:styleId="Heading1Char3">
    <w:name w:val="Heading 1 Char3"/>
    <w:aliases w:val="Teamlog-T1 Char3,annexe1 Char3,Titre_ref Char3,SousTitre Char3,1titre Char3,1titre1 Char3,1titre2 Char3,1titre3 Char3,1titre4 Char3,1titre5 Char3,1titre6 Char3,H1 Char3,SOUS-TITRE 1 Char3,Titreo 1 Char3,Titre 11 Char3,t1.T1.Titre 1 Char3"/>
    <w:uiPriority w:val="99"/>
    <w:locked/>
    <w:rsid w:val="00A27612"/>
    <w:rPr>
      <w:rFonts w:ascii="Cambria" w:hAnsi="Cambria" w:cs="Times New Roman"/>
      <w:b/>
      <w:bCs/>
      <w:kern w:val="32"/>
      <w:sz w:val="32"/>
      <w:szCs w:val="32"/>
      <w:lang w:val="es-ES" w:eastAsia="fr-FR"/>
    </w:rPr>
  </w:style>
  <w:style w:type="character" w:customStyle="1" w:styleId="Heading2Char3">
    <w:name w:val="Heading 2 Char3"/>
    <w:aliases w:val="H2 Char3,H21 Char3,chapitre Char3,Teamlog-T2 Char3,Ss-Titre_ref Char3,InterTitre Char3,I - TITRE Char3,Titreo 2 Char3,paragraphe Char3,Titreo 21 Char3,paragraphe1 Char3,paragraphe2 Char3,Titreo 22 Char3,Titreo 211 Char3,Titreo 23 Cha"/>
    <w:uiPriority w:val="99"/>
    <w:semiHidden/>
    <w:locked/>
    <w:rsid w:val="00A27612"/>
    <w:rPr>
      <w:rFonts w:ascii="Cambria" w:hAnsi="Cambria" w:cs="Times New Roman"/>
      <w:b/>
      <w:bCs/>
      <w:i/>
      <w:iCs/>
      <w:sz w:val="28"/>
      <w:szCs w:val="28"/>
      <w:lang w:val="es-ES" w:eastAsia="fr-FR"/>
    </w:rPr>
  </w:style>
  <w:style w:type="character" w:customStyle="1" w:styleId="Heading1Char2">
    <w:name w:val="Heading 1 Char2"/>
    <w:aliases w:val="Teamlog-T1 Char2,annexe1 Char2,Titre_ref Char2,SousTitre Char2,1titre Char2,1titre1 Char2,1titre2 Char2,1titre3 Char2,1titre4 Char2,1titre5 Char2,1titre6 Char2,H1 Char2,SOUS-TITRE 1 Char2,Titreo 1 Char2,Titre 11 Char2,t1.T1.Titre 1 Char2"/>
    <w:uiPriority w:val="99"/>
    <w:locked/>
    <w:rsid w:val="00A27612"/>
    <w:rPr>
      <w:rFonts w:ascii="Cambria" w:hAnsi="Cambria" w:cs="Times New Roman"/>
      <w:b/>
      <w:bCs/>
      <w:kern w:val="32"/>
      <w:sz w:val="32"/>
      <w:szCs w:val="32"/>
      <w:lang w:val="es-ES" w:eastAsia="fr-FR"/>
    </w:rPr>
  </w:style>
  <w:style w:type="character" w:customStyle="1" w:styleId="Heading2Char2">
    <w:name w:val="Heading 2 Char2"/>
    <w:aliases w:val="H2 Char2,H21 Char2,chapitre Char2,Teamlog-T2 Char2,Ss-Titre_ref Char2,InterTitre Char2,I - TITRE Char2,Titreo 2 Char2,paragraphe Char2,Titreo 21 Char2,paragraphe1 Char2,paragraphe2 Char2,Titreo 22 Char2,Titreo 211 Char2,Titreo 23 Cha1"/>
    <w:uiPriority w:val="99"/>
    <w:semiHidden/>
    <w:locked/>
    <w:rsid w:val="00A27612"/>
    <w:rPr>
      <w:rFonts w:ascii="Cambria" w:hAnsi="Cambria" w:cs="Times New Roman"/>
      <w:b/>
      <w:bCs/>
      <w:i/>
      <w:iCs/>
      <w:sz w:val="28"/>
      <w:szCs w:val="28"/>
      <w:lang w:val="es-ES" w:eastAsia="fr-FR"/>
    </w:rPr>
  </w:style>
  <w:style w:type="paragraph" w:customStyle="1" w:styleId="Titrecouverture">
    <w:name w:val="Titre couverture"/>
    <w:basedOn w:val="Normal"/>
    <w:uiPriority w:val="99"/>
    <w:rsid w:val="00A27612"/>
    <w:pPr>
      <w:widowControl w:val="0"/>
      <w:autoSpaceDE w:val="0"/>
      <w:autoSpaceDN w:val="0"/>
      <w:adjustRightInd w:val="0"/>
      <w:spacing w:before="1560" w:after="160" w:line="260" w:lineRule="atLeast"/>
      <w:jc w:val="center"/>
    </w:pPr>
    <w:rPr>
      <w:rFonts w:ascii="Helvetica" w:hAnsi="Helvetica"/>
      <w:b/>
      <w:bCs/>
      <w:caps/>
      <w:color w:val="0000FF"/>
      <w:sz w:val="60"/>
      <w:szCs w:val="60"/>
      <w:lang w:val="es-ES" w:eastAsia="fr-FR"/>
    </w:rPr>
  </w:style>
  <w:style w:type="paragraph" w:customStyle="1" w:styleId="Numdoc-MoisAn">
    <w:name w:val="Numdoc-MoisAn"/>
    <w:basedOn w:val="Normal"/>
    <w:uiPriority w:val="99"/>
    <w:rsid w:val="00A27612"/>
    <w:pPr>
      <w:widowControl w:val="0"/>
      <w:autoSpaceDE w:val="0"/>
      <w:autoSpaceDN w:val="0"/>
      <w:adjustRightInd w:val="0"/>
      <w:jc w:val="center"/>
    </w:pPr>
    <w:rPr>
      <w:rFonts w:ascii="Helvetica" w:hAnsi="Helvetica"/>
      <w:b/>
      <w:bCs/>
      <w:sz w:val="24"/>
      <w:szCs w:val="24"/>
      <w:lang w:val="en-US" w:eastAsia="fr-FR"/>
    </w:rPr>
  </w:style>
  <w:style w:type="paragraph" w:customStyle="1" w:styleId="Sous-titre2couverture">
    <w:name w:val="Sous-titre 2 couverture"/>
    <w:basedOn w:val="Normal"/>
    <w:uiPriority w:val="99"/>
    <w:rsid w:val="00A27612"/>
    <w:pPr>
      <w:widowControl w:val="0"/>
      <w:autoSpaceDE w:val="0"/>
      <w:autoSpaceDN w:val="0"/>
      <w:adjustRightInd w:val="0"/>
      <w:spacing w:before="240"/>
      <w:jc w:val="center"/>
    </w:pPr>
    <w:rPr>
      <w:rFonts w:ascii="Helvetica" w:hAnsi="Helvetica"/>
      <w:b/>
      <w:bCs/>
      <w:color w:val="0000FF"/>
      <w:sz w:val="28"/>
      <w:szCs w:val="28"/>
      <w:lang w:val="es-ES" w:eastAsia="fr-FR"/>
    </w:rPr>
  </w:style>
  <w:style w:type="paragraph" w:customStyle="1" w:styleId="Figure">
    <w:name w:val="Figure"/>
    <w:basedOn w:val="Normal"/>
    <w:next w:val="Descripcin"/>
    <w:uiPriority w:val="99"/>
    <w:rsid w:val="00A27612"/>
    <w:pPr>
      <w:spacing w:after="60"/>
      <w:jc w:val="center"/>
    </w:pPr>
    <w:rPr>
      <w:rFonts w:ascii="Helvetica" w:hAnsi="Helvetica"/>
      <w:lang w:val="es-ES" w:eastAsia="fr-FR"/>
    </w:rPr>
  </w:style>
  <w:style w:type="paragraph" w:customStyle="1" w:styleId="Commentairesmasqus">
    <w:name w:val="Commentaires masqués"/>
    <w:basedOn w:val="Figure"/>
    <w:uiPriority w:val="99"/>
    <w:rsid w:val="00A27612"/>
    <w:pPr>
      <w:spacing w:before="40" w:after="40"/>
      <w:jc w:val="left"/>
    </w:pPr>
    <w:rPr>
      <w:vanish/>
      <w:color w:val="FF0000"/>
    </w:rPr>
  </w:style>
  <w:style w:type="paragraph" w:customStyle="1" w:styleId="Proprittexte">
    <w:name w:val="Propriététexte"/>
    <w:basedOn w:val="Normal"/>
    <w:uiPriority w:val="99"/>
    <w:rsid w:val="00A27612"/>
    <w:pPr>
      <w:widowControl w:val="0"/>
      <w:pBdr>
        <w:top w:val="single" w:sz="4" w:space="1" w:color="auto"/>
        <w:left w:val="single" w:sz="4" w:space="4" w:color="auto"/>
        <w:bottom w:val="single" w:sz="4" w:space="1" w:color="auto"/>
        <w:right w:val="single" w:sz="4" w:space="4" w:color="auto"/>
      </w:pBdr>
      <w:tabs>
        <w:tab w:val="left" w:pos="114"/>
      </w:tabs>
      <w:autoSpaceDE w:val="0"/>
      <w:autoSpaceDN w:val="0"/>
      <w:adjustRightInd w:val="0"/>
      <w:ind w:left="1985" w:right="1984"/>
      <w:jc w:val="both"/>
    </w:pPr>
    <w:rPr>
      <w:rFonts w:ascii="Helvetica" w:hAnsi="Helvetica"/>
      <w:color w:val="000000"/>
      <w:lang w:val="es-ES" w:eastAsia="fr-FR"/>
    </w:rPr>
  </w:style>
  <w:style w:type="paragraph" w:customStyle="1" w:styleId="Proprittitre">
    <w:name w:val="Propriététitre"/>
    <w:basedOn w:val="Normal"/>
    <w:uiPriority w:val="99"/>
    <w:rsid w:val="00A2761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3840"/>
      <w:ind w:left="1985" w:right="1985"/>
      <w:jc w:val="center"/>
    </w:pPr>
    <w:rPr>
      <w:rFonts w:ascii="Helvetica" w:hAnsi="Helvetica"/>
      <w:color w:val="000000"/>
      <w:lang w:val="es-ES" w:eastAsia="fr-FR"/>
    </w:rPr>
  </w:style>
  <w:style w:type="paragraph" w:customStyle="1" w:styleId="TITREDOCUMENT">
    <w:name w:val="TITRE DOCUMENT"/>
    <w:basedOn w:val="Normal"/>
    <w:uiPriority w:val="99"/>
    <w:rsid w:val="00A27612"/>
    <w:pPr>
      <w:widowControl w:val="0"/>
      <w:autoSpaceDE w:val="0"/>
      <w:autoSpaceDN w:val="0"/>
      <w:adjustRightInd w:val="0"/>
      <w:spacing w:before="3000"/>
      <w:jc w:val="center"/>
    </w:pPr>
    <w:rPr>
      <w:rFonts w:ascii="Helvetica" w:hAnsi="Helvetica"/>
      <w:b/>
      <w:bCs/>
      <w:caps/>
      <w:color w:val="000000"/>
      <w:sz w:val="24"/>
      <w:szCs w:val="24"/>
      <w:lang w:val="es-ES" w:eastAsia="fr-FR"/>
    </w:rPr>
  </w:style>
  <w:style w:type="paragraph" w:customStyle="1" w:styleId="SOUS-TITRE2">
    <w:name w:val="SOUS-TITRE 2"/>
    <w:basedOn w:val="Normal"/>
    <w:uiPriority w:val="99"/>
    <w:rsid w:val="00A27612"/>
    <w:pPr>
      <w:widowControl w:val="0"/>
      <w:autoSpaceDE w:val="0"/>
      <w:autoSpaceDN w:val="0"/>
      <w:adjustRightInd w:val="0"/>
      <w:spacing w:before="240" w:after="600"/>
      <w:jc w:val="center"/>
    </w:pPr>
    <w:rPr>
      <w:rFonts w:ascii="Helvetica" w:hAnsi="Helvetica"/>
      <w:b/>
      <w:bCs/>
      <w:caps/>
      <w:color w:val="000000"/>
      <w:lang w:val="es-ES" w:eastAsia="fr-FR"/>
    </w:rPr>
  </w:style>
  <w:style w:type="paragraph" w:customStyle="1" w:styleId="SOUS-TITRE">
    <w:name w:val="SOUS-TITRE"/>
    <w:basedOn w:val="Normal"/>
    <w:uiPriority w:val="99"/>
    <w:rsid w:val="00A27612"/>
    <w:pPr>
      <w:widowControl w:val="0"/>
      <w:autoSpaceDE w:val="0"/>
      <w:autoSpaceDN w:val="0"/>
      <w:adjustRightInd w:val="0"/>
      <w:spacing w:before="480"/>
      <w:jc w:val="center"/>
    </w:pPr>
    <w:rPr>
      <w:rFonts w:ascii="Helvetica" w:hAnsi="Helvetica"/>
      <w:b/>
      <w:bCs/>
      <w:caps/>
      <w:color w:val="000000"/>
      <w:lang w:val="es-ES" w:eastAsia="fr-FR"/>
    </w:rPr>
  </w:style>
  <w:style w:type="paragraph" w:customStyle="1" w:styleId="TITRETDM">
    <w:name w:val="TITRE TDM"/>
    <w:basedOn w:val="Normal"/>
    <w:uiPriority w:val="99"/>
    <w:rsid w:val="00A27612"/>
    <w:pPr>
      <w:widowControl w:val="0"/>
      <w:autoSpaceDE w:val="0"/>
      <w:autoSpaceDN w:val="0"/>
      <w:adjustRightInd w:val="0"/>
      <w:spacing w:before="400" w:after="400" w:line="280" w:lineRule="atLeast"/>
      <w:jc w:val="center"/>
    </w:pPr>
    <w:rPr>
      <w:rFonts w:ascii="Helvetica" w:hAnsi="Helvetica"/>
      <w:b/>
      <w:bCs/>
      <w:caps/>
      <w:noProof/>
      <w:color w:val="000000"/>
      <w:sz w:val="24"/>
      <w:szCs w:val="24"/>
      <w:lang w:val="es-ES" w:eastAsia="fr-FR"/>
    </w:rPr>
  </w:style>
  <w:style w:type="paragraph" w:customStyle="1" w:styleId="CelluleCourant">
    <w:name w:val="CelluleCourant"/>
    <w:basedOn w:val="Normal"/>
    <w:uiPriority w:val="99"/>
    <w:rsid w:val="00A27612"/>
    <w:pPr>
      <w:widowControl w:val="0"/>
      <w:tabs>
        <w:tab w:val="right" w:pos="8211"/>
      </w:tabs>
      <w:autoSpaceDE w:val="0"/>
      <w:autoSpaceDN w:val="0"/>
      <w:adjustRightInd w:val="0"/>
      <w:spacing w:before="60" w:after="60" w:line="320" w:lineRule="atLeast"/>
      <w:jc w:val="center"/>
    </w:pPr>
    <w:rPr>
      <w:rFonts w:ascii="Helvetica" w:hAnsi="Helvetica"/>
      <w:caps/>
      <w:noProof/>
      <w:color w:val="000000"/>
      <w:lang w:val="en-GB" w:eastAsia="fr-FR"/>
    </w:rPr>
  </w:style>
  <w:style w:type="paragraph" w:customStyle="1" w:styleId="CelluleCourantG">
    <w:name w:val="CelluleCourantG"/>
    <w:basedOn w:val="Normal"/>
    <w:uiPriority w:val="99"/>
    <w:rsid w:val="00A27612"/>
    <w:pPr>
      <w:widowControl w:val="0"/>
      <w:autoSpaceDE w:val="0"/>
      <w:autoSpaceDN w:val="0"/>
      <w:adjustRightInd w:val="0"/>
      <w:spacing w:before="60" w:after="60" w:line="320" w:lineRule="atLeast"/>
      <w:ind w:left="170" w:right="-102"/>
    </w:pPr>
    <w:rPr>
      <w:rFonts w:ascii="Helvetica" w:hAnsi="Helvetica"/>
      <w:color w:val="000000"/>
      <w:lang w:val="en-US" w:eastAsia="fr-FR"/>
    </w:rPr>
  </w:style>
  <w:style w:type="paragraph" w:customStyle="1" w:styleId="Chapitre">
    <w:name w:val="Chapitre"/>
    <w:basedOn w:val="Normal"/>
    <w:uiPriority w:val="99"/>
    <w:rsid w:val="00A27612"/>
    <w:pPr>
      <w:widowControl w:val="0"/>
      <w:autoSpaceDE w:val="0"/>
      <w:autoSpaceDN w:val="0"/>
      <w:adjustRightInd w:val="0"/>
      <w:ind w:left="8080"/>
      <w:jc w:val="center"/>
    </w:pPr>
    <w:rPr>
      <w:rFonts w:ascii="Helvetica" w:hAnsi="Helvetica"/>
      <w:b/>
      <w:bCs/>
      <w:caps/>
      <w:color w:val="FFFFFF"/>
      <w:sz w:val="22"/>
      <w:szCs w:val="22"/>
      <w:lang w:val="en-US" w:eastAsia="fr-FR"/>
    </w:rPr>
  </w:style>
  <w:style w:type="paragraph" w:customStyle="1" w:styleId="CelluleIntitul">
    <w:name w:val="Cellule Intitulé"/>
    <w:basedOn w:val="Normal"/>
    <w:uiPriority w:val="99"/>
    <w:rsid w:val="00A27612"/>
    <w:pPr>
      <w:widowControl w:val="0"/>
      <w:tabs>
        <w:tab w:val="right" w:pos="8211"/>
      </w:tabs>
      <w:autoSpaceDE w:val="0"/>
      <w:autoSpaceDN w:val="0"/>
      <w:adjustRightInd w:val="0"/>
      <w:spacing w:before="120" w:after="120" w:line="320" w:lineRule="atLeast"/>
      <w:jc w:val="center"/>
    </w:pPr>
    <w:rPr>
      <w:rFonts w:ascii="Helvetica" w:hAnsi="Helvetica"/>
      <w:b/>
      <w:bCs/>
      <w:noProof/>
      <w:color w:val="FFFFFF"/>
      <w:lang w:val="en-GB" w:eastAsia="fr-FR"/>
    </w:rPr>
  </w:style>
  <w:style w:type="paragraph" w:customStyle="1" w:styleId="NumSection">
    <w:name w:val="Num Section"/>
    <w:basedOn w:val="TitreSection"/>
    <w:next w:val="TiretChap"/>
    <w:rsid w:val="00A27612"/>
    <w:pPr>
      <w:numPr>
        <w:numId w:val="46"/>
      </w:numPr>
      <w:spacing w:before="4000" w:after="120" w:line="360" w:lineRule="auto"/>
    </w:pPr>
  </w:style>
  <w:style w:type="paragraph" w:customStyle="1" w:styleId="TitreSection">
    <w:name w:val="Titre Section"/>
    <w:basedOn w:val="Normal"/>
    <w:uiPriority w:val="99"/>
    <w:rsid w:val="00A27612"/>
    <w:pPr>
      <w:widowControl w:val="0"/>
      <w:autoSpaceDE w:val="0"/>
      <w:autoSpaceDN w:val="0"/>
      <w:adjustRightInd w:val="0"/>
      <w:spacing w:after="1000"/>
      <w:jc w:val="center"/>
    </w:pPr>
    <w:rPr>
      <w:rFonts w:ascii="Helvetica" w:hAnsi="Helvetica"/>
      <w:b/>
      <w:bCs/>
      <w:caps/>
      <w:color w:val="0000FF"/>
      <w:sz w:val="48"/>
      <w:szCs w:val="48"/>
      <w:lang w:val="en-GB" w:eastAsia="fr-FR"/>
    </w:rPr>
  </w:style>
  <w:style w:type="paragraph" w:customStyle="1" w:styleId="TiretChap">
    <w:name w:val="Tiret Chap"/>
    <w:basedOn w:val="Normal"/>
    <w:next w:val="TitreSection"/>
    <w:uiPriority w:val="99"/>
    <w:rsid w:val="00A27612"/>
    <w:pPr>
      <w:widowControl w:val="0"/>
      <w:autoSpaceDE w:val="0"/>
      <w:autoSpaceDN w:val="0"/>
      <w:adjustRightInd w:val="0"/>
      <w:spacing w:after="360"/>
      <w:jc w:val="center"/>
    </w:pPr>
    <w:rPr>
      <w:rFonts w:ascii="Helvetica" w:hAnsi="Helvetica"/>
      <w:b/>
      <w:bCs/>
      <w:color w:val="0000FF"/>
      <w:sz w:val="48"/>
      <w:szCs w:val="24"/>
      <w:lang w:val="en-US" w:eastAsia="fr-FR"/>
    </w:rPr>
  </w:style>
  <w:style w:type="paragraph" w:customStyle="1" w:styleId="Liste1">
    <w:name w:val="Liste 1"/>
    <w:basedOn w:val="Ttulo1"/>
    <w:uiPriority w:val="99"/>
    <w:rsid w:val="00A27612"/>
    <w:pPr>
      <w:keepNext w:val="0"/>
      <w:keepLines/>
      <w:pageBreakBefore/>
      <w:numPr>
        <w:numId w:val="49"/>
      </w:numPr>
      <w:pBdr>
        <w:bottom w:val="single" w:sz="36" w:space="3" w:color="C0C0C0"/>
      </w:pBdr>
      <w:tabs>
        <w:tab w:val="clear" w:pos="431"/>
        <w:tab w:val="left" w:pos="578"/>
        <w:tab w:val="num" w:pos="1209"/>
      </w:tabs>
      <w:suppressAutoHyphens/>
      <w:spacing w:after="120"/>
      <w:ind w:left="0" w:firstLine="0"/>
      <w:jc w:val="both"/>
    </w:pPr>
    <w:rPr>
      <w:b w:val="0"/>
      <w:bCs/>
      <w:sz w:val="20"/>
      <w:szCs w:val="32"/>
      <w:lang w:val="en-GB" w:eastAsia="en-US"/>
    </w:rPr>
  </w:style>
  <w:style w:type="paragraph" w:customStyle="1" w:styleId="N1">
    <w:name w:val="N1"/>
    <w:basedOn w:val="Normal"/>
    <w:uiPriority w:val="99"/>
    <w:rsid w:val="00A27612"/>
    <w:pPr>
      <w:tabs>
        <w:tab w:val="num" w:pos="360"/>
      </w:tabs>
      <w:spacing w:after="120"/>
      <w:ind w:left="360" w:hanging="360"/>
      <w:jc w:val="both"/>
    </w:pPr>
    <w:rPr>
      <w:rFonts w:ascii="Arial" w:hAnsi="Arial"/>
      <w:lang w:val="en-US" w:eastAsia="fr-FR"/>
    </w:rPr>
  </w:style>
  <w:style w:type="paragraph" w:customStyle="1" w:styleId="N1Liste1">
    <w:name w:val="N1 Liste 1"/>
    <w:basedOn w:val="N1"/>
    <w:uiPriority w:val="99"/>
    <w:rsid w:val="00A27612"/>
    <w:pPr>
      <w:numPr>
        <w:numId w:val="56"/>
      </w:numPr>
      <w:tabs>
        <w:tab w:val="clear" w:pos="785"/>
        <w:tab w:val="num" w:pos="360"/>
        <w:tab w:val="left" w:pos="709"/>
        <w:tab w:val="num" w:pos="3158"/>
      </w:tabs>
      <w:ind w:left="2798" w:hanging="360"/>
    </w:pPr>
  </w:style>
  <w:style w:type="paragraph" w:customStyle="1" w:styleId="N3">
    <w:name w:val="N3"/>
    <w:basedOn w:val="N1"/>
    <w:uiPriority w:val="99"/>
    <w:rsid w:val="00A27612"/>
    <w:pPr>
      <w:numPr>
        <w:numId w:val="53"/>
      </w:numPr>
      <w:tabs>
        <w:tab w:val="clear" w:pos="1069"/>
        <w:tab w:val="num" w:pos="360"/>
        <w:tab w:val="num" w:pos="2798"/>
      </w:tabs>
      <w:ind w:left="2798"/>
    </w:pPr>
  </w:style>
  <w:style w:type="paragraph" w:customStyle="1" w:styleId="N4">
    <w:name w:val="N4"/>
    <w:basedOn w:val="N1"/>
    <w:uiPriority w:val="99"/>
    <w:rsid w:val="00A27612"/>
    <w:pPr>
      <w:numPr>
        <w:numId w:val="47"/>
      </w:numPr>
      <w:tabs>
        <w:tab w:val="clear" w:pos="360"/>
      </w:tabs>
      <w:ind w:left="1418" w:hanging="357"/>
    </w:pPr>
  </w:style>
  <w:style w:type="paragraph" w:customStyle="1" w:styleId="N2">
    <w:name w:val="N2"/>
    <w:basedOn w:val="N1"/>
    <w:uiPriority w:val="99"/>
    <w:rsid w:val="00A27612"/>
    <w:pPr>
      <w:numPr>
        <w:numId w:val="52"/>
      </w:numPr>
      <w:tabs>
        <w:tab w:val="clear" w:pos="717"/>
        <w:tab w:val="num" w:pos="360"/>
        <w:tab w:val="num" w:pos="990"/>
      </w:tabs>
      <w:ind w:left="990" w:hanging="990"/>
    </w:pPr>
  </w:style>
  <w:style w:type="paragraph" w:customStyle="1" w:styleId="TiretTableau">
    <w:name w:val="Tiret Tableau"/>
    <w:basedOn w:val="N1"/>
    <w:uiPriority w:val="99"/>
    <w:rsid w:val="00A27612"/>
    <w:pPr>
      <w:numPr>
        <w:numId w:val="48"/>
      </w:numPr>
      <w:tabs>
        <w:tab w:val="clear" w:pos="360"/>
        <w:tab w:val="left" w:pos="284"/>
      </w:tabs>
      <w:spacing w:before="60"/>
      <w:jc w:val="left"/>
    </w:pPr>
  </w:style>
  <w:style w:type="paragraph" w:customStyle="1" w:styleId="N2Liste1">
    <w:name w:val="N2 Liste 1"/>
    <w:basedOn w:val="N2"/>
    <w:uiPriority w:val="99"/>
    <w:rsid w:val="00A27612"/>
    <w:pPr>
      <w:numPr>
        <w:numId w:val="54"/>
      </w:numPr>
      <w:tabs>
        <w:tab w:val="clear" w:pos="1069"/>
        <w:tab w:val="num" w:pos="2568"/>
        <w:tab w:val="num" w:pos="2798"/>
      </w:tabs>
      <w:ind w:left="717"/>
    </w:pPr>
  </w:style>
  <w:style w:type="paragraph" w:customStyle="1" w:styleId="Liste2">
    <w:name w:val="Liste2"/>
    <w:basedOn w:val="Normal"/>
    <w:uiPriority w:val="99"/>
    <w:rsid w:val="00A27612"/>
    <w:pPr>
      <w:numPr>
        <w:numId w:val="55"/>
      </w:numPr>
      <w:spacing w:after="120"/>
      <w:jc w:val="both"/>
    </w:pPr>
    <w:rPr>
      <w:rFonts w:ascii="Arial" w:hAnsi="Arial"/>
      <w:lang w:val="en-GB" w:eastAsia="fr-FR"/>
    </w:rPr>
  </w:style>
  <w:style w:type="paragraph" w:customStyle="1" w:styleId="N1Liste2">
    <w:name w:val="N1 Liste 2"/>
    <w:basedOn w:val="N1Liste1"/>
    <w:uiPriority w:val="99"/>
    <w:rsid w:val="00A27612"/>
    <w:pPr>
      <w:numPr>
        <w:numId w:val="51"/>
      </w:numPr>
      <w:tabs>
        <w:tab w:val="clear" w:pos="709"/>
        <w:tab w:val="clear" w:pos="785"/>
        <w:tab w:val="num" w:pos="360"/>
        <w:tab w:val="num" w:pos="990"/>
        <w:tab w:val="left" w:pos="1134"/>
        <w:tab w:val="num" w:pos="4130"/>
      </w:tabs>
      <w:ind w:left="1135" w:hanging="284"/>
    </w:pPr>
    <w:rPr>
      <w:lang w:val="en-GB"/>
    </w:rPr>
  </w:style>
  <w:style w:type="paragraph" w:customStyle="1" w:styleId="TitreFigure">
    <w:name w:val="Titre Figure"/>
    <w:basedOn w:val="Figure"/>
    <w:next w:val="Normal"/>
    <w:uiPriority w:val="99"/>
    <w:rsid w:val="00A27612"/>
    <w:pPr>
      <w:numPr>
        <w:numId w:val="57"/>
      </w:numPr>
      <w:spacing w:before="60" w:after="100"/>
    </w:pPr>
    <w:rPr>
      <w:rFonts w:ascii="Times New Roman" w:hAnsi="Times New Roman"/>
      <w:b/>
      <w:sz w:val="24"/>
    </w:rPr>
  </w:style>
  <w:style w:type="paragraph" w:customStyle="1" w:styleId="TitreAnnexe">
    <w:name w:val="Titre Annexe"/>
    <w:basedOn w:val="Ttulo1"/>
    <w:uiPriority w:val="99"/>
    <w:rsid w:val="00A27612"/>
    <w:pPr>
      <w:keepNext w:val="0"/>
      <w:keepLines/>
      <w:pageBreakBefore/>
      <w:numPr>
        <w:numId w:val="58"/>
      </w:numPr>
      <w:pBdr>
        <w:bottom w:val="single" w:sz="36" w:space="3" w:color="C0C0C0"/>
      </w:pBdr>
      <w:tabs>
        <w:tab w:val="left" w:pos="578"/>
      </w:tabs>
      <w:suppressAutoHyphens/>
      <w:spacing w:before="5040" w:after="200"/>
      <w:ind w:left="0" w:firstLine="170"/>
    </w:pPr>
    <w:rPr>
      <w:rFonts w:ascii="Arial Gras" w:hAnsi="Arial Gras"/>
      <w:bCs/>
      <w:caps/>
      <w:color w:val="000080"/>
      <w:sz w:val="52"/>
      <w:szCs w:val="32"/>
      <w:lang w:val="en-GB" w:eastAsia="en-US"/>
    </w:rPr>
  </w:style>
  <w:style w:type="paragraph" w:styleId="Listaconnmeros">
    <w:name w:val="List Number"/>
    <w:basedOn w:val="Normal"/>
    <w:uiPriority w:val="99"/>
    <w:rsid w:val="00A27612"/>
    <w:pPr>
      <w:widowControl w:val="0"/>
      <w:numPr>
        <w:numId w:val="38"/>
      </w:numPr>
      <w:autoSpaceDE w:val="0"/>
      <w:autoSpaceDN w:val="0"/>
      <w:adjustRightInd w:val="0"/>
    </w:pPr>
    <w:rPr>
      <w:rFonts w:ascii="Helvetica" w:hAnsi="Helvetica"/>
      <w:sz w:val="24"/>
      <w:szCs w:val="24"/>
      <w:lang w:val="en-US" w:eastAsia="fr-FR"/>
    </w:rPr>
  </w:style>
  <w:style w:type="paragraph" w:styleId="Listaconnmeros2">
    <w:name w:val="List Number 2"/>
    <w:basedOn w:val="Normal"/>
    <w:uiPriority w:val="99"/>
    <w:rsid w:val="00A27612"/>
    <w:pPr>
      <w:widowControl w:val="0"/>
      <w:numPr>
        <w:numId w:val="39"/>
      </w:numPr>
      <w:autoSpaceDE w:val="0"/>
      <w:autoSpaceDN w:val="0"/>
      <w:adjustRightInd w:val="0"/>
    </w:pPr>
    <w:rPr>
      <w:rFonts w:ascii="Helvetica" w:hAnsi="Helvetica"/>
      <w:sz w:val="24"/>
      <w:szCs w:val="24"/>
      <w:lang w:val="en-US" w:eastAsia="fr-FR"/>
    </w:rPr>
  </w:style>
  <w:style w:type="paragraph" w:styleId="Listaconnmeros3">
    <w:name w:val="List Number 3"/>
    <w:basedOn w:val="Normal"/>
    <w:uiPriority w:val="99"/>
    <w:rsid w:val="00A27612"/>
    <w:pPr>
      <w:widowControl w:val="0"/>
      <w:numPr>
        <w:numId w:val="40"/>
      </w:numPr>
      <w:autoSpaceDE w:val="0"/>
      <w:autoSpaceDN w:val="0"/>
      <w:adjustRightInd w:val="0"/>
    </w:pPr>
    <w:rPr>
      <w:rFonts w:ascii="Helvetica" w:hAnsi="Helvetica"/>
      <w:sz w:val="24"/>
      <w:szCs w:val="24"/>
      <w:lang w:val="en-US" w:eastAsia="fr-FR"/>
    </w:rPr>
  </w:style>
  <w:style w:type="paragraph" w:styleId="Listaconnmeros4">
    <w:name w:val="List Number 4"/>
    <w:basedOn w:val="Normal"/>
    <w:rsid w:val="00A27612"/>
    <w:pPr>
      <w:widowControl w:val="0"/>
      <w:numPr>
        <w:numId w:val="41"/>
      </w:numPr>
      <w:autoSpaceDE w:val="0"/>
      <w:autoSpaceDN w:val="0"/>
      <w:adjustRightInd w:val="0"/>
    </w:pPr>
    <w:rPr>
      <w:rFonts w:ascii="Helvetica" w:hAnsi="Helvetica"/>
      <w:sz w:val="24"/>
      <w:szCs w:val="24"/>
      <w:lang w:val="en-US" w:eastAsia="fr-FR"/>
    </w:rPr>
  </w:style>
  <w:style w:type="paragraph" w:styleId="Listaconnmeros5">
    <w:name w:val="List Number 5"/>
    <w:basedOn w:val="Normal"/>
    <w:uiPriority w:val="99"/>
    <w:rsid w:val="00A27612"/>
    <w:pPr>
      <w:widowControl w:val="0"/>
      <w:numPr>
        <w:numId w:val="42"/>
      </w:numPr>
      <w:autoSpaceDE w:val="0"/>
      <w:autoSpaceDN w:val="0"/>
      <w:adjustRightInd w:val="0"/>
    </w:pPr>
    <w:rPr>
      <w:rFonts w:ascii="Helvetica" w:hAnsi="Helvetica"/>
      <w:sz w:val="24"/>
      <w:szCs w:val="24"/>
      <w:lang w:val="en-US" w:eastAsia="fr-FR"/>
    </w:rPr>
  </w:style>
  <w:style w:type="paragraph" w:styleId="Listaconvietas4">
    <w:name w:val="List Bullet 4"/>
    <w:basedOn w:val="Normal"/>
    <w:autoRedefine/>
    <w:uiPriority w:val="99"/>
    <w:rsid w:val="00A27612"/>
    <w:pPr>
      <w:widowControl w:val="0"/>
      <w:numPr>
        <w:numId w:val="43"/>
      </w:numPr>
      <w:tabs>
        <w:tab w:val="clear" w:pos="926"/>
        <w:tab w:val="num" w:pos="1209"/>
      </w:tabs>
      <w:autoSpaceDE w:val="0"/>
      <w:autoSpaceDN w:val="0"/>
      <w:adjustRightInd w:val="0"/>
      <w:ind w:left="1209"/>
    </w:pPr>
    <w:rPr>
      <w:rFonts w:ascii="Helvetica" w:hAnsi="Helvetica"/>
      <w:sz w:val="24"/>
      <w:szCs w:val="24"/>
      <w:lang w:val="en-US" w:eastAsia="fr-FR"/>
    </w:rPr>
  </w:style>
  <w:style w:type="paragraph" w:styleId="Listaconvietas5">
    <w:name w:val="List Bullet 5"/>
    <w:basedOn w:val="Normal"/>
    <w:autoRedefine/>
    <w:uiPriority w:val="99"/>
    <w:rsid w:val="00A27612"/>
    <w:pPr>
      <w:widowControl w:val="0"/>
      <w:numPr>
        <w:numId w:val="44"/>
      </w:numPr>
      <w:tabs>
        <w:tab w:val="clear" w:pos="1209"/>
        <w:tab w:val="num" w:pos="1492"/>
      </w:tabs>
      <w:autoSpaceDE w:val="0"/>
      <w:autoSpaceDN w:val="0"/>
      <w:adjustRightInd w:val="0"/>
      <w:ind w:left="1492"/>
    </w:pPr>
    <w:rPr>
      <w:rFonts w:ascii="Helvetica" w:hAnsi="Helvetica"/>
      <w:sz w:val="24"/>
      <w:szCs w:val="24"/>
      <w:lang w:val="en-US" w:eastAsia="fr-FR"/>
    </w:rPr>
  </w:style>
  <w:style w:type="paragraph" w:customStyle="1" w:styleId="ListeNum">
    <w:name w:val="Liste Num"/>
    <w:basedOn w:val="Normal"/>
    <w:uiPriority w:val="99"/>
    <w:rsid w:val="00A27612"/>
    <w:pPr>
      <w:tabs>
        <w:tab w:val="num" w:pos="2798"/>
      </w:tabs>
      <w:autoSpaceDE w:val="0"/>
      <w:autoSpaceDN w:val="0"/>
      <w:adjustRightInd w:val="0"/>
      <w:spacing w:before="120" w:after="100" w:line="360" w:lineRule="auto"/>
      <w:ind w:left="2798" w:hanging="360"/>
      <w:jc w:val="both"/>
    </w:pPr>
    <w:rPr>
      <w:rFonts w:ascii="Helvetica" w:hAnsi="Helvetica"/>
      <w:color w:val="000000"/>
      <w:lang w:val="en-GB" w:eastAsia="fr-FR"/>
    </w:rPr>
  </w:style>
  <w:style w:type="paragraph" w:customStyle="1" w:styleId="TitresGroupeIDM">
    <w:name w:val="TitresGroupeIDM"/>
    <w:basedOn w:val="Normal"/>
    <w:uiPriority w:val="99"/>
    <w:rsid w:val="00A27612"/>
    <w:pPr>
      <w:widowControl w:val="0"/>
      <w:autoSpaceDE w:val="0"/>
      <w:autoSpaceDN w:val="0"/>
      <w:adjustRightInd w:val="0"/>
      <w:jc w:val="both"/>
    </w:pPr>
    <w:rPr>
      <w:rFonts w:ascii="Helvetica" w:hAnsi="Helvetica"/>
      <w:b/>
      <w:bCs/>
      <w:color w:val="000000"/>
      <w:sz w:val="24"/>
      <w:szCs w:val="24"/>
      <w:lang w:val="en-US" w:eastAsia="fr-FR"/>
    </w:rPr>
  </w:style>
  <w:style w:type="paragraph" w:customStyle="1" w:styleId="Acronyme">
    <w:name w:val="Acronyme"/>
    <w:basedOn w:val="Normal"/>
    <w:uiPriority w:val="99"/>
    <w:rsid w:val="00A27612"/>
    <w:pPr>
      <w:widowControl w:val="0"/>
      <w:tabs>
        <w:tab w:val="left" w:pos="993"/>
      </w:tabs>
      <w:autoSpaceDE w:val="0"/>
      <w:autoSpaceDN w:val="0"/>
      <w:adjustRightInd w:val="0"/>
      <w:ind w:left="993" w:hanging="993"/>
    </w:pPr>
    <w:rPr>
      <w:rFonts w:ascii="Helvetica" w:hAnsi="Helvetica"/>
      <w:sz w:val="24"/>
      <w:szCs w:val="24"/>
      <w:lang w:val="es-ES" w:eastAsia="fr-FR"/>
    </w:rPr>
  </w:style>
  <w:style w:type="paragraph" w:customStyle="1" w:styleId="Bullet1">
    <w:name w:val="Bullet1"/>
    <w:basedOn w:val="Normal"/>
    <w:uiPriority w:val="99"/>
    <w:rsid w:val="00A27612"/>
    <w:pPr>
      <w:numPr>
        <w:numId w:val="59"/>
      </w:numPr>
      <w:autoSpaceDE w:val="0"/>
      <w:autoSpaceDN w:val="0"/>
      <w:adjustRightInd w:val="0"/>
      <w:spacing w:before="60" w:after="60" w:line="360" w:lineRule="auto"/>
      <w:jc w:val="both"/>
    </w:pPr>
    <w:rPr>
      <w:rFonts w:ascii="Helvetica" w:hAnsi="Helvetica"/>
      <w:color w:val="000000"/>
      <w:lang w:eastAsia="fr-FR"/>
    </w:rPr>
  </w:style>
  <w:style w:type="paragraph" w:customStyle="1" w:styleId="Bullet2">
    <w:name w:val="Bullet2"/>
    <w:basedOn w:val="Normal"/>
    <w:uiPriority w:val="99"/>
    <w:rsid w:val="00A27612"/>
    <w:pPr>
      <w:numPr>
        <w:numId w:val="45"/>
      </w:numPr>
      <w:tabs>
        <w:tab w:val="left" w:pos="3119"/>
      </w:tabs>
      <w:autoSpaceDE w:val="0"/>
      <w:autoSpaceDN w:val="0"/>
      <w:adjustRightInd w:val="0"/>
      <w:spacing w:before="60" w:line="360" w:lineRule="auto"/>
      <w:jc w:val="both"/>
    </w:pPr>
    <w:rPr>
      <w:rFonts w:ascii="Helvetica" w:hAnsi="Helvetica"/>
      <w:color w:val="000000"/>
      <w:lang w:eastAsia="fr-FR"/>
    </w:rPr>
  </w:style>
  <w:style w:type="character" w:customStyle="1" w:styleId="Gras">
    <w:name w:val="Gras"/>
    <w:uiPriority w:val="99"/>
    <w:rsid w:val="00A27612"/>
    <w:rPr>
      <w:b/>
    </w:rPr>
  </w:style>
  <w:style w:type="paragraph" w:customStyle="1" w:styleId="TitreGras">
    <w:name w:val="Titre Gras"/>
    <w:basedOn w:val="Texte"/>
    <w:uiPriority w:val="99"/>
    <w:rsid w:val="00A27612"/>
    <w:pPr>
      <w:spacing w:before="480"/>
    </w:pPr>
    <w:rPr>
      <w:b/>
      <w:bCs/>
      <w:lang w:val="en-US"/>
    </w:rPr>
  </w:style>
  <w:style w:type="paragraph" w:customStyle="1" w:styleId="Note">
    <w:name w:val="Note"/>
    <w:basedOn w:val="Texte"/>
    <w:uiPriority w:val="99"/>
    <w:rsid w:val="00A27612"/>
    <w:pPr>
      <w:tabs>
        <w:tab w:val="clear" w:pos="2439"/>
      </w:tabs>
      <w:spacing w:after="120"/>
      <w:ind w:left="3119" w:hanging="681"/>
    </w:pPr>
    <w:rPr>
      <w:bCs/>
      <w:iCs/>
      <w:lang w:val="es-MX"/>
    </w:rPr>
  </w:style>
  <w:style w:type="paragraph" w:customStyle="1" w:styleId="EspaceTableau">
    <w:name w:val="Espace Tableau"/>
    <w:basedOn w:val="Texte"/>
    <w:uiPriority w:val="99"/>
    <w:rsid w:val="00A27612"/>
    <w:pPr>
      <w:spacing w:before="120" w:after="120"/>
    </w:pPr>
    <w:rPr>
      <w:lang w:val="en-US"/>
    </w:rPr>
  </w:style>
  <w:style w:type="paragraph" w:customStyle="1" w:styleId="P1boldTable">
    <w:name w:val="P1boldTable"/>
    <w:basedOn w:val="Normal"/>
    <w:uiPriority w:val="99"/>
    <w:rsid w:val="00A27612"/>
    <w:pPr>
      <w:spacing w:line="320" w:lineRule="exact"/>
      <w:jc w:val="both"/>
    </w:pPr>
    <w:rPr>
      <w:rFonts w:ascii="Arial" w:hAnsi="Arial"/>
      <w:sz w:val="24"/>
      <w:szCs w:val="24"/>
      <w:lang w:val="en-US" w:eastAsia="fr-FR"/>
    </w:rPr>
  </w:style>
  <w:style w:type="paragraph" w:customStyle="1" w:styleId="FigureTitle">
    <w:name w:val="FigureTitle"/>
    <w:basedOn w:val="Figure"/>
    <w:next w:val="Normal"/>
    <w:uiPriority w:val="99"/>
    <w:rsid w:val="00A27612"/>
    <w:pPr>
      <w:spacing w:before="120" w:after="240"/>
      <w:ind w:left="1138"/>
    </w:pPr>
    <w:rPr>
      <w:rFonts w:ascii="Arial" w:hAnsi="Arial"/>
      <w:i/>
      <w:iCs/>
      <w:sz w:val="22"/>
      <w:szCs w:val="22"/>
    </w:rPr>
  </w:style>
  <w:style w:type="paragraph" w:customStyle="1" w:styleId="CelluleIntitulBlanc">
    <w:name w:val="Cellule Intitulé Blanc"/>
    <w:basedOn w:val="Normal"/>
    <w:uiPriority w:val="99"/>
    <w:rsid w:val="00A27612"/>
    <w:pPr>
      <w:widowControl w:val="0"/>
      <w:tabs>
        <w:tab w:val="right" w:pos="8211"/>
      </w:tabs>
      <w:autoSpaceDE w:val="0"/>
      <w:autoSpaceDN w:val="0"/>
      <w:adjustRightInd w:val="0"/>
      <w:spacing w:before="120" w:after="120" w:line="320" w:lineRule="atLeast"/>
      <w:jc w:val="center"/>
    </w:pPr>
    <w:rPr>
      <w:rFonts w:ascii="Helvetica" w:hAnsi="Helvetica"/>
      <w:b/>
      <w:bCs/>
      <w:noProof/>
      <w:color w:val="FFFFFF"/>
      <w:lang w:val="en-GB" w:eastAsia="fr-FR"/>
    </w:rPr>
  </w:style>
  <w:style w:type="paragraph" w:customStyle="1" w:styleId="CelluleIntitulBlancMin">
    <w:name w:val="Cellule Intitulé Blanc Min"/>
    <w:basedOn w:val="Normal"/>
    <w:uiPriority w:val="99"/>
    <w:rsid w:val="00A27612"/>
    <w:pPr>
      <w:widowControl w:val="0"/>
      <w:autoSpaceDE w:val="0"/>
      <w:autoSpaceDN w:val="0"/>
      <w:adjustRightInd w:val="0"/>
      <w:jc w:val="center"/>
    </w:pPr>
    <w:rPr>
      <w:rFonts w:ascii="Helvetica" w:hAnsi="Helvetica"/>
      <w:b/>
      <w:bCs/>
      <w:color w:val="FFFFFF"/>
      <w:lang w:val="en-US" w:eastAsia="fr-FR"/>
    </w:rPr>
  </w:style>
  <w:style w:type="paragraph" w:customStyle="1" w:styleId="TitreSectionAnnexes">
    <w:name w:val="Titre Section Annexes"/>
    <w:basedOn w:val="TitreSection"/>
    <w:uiPriority w:val="99"/>
    <w:rsid w:val="00A27612"/>
    <w:pPr>
      <w:spacing w:before="4000"/>
    </w:pPr>
  </w:style>
  <w:style w:type="paragraph" w:customStyle="1" w:styleId="Sous-titrecouverture">
    <w:name w:val="Sous-titre couverture"/>
    <w:basedOn w:val="Normal"/>
    <w:uiPriority w:val="99"/>
    <w:rsid w:val="00A27612"/>
    <w:pPr>
      <w:widowControl w:val="0"/>
      <w:autoSpaceDE w:val="0"/>
      <w:autoSpaceDN w:val="0"/>
      <w:adjustRightInd w:val="0"/>
      <w:jc w:val="center"/>
    </w:pPr>
    <w:rPr>
      <w:rFonts w:ascii="Helvetica" w:hAnsi="Helvetica"/>
      <w:b/>
      <w:bCs/>
      <w:sz w:val="40"/>
      <w:szCs w:val="40"/>
      <w:lang w:val="en-US" w:eastAsia="fr-FR"/>
    </w:rPr>
  </w:style>
  <w:style w:type="paragraph" w:styleId="Encabezadodelista">
    <w:name w:val="toa heading"/>
    <w:basedOn w:val="Normal"/>
    <w:next w:val="Normal"/>
    <w:uiPriority w:val="99"/>
    <w:semiHidden/>
    <w:rsid w:val="00A27612"/>
    <w:pPr>
      <w:spacing w:before="120"/>
    </w:pPr>
    <w:rPr>
      <w:rFonts w:ascii="Arial" w:hAnsi="Arial" w:cs="Arial"/>
      <w:b/>
      <w:bCs/>
      <w:sz w:val="24"/>
      <w:szCs w:val="24"/>
      <w:lang w:val="es-ES" w:eastAsia="fr-FR"/>
    </w:rPr>
  </w:style>
  <w:style w:type="paragraph" w:styleId="Textomacro">
    <w:name w:val="macro"/>
    <w:link w:val="TextomacroCar"/>
    <w:uiPriority w:val="99"/>
    <w:semiHidden/>
    <w:rsid w:val="00A276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Sagem"/>
      <w:lang w:val="fr-FR" w:eastAsia="fr-FR"/>
    </w:rPr>
  </w:style>
  <w:style w:type="character" w:customStyle="1" w:styleId="TextomacroCar">
    <w:name w:val="Texto macro Car"/>
    <w:basedOn w:val="Fuentedeprrafopredeter"/>
    <w:link w:val="Textomacro"/>
    <w:uiPriority w:val="99"/>
    <w:semiHidden/>
    <w:rsid w:val="00A27612"/>
    <w:rPr>
      <w:rFonts w:ascii="Courier New" w:hAnsi="Courier New" w:cs="Sagem"/>
      <w:lang w:val="fr-FR" w:eastAsia="fr-FR"/>
    </w:rPr>
  </w:style>
  <w:style w:type="paragraph" w:customStyle="1" w:styleId="DATEDOCUMENT">
    <w:name w:val="DATE DOCUMENT"/>
    <w:basedOn w:val="Normal"/>
    <w:uiPriority w:val="99"/>
    <w:rsid w:val="00A27612"/>
    <w:pPr>
      <w:widowControl w:val="0"/>
      <w:tabs>
        <w:tab w:val="left" w:pos="567"/>
      </w:tabs>
      <w:autoSpaceDE w:val="0"/>
      <w:autoSpaceDN w:val="0"/>
      <w:adjustRightInd w:val="0"/>
      <w:ind w:firstLine="567"/>
      <w:jc w:val="both"/>
    </w:pPr>
    <w:rPr>
      <w:rFonts w:ascii="Helvetica" w:hAnsi="Helvetica"/>
      <w:color w:val="000000"/>
      <w:sz w:val="24"/>
      <w:szCs w:val="24"/>
      <w:lang w:val="en-GB" w:eastAsia="fr-FR"/>
    </w:rPr>
  </w:style>
  <w:style w:type="paragraph" w:customStyle="1" w:styleId="N1Liste1suite">
    <w:name w:val="N1 Liste 1 suite"/>
    <w:basedOn w:val="Normal"/>
    <w:uiPriority w:val="99"/>
    <w:rsid w:val="00A27612"/>
    <w:pPr>
      <w:tabs>
        <w:tab w:val="num" w:pos="1069"/>
      </w:tabs>
      <w:spacing w:before="60" w:after="60" w:line="360" w:lineRule="auto"/>
      <w:ind w:left="3402"/>
      <w:jc w:val="both"/>
    </w:pPr>
    <w:rPr>
      <w:rFonts w:ascii="Helvetica" w:hAnsi="Helvetica"/>
      <w:lang w:val="es-ES" w:eastAsia="fr-FR"/>
    </w:rPr>
  </w:style>
  <w:style w:type="paragraph" w:customStyle="1" w:styleId="CM85">
    <w:name w:val="CM85"/>
    <w:basedOn w:val="Default"/>
    <w:next w:val="Default"/>
    <w:uiPriority w:val="99"/>
    <w:rsid w:val="00A27612"/>
    <w:pPr>
      <w:widowControl w:val="0"/>
      <w:spacing w:after="150"/>
    </w:pPr>
    <w:rPr>
      <w:rFonts w:ascii="T T 318 6o 00" w:hAnsi="T T 318 6o 00" w:cs="Times New Roman"/>
      <w:color w:val="auto"/>
      <w:sz w:val="20"/>
      <w:szCs w:val="20"/>
      <w:lang w:val="es-ES" w:eastAsia="es-MX"/>
    </w:rPr>
  </w:style>
  <w:style w:type="paragraph" w:customStyle="1" w:styleId="CM95">
    <w:name w:val="CM95"/>
    <w:basedOn w:val="Default"/>
    <w:next w:val="Default"/>
    <w:uiPriority w:val="99"/>
    <w:rsid w:val="00A27612"/>
    <w:pPr>
      <w:widowControl w:val="0"/>
      <w:spacing w:after="85"/>
    </w:pPr>
    <w:rPr>
      <w:rFonts w:ascii="T T 318 6o 00" w:hAnsi="T T 318 6o 00" w:cs="Times New Roman"/>
      <w:color w:val="auto"/>
      <w:sz w:val="20"/>
      <w:szCs w:val="20"/>
      <w:lang w:val="es-ES" w:eastAsia="es-MX"/>
    </w:rPr>
  </w:style>
  <w:style w:type="paragraph" w:customStyle="1" w:styleId="CM88">
    <w:name w:val="CM88"/>
    <w:basedOn w:val="Default"/>
    <w:next w:val="Default"/>
    <w:uiPriority w:val="99"/>
    <w:rsid w:val="00A27612"/>
    <w:pPr>
      <w:widowControl w:val="0"/>
      <w:spacing w:after="428"/>
    </w:pPr>
    <w:rPr>
      <w:rFonts w:ascii="T T 318 6o 00" w:hAnsi="T T 318 6o 00" w:cs="Times New Roman"/>
      <w:color w:val="auto"/>
      <w:sz w:val="20"/>
      <w:szCs w:val="20"/>
      <w:lang w:val="es-ES" w:eastAsia="es-MX"/>
    </w:rPr>
  </w:style>
  <w:style w:type="paragraph" w:customStyle="1" w:styleId="CM111">
    <w:name w:val="CM111"/>
    <w:basedOn w:val="Default"/>
    <w:next w:val="Default"/>
    <w:uiPriority w:val="99"/>
    <w:rsid w:val="00A27612"/>
    <w:pPr>
      <w:widowControl w:val="0"/>
      <w:spacing w:after="528"/>
    </w:pPr>
    <w:rPr>
      <w:rFonts w:ascii="T T 318 6o 00" w:hAnsi="T T 318 6o 00" w:cs="Times New Roman"/>
      <w:color w:val="auto"/>
      <w:sz w:val="20"/>
      <w:szCs w:val="20"/>
      <w:lang w:val="es-ES" w:eastAsia="es-MX"/>
    </w:rPr>
  </w:style>
  <w:style w:type="paragraph" w:customStyle="1" w:styleId="CM102">
    <w:name w:val="CM102"/>
    <w:basedOn w:val="Default"/>
    <w:next w:val="Default"/>
    <w:uiPriority w:val="99"/>
    <w:rsid w:val="00A27612"/>
    <w:pPr>
      <w:widowControl w:val="0"/>
      <w:spacing w:after="77"/>
    </w:pPr>
    <w:rPr>
      <w:rFonts w:ascii="T T 318 6o 00" w:hAnsi="T T 318 6o 00" w:cs="Times New Roman"/>
      <w:color w:val="auto"/>
      <w:sz w:val="20"/>
      <w:szCs w:val="20"/>
      <w:lang w:val="es-ES" w:eastAsia="es-MX"/>
    </w:rPr>
  </w:style>
  <w:style w:type="paragraph" w:customStyle="1" w:styleId="CM65">
    <w:name w:val="CM65"/>
    <w:basedOn w:val="Default"/>
    <w:next w:val="Default"/>
    <w:uiPriority w:val="99"/>
    <w:rsid w:val="00A27612"/>
    <w:pPr>
      <w:widowControl w:val="0"/>
    </w:pPr>
    <w:rPr>
      <w:rFonts w:ascii="T T 318 6o 00" w:hAnsi="T T 318 6o 00" w:cs="Times New Roman"/>
      <w:color w:val="auto"/>
      <w:sz w:val="20"/>
      <w:szCs w:val="20"/>
      <w:lang w:val="es-ES" w:eastAsia="es-MX"/>
    </w:rPr>
  </w:style>
  <w:style w:type="paragraph" w:customStyle="1" w:styleId="CM19">
    <w:name w:val="CM19"/>
    <w:basedOn w:val="Default"/>
    <w:next w:val="Default"/>
    <w:uiPriority w:val="99"/>
    <w:rsid w:val="00A27612"/>
    <w:pPr>
      <w:widowControl w:val="0"/>
      <w:spacing w:line="300" w:lineRule="atLeast"/>
    </w:pPr>
    <w:rPr>
      <w:rFonts w:ascii="T T 318 6o 00" w:hAnsi="T T 318 6o 00" w:cs="Times New Roman"/>
      <w:color w:val="auto"/>
      <w:sz w:val="20"/>
      <w:szCs w:val="20"/>
      <w:lang w:val="es-ES" w:eastAsia="es-MX"/>
    </w:rPr>
  </w:style>
  <w:style w:type="paragraph" w:customStyle="1" w:styleId="CM50">
    <w:name w:val="CM50"/>
    <w:basedOn w:val="Default"/>
    <w:next w:val="Default"/>
    <w:uiPriority w:val="99"/>
    <w:rsid w:val="00A27612"/>
    <w:pPr>
      <w:widowControl w:val="0"/>
      <w:spacing w:line="360" w:lineRule="atLeast"/>
    </w:pPr>
    <w:rPr>
      <w:rFonts w:ascii="T T 318 6o 00" w:hAnsi="T T 318 6o 00" w:cs="Times New Roman"/>
      <w:color w:val="auto"/>
      <w:sz w:val="20"/>
      <w:szCs w:val="20"/>
      <w:lang w:val="es-ES" w:eastAsia="es-MX"/>
    </w:rPr>
  </w:style>
  <w:style w:type="paragraph" w:customStyle="1" w:styleId="CM66">
    <w:name w:val="CM66"/>
    <w:basedOn w:val="Default"/>
    <w:next w:val="Default"/>
    <w:uiPriority w:val="99"/>
    <w:rsid w:val="00A27612"/>
    <w:pPr>
      <w:widowControl w:val="0"/>
      <w:spacing w:line="360" w:lineRule="atLeast"/>
    </w:pPr>
    <w:rPr>
      <w:rFonts w:ascii="T T 318 6o 00" w:hAnsi="T T 318 6o 00" w:cs="Times New Roman"/>
      <w:color w:val="auto"/>
      <w:sz w:val="20"/>
      <w:szCs w:val="20"/>
      <w:lang w:val="es-ES" w:eastAsia="es-MX"/>
    </w:rPr>
  </w:style>
  <w:style w:type="paragraph" w:customStyle="1" w:styleId="Propio">
    <w:name w:val="Propio"/>
    <w:basedOn w:val="Normal"/>
    <w:autoRedefine/>
    <w:uiPriority w:val="99"/>
    <w:rsid w:val="00A27612"/>
    <w:pPr>
      <w:widowControl w:val="0"/>
      <w:numPr>
        <w:numId w:val="60"/>
      </w:numPr>
      <w:tabs>
        <w:tab w:val="clear" w:pos="720"/>
        <w:tab w:val="num" w:pos="360"/>
      </w:tabs>
      <w:ind w:left="360"/>
      <w:jc w:val="both"/>
    </w:pPr>
    <w:rPr>
      <w:rFonts w:ascii="Verdana" w:hAnsi="Verdana"/>
      <w:b/>
      <w:sz w:val="22"/>
      <w:lang w:val="es-ES" w:eastAsia="fr-FR"/>
    </w:rPr>
  </w:style>
  <w:style w:type="paragraph" w:customStyle="1" w:styleId="P1A">
    <w:name w:val="P1A"/>
    <w:basedOn w:val="Normal"/>
    <w:uiPriority w:val="99"/>
    <w:rsid w:val="00A27612"/>
    <w:pPr>
      <w:widowControl w:val="0"/>
      <w:spacing w:before="120" w:after="120" w:line="320" w:lineRule="exact"/>
      <w:ind w:left="720"/>
      <w:jc w:val="both"/>
    </w:pPr>
    <w:rPr>
      <w:rFonts w:ascii="Arial" w:hAnsi="Arial"/>
      <w:sz w:val="22"/>
      <w:lang w:val="es-ES" w:eastAsia="fr-FR"/>
    </w:rPr>
  </w:style>
  <w:style w:type="paragraph" w:customStyle="1" w:styleId="Textodeglobo1">
    <w:name w:val="Texto de globo1"/>
    <w:basedOn w:val="Normal"/>
    <w:uiPriority w:val="99"/>
    <w:semiHidden/>
    <w:rsid w:val="00A27612"/>
    <w:pPr>
      <w:widowControl w:val="0"/>
      <w:tabs>
        <w:tab w:val="left" w:pos="720"/>
      </w:tabs>
      <w:spacing w:line="360" w:lineRule="auto"/>
      <w:ind w:left="720"/>
      <w:jc w:val="both"/>
    </w:pPr>
    <w:rPr>
      <w:rFonts w:ascii="Tahoma" w:hAnsi="Tahoma"/>
      <w:noProof/>
      <w:sz w:val="16"/>
      <w:lang w:val="es-ES" w:eastAsia="fr-FR"/>
    </w:rPr>
  </w:style>
  <w:style w:type="paragraph" w:customStyle="1" w:styleId="TexteBullet1">
    <w:name w:val="Texte Bullet1"/>
    <w:basedOn w:val="Normal"/>
    <w:uiPriority w:val="99"/>
    <w:rsid w:val="00A27612"/>
    <w:pPr>
      <w:numPr>
        <w:numId w:val="50"/>
      </w:numPr>
      <w:spacing w:after="120"/>
      <w:jc w:val="both"/>
    </w:pPr>
    <w:rPr>
      <w:rFonts w:ascii="Arial" w:hAnsi="Arial"/>
      <w:lang w:val="es-ES" w:eastAsia="fr-FR"/>
    </w:rPr>
  </w:style>
  <w:style w:type="paragraph" w:customStyle="1" w:styleId="Textepuce1">
    <w:name w:val="Textepuce1"/>
    <w:basedOn w:val="Texte"/>
    <w:uiPriority w:val="99"/>
    <w:rsid w:val="00A27612"/>
    <w:pPr>
      <w:numPr>
        <w:numId w:val="61"/>
      </w:numPr>
      <w:tabs>
        <w:tab w:val="clear" w:pos="2439"/>
        <w:tab w:val="clear" w:pos="2941"/>
        <w:tab w:val="left" w:pos="360"/>
        <w:tab w:val="left" w:pos="1800"/>
      </w:tabs>
      <w:autoSpaceDE/>
      <w:autoSpaceDN/>
      <w:adjustRightInd/>
      <w:spacing w:before="40" w:after="40" w:line="300" w:lineRule="atLeast"/>
      <w:ind w:left="1800" w:hanging="720"/>
      <w:jc w:val="left"/>
    </w:pPr>
    <w:rPr>
      <w:rFonts w:ascii="Arial" w:hAnsi="Arial"/>
      <w:color w:val="auto"/>
      <w:lang w:val="en-US"/>
    </w:rPr>
  </w:style>
  <w:style w:type="paragraph" w:customStyle="1" w:styleId="memotext">
    <w:name w:val="memotext"/>
    <w:basedOn w:val="Normal"/>
    <w:uiPriority w:val="99"/>
    <w:rsid w:val="00A27612"/>
    <w:pPr>
      <w:spacing w:before="120"/>
      <w:jc w:val="both"/>
    </w:pPr>
    <w:rPr>
      <w:rFonts w:ascii="Arial" w:hAnsi="Arial"/>
      <w:sz w:val="22"/>
      <w:lang w:val="en-US" w:eastAsia="fr-FR"/>
    </w:rPr>
  </w:style>
  <w:style w:type="paragraph" w:customStyle="1" w:styleId="SP">
    <w:name w:val="SP"/>
    <w:basedOn w:val="Normal"/>
    <w:uiPriority w:val="99"/>
    <w:rsid w:val="00A27612"/>
    <w:pPr>
      <w:spacing w:after="120"/>
      <w:jc w:val="both"/>
    </w:pPr>
    <w:rPr>
      <w:rFonts w:ascii="Arial" w:hAnsi="Arial"/>
      <w:sz w:val="22"/>
      <w:lang w:val="es-ES_tradnl"/>
    </w:rPr>
  </w:style>
  <w:style w:type="paragraph" w:customStyle="1" w:styleId="f">
    <w:name w:val="f"/>
    <w:basedOn w:val="Normal"/>
    <w:uiPriority w:val="99"/>
    <w:rsid w:val="00A27612"/>
    <w:pPr>
      <w:keepNext/>
      <w:jc w:val="center"/>
    </w:pPr>
    <w:rPr>
      <w:lang w:eastAsia="fr-FR"/>
    </w:rPr>
  </w:style>
  <w:style w:type="paragraph" w:customStyle="1" w:styleId="Tableau">
    <w:name w:val="Tableau"/>
    <w:basedOn w:val="Texte"/>
    <w:uiPriority w:val="99"/>
    <w:rsid w:val="00A27612"/>
    <w:pPr>
      <w:keepLines/>
      <w:tabs>
        <w:tab w:val="clear" w:pos="2439"/>
      </w:tabs>
      <w:autoSpaceDE/>
      <w:autoSpaceDN/>
      <w:adjustRightInd/>
      <w:spacing w:before="120" w:after="120" w:line="240" w:lineRule="auto"/>
      <w:ind w:left="28" w:right="28"/>
      <w:jc w:val="left"/>
    </w:pPr>
    <w:rPr>
      <w:rFonts w:ascii="Arial" w:hAnsi="Arial"/>
      <w:color w:val="auto"/>
      <w:lang w:val="en-GB" w:eastAsia="en-US"/>
    </w:rPr>
  </w:style>
  <w:style w:type="paragraph" w:customStyle="1" w:styleId="TableauCentr">
    <w:name w:val="Tableau Centré"/>
    <w:basedOn w:val="Tableau"/>
    <w:uiPriority w:val="99"/>
    <w:rsid w:val="00A27612"/>
    <w:pPr>
      <w:jc w:val="center"/>
    </w:pPr>
  </w:style>
  <w:style w:type="paragraph" w:customStyle="1" w:styleId="Tableauserr">
    <w:name w:val="Tableau serré"/>
    <w:basedOn w:val="Tableau"/>
    <w:uiPriority w:val="99"/>
    <w:rsid w:val="00A27612"/>
    <w:pPr>
      <w:spacing w:before="60" w:after="60"/>
    </w:pPr>
  </w:style>
  <w:style w:type="paragraph" w:customStyle="1" w:styleId="TM0">
    <w:name w:val="TM 0"/>
    <w:basedOn w:val="TDC1"/>
    <w:uiPriority w:val="99"/>
    <w:rsid w:val="00A27612"/>
    <w:pPr>
      <w:tabs>
        <w:tab w:val="clear" w:pos="9227"/>
        <w:tab w:val="left" w:pos="1134"/>
        <w:tab w:val="right" w:leader="dot" w:pos="10206"/>
      </w:tabs>
      <w:spacing w:before="120" w:after="120" w:line="240" w:lineRule="auto"/>
      <w:ind w:right="681" w:hanging="284"/>
      <w:jc w:val="both"/>
    </w:pPr>
    <w:rPr>
      <w:rFonts w:cs="Times New Roman"/>
      <w:bCs w:val="0"/>
      <w:caps/>
      <w:kern w:val="0"/>
      <w:sz w:val="20"/>
      <w:szCs w:val="20"/>
      <w:lang w:val="en-GB" w:eastAsia="en-US"/>
    </w:rPr>
  </w:style>
  <w:style w:type="paragraph" w:customStyle="1" w:styleId="TMFigura">
    <w:name w:val="TM Figura"/>
    <w:basedOn w:val="TM0"/>
    <w:uiPriority w:val="99"/>
    <w:rsid w:val="00A27612"/>
    <w:pPr>
      <w:tabs>
        <w:tab w:val="clear" w:pos="567"/>
        <w:tab w:val="clear" w:pos="1134"/>
        <w:tab w:val="left" w:pos="284"/>
      </w:tabs>
      <w:ind w:left="284" w:hanging="1"/>
    </w:pPr>
  </w:style>
  <w:style w:type="paragraph" w:customStyle="1" w:styleId="TitredeGarde">
    <w:name w:val="Titre de Garde"/>
    <w:basedOn w:val="Normal"/>
    <w:uiPriority w:val="99"/>
    <w:rsid w:val="00A27612"/>
    <w:pPr>
      <w:keepNext/>
      <w:keepLines/>
      <w:pageBreakBefore/>
      <w:pBdr>
        <w:bottom w:val="single" w:sz="36" w:space="3" w:color="C0C0C0"/>
      </w:pBdr>
      <w:spacing w:before="360" w:after="360"/>
      <w:jc w:val="center"/>
    </w:pPr>
    <w:rPr>
      <w:rFonts w:ascii="Arial Gras" w:hAnsi="Arial Gras"/>
      <w:b/>
      <w:bCs/>
      <w:caps/>
      <w:color w:val="FF0000"/>
      <w:sz w:val="32"/>
      <w:szCs w:val="32"/>
      <w:lang w:eastAsia="en-US"/>
    </w:rPr>
  </w:style>
  <w:style w:type="paragraph" w:customStyle="1" w:styleId="XPiedPageDate">
    <w:name w:val="X.Pied Page.Date"/>
    <w:basedOn w:val="Texte"/>
    <w:uiPriority w:val="99"/>
    <w:rsid w:val="00A27612"/>
    <w:pPr>
      <w:tabs>
        <w:tab w:val="clear" w:pos="2439"/>
        <w:tab w:val="right" w:pos="9639"/>
      </w:tabs>
      <w:autoSpaceDE/>
      <w:autoSpaceDN/>
      <w:adjustRightInd/>
      <w:spacing w:before="0" w:after="40" w:line="240" w:lineRule="auto"/>
      <w:ind w:left="0"/>
      <w:jc w:val="left"/>
    </w:pPr>
    <w:rPr>
      <w:rFonts w:ascii="Arial" w:hAnsi="Arial"/>
      <w:color w:val="auto"/>
      <w:sz w:val="18"/>
      <w:szCs w:val="18"/>
      <w:lang w:val="en-GB" w:eastAsia="en-US"/>
    </w:rPr>
  </w:style>
  <w:style w:type="paragraph" w:customStyle="1" w:styleId="XPiedPageNDoc">
    <w:name w:val="X.Pied Page.N° Doc"/>
    <w:basedOn w:val="Texte"/>
    <w:uiPriority w:val="99"/>
    <w:rsid w:val="00A27612"/>
    <w:pPr>
      <w:tabs>
        <w:tab w:val="clear" w:pos="2439"/>
        <w:tab w:val="right" w:pos="10206"/>
      </w:tabs>
      <w:autoSpaceDE/>
      <w:autoSpaceDN/>
      <w:adjustRightInd/>
      <w:spacing w:before="40" w:after="0" w:line="240" w:lineRule="auto"/>
      <w:ind w:left="0"/>
      <w:jc w:val="left"/>
    </w:pPr>
    <w:rPr>
      <w:rFonts w:ascii="Arial" w:hAnsi="Arial"/>
      <w:color w:val="auto"/>
      <w:sz w:val="18"/>
      <w:szCs w:val="18"/>
      <w:lang w:val="en-GB" w:eastAsia="en-US"/>
    </w:rPr>
  </w:style>
  <w:style w:type="paragraph" w:customStyle="1" w:styleId="XPiedPagePropriete">
    <w:name w:val="X.Pied Page.Propriete"/>
    <w:basedOn w:val="Texte"/>
    <w:uiPriority w:val="99"/>
    <w:rsid w:val="00A27612"/>
    <w:pPr>
      <w:tabs>
        <w:tab w:val="clear" w:pos="2439"/>
        <w:tab w:val="right" w:pos="9639"/>
      </w:tabs>
      <w:autoSpaceDE/>
      <w:autoSpaceDN/>
      <w:adjustRightInd/>
      <w:spacing w:before="20" w:after="0" w:line="240" w:lineRule="auto"/>
      <w:ind w:left="0"/>
      <w:jc w:val="left"/>
    </w:pPr>
    <w:rPr>
      <w:rFonts w:ascii="Arial" w:hAnsi="Arial"/>
      <w:color w:val="auto"/>
      <w:sz w:val="14"/>
      <w:szCs w:val="14"/>
      <w:lang w:val="en-GB" w:eastAsia="en-US"/>
    </w:rPr>
  </w:style>
  <w:style w:type="paragraph" w:customStyle="1" w:styleId="XEnteteSAGEMSA">
    <w:name w:val="X.Entete.SAGEM SA"/>
    <w:basedOn w:val="Texte"/>
    <w:uiPriority w:val="99"/>
    <w:rsid w:val="00A27612"/>
    <w:pPr>
      <w:tabs>
        <w:tab w:val="clear" w:pos="2439"/>
      </w:tabs>
      <w:autoSpaceDE/>
      <w:autoSpaceDN/>
      <w:adjustRightInd/>
      <w:spacing w:before="60" w:after="0" w:line="240" w:lineRule="auto"/>
      <w:ind w:left="0"/>
      <w:jc w:val="left"/>
    </w:pPr>
    <w:rPr>
      <w:rFonts w:ascii="Sagem" w:hAnsi="Sagem"/>
      <w:color w:val="0000FF"/>
      <w:lang w:val="en-GB" w:eastAsia="en-US"/>
    </w:rPr>
  </w:style>
  <w:style w:type="paragraph" w:customStyle="1" w:styleId="XEnteteRappelTitre">
    <w:name w:val="X.Entete.Rappel Titre"/>
    <w:basedOn w:val="XEnteteSAGEMSA"/>
    <w:uiPriority w:val="99"/>
    <w:rsid w:val="00A27612"/>
    <w:pPr>
      <w:spacing w:before="120"/>
      <w:jc w:val="right"/>
    </w:pPr>
    <w:rPr>
      <w:rFonts w:ascii="Arial" w:hAnsi="Arial"/>
      <w:position w:val="6"/>
      <w:sz w:val="18"/>
      <w:szCs w:val="18"/>
    </w:rPr>
  </w:style>
  <w:style w:type="paragraph" w:customStyle="1" w:styleId="XLogoen-tteSAGEM">
    <w:name w:val="X.Logo en-tête.SAGEM"/>
    <w:basedOn w:val="Normal"/>
    <w:uiPriority w:val="99"/>
    <w:rsid w:val="00A27612"/>
    <w:pPr>
      <w:tabs>
        <w:tab w:val="right" w:pos="2268"/>
      </w:tabs>
      <w:spacing w:before="60" w:after="100"/>
      <w:ind w:left="74"/>
      <w:jc w:val="right"/>
    </w:pPr>
    <w:rPr>
      <w:rFonts w:ascii="Sagem" w:hAnsi="Sagem"/>
      <w:color w:val="0000FF"/>
      <w:lang w:val="en-GB" w:eastAsia="en-US"/>
    </w:rPr>
  </w:style>
  <w:style w:type="paragraph" w:customStyle="1" w:styleId="Lettre">
    <w:name w:val="Lettre"/>
    <w:basedOn w:val="Texte"/>
    <w:uiPriority w:val="99"/>
    <w:rsid w:val="00A27612"/>
    <w:pPr>
      <w:tabs>
        <w:tab w:val="clear" w:pos="2439"/>
      </w:tabs>
      <w:spacing w:after="40"/>
      <w:ind w:left="0"/>
    </w:pPr>
    <w:rPr>
      <w:b/>
      <w:bCs/>
      <w:lang w:val="es-MX"/>
    </w:rPr>
  </w:style>
  <w:style w:type="paragraph" w:styleId="Direccinsobre">
    <w:name w:val="envelope address"/>
    <w:basedOn w:val="Normal"/>
    <w:uiPriority w:val="99"/>
    <w:rsid w:val="00A27612"/>
    <w:pPr>
      <w:framePr w:w="7938" w:h="1985" w:hRule="exact" w:hSpace="141" w:wrap="auto" w:hAnchor="page" w:xAlign="center" w:yAlign="bottom"/>
      <w:ind w:left="2835"/>
    </w:pPr>
    <w:rPr>
      <w:rFonts w:ascii="Arial" w:hAnsi="Arial" w:cs="Arial"/>
      <w:sz w:val="24"/>
      <w:szCs w:val="24"/>
      <w:lang w:val="es-ES" w:eastAsia="fr-FR"/>
    </w:rPr>
  </w:style>
  <w:style w:type="paragraph" w:styleId="Remitedesobre">
    <w:name w:val="envelope return"/>
    <w:basedOn w:val="Normal"/>
    <w:uiPriority w:val="99"/>
    <w:rsid w:val="00A27612"/>
    <w:rPr>
      <w:rFonts w:ascii="Arial" w:hAnsi="Arial" w:cs="Arial"/>
      <w:lang w:val="es-ES" w:eastAsia="fr-FR"/>
    </w:rPr>
  </w:style>
  <w:style w:type="paragraph" w:styleId="DireccinHTML">
    <w:name w:val="HTML Address"/>
    <w:basedOn w:val="Normal"/>
    <w:link w:val="DireccinHTMLCar"/>
    <w:uiPriority w:val="99"/>
    <w:rsid w:val="00A27612"/>
    <w:rPr>
      <w:i/>
      <w:iCs/>
      <w:lang w:val="es-ES" w:eastAsia="fr-FR"/>
    </w:rPr>
  </w:style>
  <w:style w:type="character" w:customStyle="1" w:styleId="DireccinHTMLCar">
    <w:name w:val="Dirección HTML Car"/>
    <w:basedOn w:val="Fuentedeprrafopredeter"/>
    <w:link w:val="DireccinHTML"/>
    <w:uiPriority w:val="99"/>
    <w:rsid w:val="00A27612"/>
    <w:rPr>
      <w:i/>
      <w:iCs/>
      <w:lang w:val="es-ES" w:eastAsia="fr-FR"/>
    </w:rPr>
  </w:style>
  <w:style w:type="paragraph" w:styleId="Fecha">
    <w:name w:val="Date"/>
    <w:basedOn w:val="Normal"/>
    <w:next w:val="Normal"/>
    <w:link w:val="FechaCar"/>
    <w:uiPriority w:val="99"/>
    <w:rsid w:val="00A27612"/>
    <w:rPr>
      <w:lang w:val="es-ES" w:eastAsia="fr-FR"/>
    </w:rPr>
  </w:style>
  <w:style w:type="character" w:customStyle="1" w:styleId="FechaCar">
    <w:name w:val="Fecha Car"/>
    <w:basedOn w:val="Fuentedeprrafopredeter"/>
    <w:link w:val="Fecha"/>
    <w:uiPriority w:val="99"/>
    <w:rsid w:val="00A27612"/>
    <w:rPr>
      <w:lang w:val="es-ES" w:eastAsia="fr-FR"/>
    </w:rPr>
  </w:style>
  <w:style w:type="paragraph" w:styleId="Encabezadodemensaje">
    <w:name w:val="Message Header"/>
    <w:basedOn w:val="Normal"/>
    <w:link w:val="EncabezadodemensajeCar"/>
    <w:rsid w:val="00A2761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szCs w:val="24"/>
      <w:lang w:val="es-ES" w:eastAsia="fr-FR"/>
    </w:rPr>
  </w:style>
  <w:style w:type="character" w:customStyle="1" w:styleId="EncabezadodemensajeCar">
    <w:name w:val="Encabezado de mensaje Car"/>
    <w:basedOn w:val="Fuentedeprrafopredeter"/>
    <w:link w:val="Encabezadodemensaje"/>
    <w:rsid w:val="00A27612"/>
    <w:rPr>
      <w:rFonts w:ascii="Cambria" w:hAnsi="Cambria"/>
      <w:sz w:val="24"/>
      <w:szCs w:val="24"/>
      <w:shd w:val="pct20" w:color="auto" w:fill="auto"/>
      <w:lang w:val="es-ES" w:eastAsia="fr-FR"/>
    </w:rPr>
  </w:style>
  <w:style w:type="paragraph" w:styleId="Cierre">
    <w:name w:val="Closing"/>
    <w:basedOn w:val="Normal"/>
    <w:link w:val="CierreCar"/>
    <w:uiPriority w:val="99"/>
    <w:rsid w:val="00A27612"/>
    <w:pPr>
      <w:ind w:left="4252"/>
    </w:pPr>
    <w:rPr>
      <w:lang w:val="es-ES" w:eastAsia="fr-FR"/>
    </w:rPr>
  </w:style>
  <w:style w:type="character" w:customStyle="1" w:styleId="CierreCar">
    <w:name w:val="Cierre Car"/>
    <w:basedOn w:val="Fuentedeprrafopredeter"/>
    <w:link w:val="Cierre"/>
    <w:uiPriority w:val="99"/>
    <w:rsid w:val="00A27612"/>
    <w:rPr>
      <w:lang w:val="es-ES" w:eastAsia="fr-FR"/>
    </w:rPr>
  </w:style>
  <w:style w:type="paragraph" w:styleId="Lista5">
    <w:name w:val="List 5"/>
    <w:basedOn w:val="Normal"/>
    <w:uiPriority w:val="99"/>
    <w:rsid w:val="00A27612"/>
    <w:pPr>
      <w:ind w:left="1415" w:hanging="283"/>
    </w:pPr>
    <w:rPr>
      <w:lang w:val="es-ES" w:eastAsia="fr-FR"/>
    </w:rPr>
  </w:style>
  <w:style w:type="paragraph" w:styleId="Continuarlista3">
    <w:name w:val="List Continue 3"/>
    <w:basedOn w:val="Normal"/>
    <w:uiPriority w:val="99"/>
    <w:rsid w:val="00A27612"/>
    <w:pPr>
      <w:spacing w:after="120"/>
      <w:ind w:left="849"/>
    </w:pPr>
    <w:rPr>
      <w:lang w:val="es-ES" w:eastAsia="fr-FR"/>
    </w:rPr>
  </w:style>
  <w:style w:type="paragraph" w:styleId="Continuarlista4">
    <w:name w:val="List Continue 4"/>
    <w:basedOn w:val="Normal"/>
    <w:uiPriority w:val="99"/>
    <w:rsid w:val="00A27612"/>
    <w:pPr>
      <w:spacing w:after="120"/>
      <w:ind w:left="1132"/>
    </w:pPr>
    <w:rPr>
      <w:lang w:val="es-ES" w:eastAsia="fr-FR"/>
    </w:rPr>
  </w:style>
  <w:style w:type="paragraph" w:styleId="Continuarlista5">
    <w:name w:val="List Continue 5"/>
    <w:basedOn w:val="Normal"/>
    <w:uiPriority w:val="99"/>
    <w:rsid w:val="00A27612"/>
    <w:pPr>
      <w:spacing w:after="120"/>
      <w:ind w:left="1415"/>
    </w:pPr>
    <w:rPr>
      <w:lang w:val="es-ES" w:eastAsia="fr-FR"/>
    </w:rPr>
  </w:style>
  <w:style w:type="paragraph" w:styleId="Textoindependienteprimerasangra">
    <w:name w:val="Body Text First Indent"/>
    <w:basedOn w:val="Textoindependiente"/>
    <w:link w:val="TextoindependienteprimerasangraCar"/>
    <w:uiPriority w:val="99"/>
    <w:rsid w:val="00A27612"/>
    <w:pPr>
      <w:spacing w:after="120"/>
      <w:ind w:firstLine="210"/>
      <w:jc w:val="left"/>
    </w:pPr>
    <w:rPr>
      <w:rFonts w:ascii="Times New Roman" w:hAnsi="Times New Roman"/>
      <w:sz w:val="20"/>
      <w:lang w:val="es-ES" w:eastAsia="fr-FR"/>
    </w:rPr>
  </w:style>
  <w:style w:type="character" w:customStyle="1" w:styleId="TextoindependienteprimerasangraCar">
    <w:name w:val="Texto independiente primera sangría Car"/>
    <w:basedOn w:val="TextoindependienteCar1"/>
    <w:link w:val="Textoindependienteprimerasangra"/>
    <w:uiPriority w:val="99"/>
    <w:rsid w:val="00A27612"/>
    <w:rPr>
      <w:rFonts w:ascii="Arial" w:hAnsi="Arial"/>
      <w:sz w:val="22"/>
      <w:lang w:val="es-ES" w:eastAsia="fr-FR"/>
    </w:rPr>
  </w:style>
  <w:style w:type="paragraph" w:styleId="Sangranormal">
    <w:name w:val="Normal Indent"/>
    <w:basedOn w:val="Normal"/>
    <w:uiPriority w:val="99"/>
    <w:rsid w:val="00A27612"/>
    <w:pPr>
      <w:ind w:left="708"/>
    </w:pPr>
    <w:rPr>
      <w:lang w:val="es-ES" w:eastAsia="fr-FR"/>
    </w:rPr>
  </w:style>
  <w:style w:type="paragraph" w:styleId="Saludo">
    <w:name w:val="Salutation"/>
    <w:basedOn w:val="Normal"/>
    <w:next w:val="Normal"/>
    <w:link w:val="SaludoCar"/>
    <w:rsid w:val="00A27612"/>
    <w:rPr>
      <w:lang w:val="es-ES" w:eastAsia="fr-FR"/>
    </w:rPr>
  </w:style>
  <w:style w:type="character" w:customStyle="1" w:styleId="SaludoCar">
    <w:name w:val="Saludo Car"/>
    <w:basedOn w:val="Fuentedeprrafopredeter"/>
    <w:link w:val="Saludo"/>
    <w:rsid w:val="00A27612"/>
    <w:rPr>
      <w:lang w:val="es-ES" w:eastAsia="fr-FR"/>
    </w:rPr>
  </w:style>
  <w:style w:type="paragraph" w:styleId="Firma">
    <w:name w:val="Signature"/>
    <w:basedOn w:val="Normal"/>
    <w:link w:val="FirmaCar"/>
    <w:uiPriority w:val="99"/>
    <w:rsid w:val="00A27612"/>
    <w:pPr>
      <w:ind w:left="4252"/>
    </w:pPr>
    <w:rPr>
      <w:lang w:val="es-ES" w:eastAsia="fr-FR"/>
    </w:rPr>
  </w:style>
  <w:style w:type="character" w:customStyle="1" w:styleId="FirmaCar">
    <w:name w:val="Firma Car"/>
    <w:basedOn w:val="Fuentedeprrafopredeter"/>
    <w:link w:val="Firma"/>
    <w:uiPriority w:val="99"/>
    <w:rsid w:val="00A27612"/>
    <w:rPr>
      <w:lang w:val="es-ES" w:eastAsia="fr-FR"/>
    </w:rPr>
  </w:style>
  <w:style w:type="paragraph" w:styleId="Firmadecorreoelectrnico">
    <w:name w:val="E-mail Signature"/>
    <w:basedOn w:val="Normal"/>
    <w:link w:val="FirmadecorreoelectrnicoCar"/>
    <w:uiPriority w:val="99"/>
    <w:rsid w:val="00A27612"/>
    <w:rPr>
      <w:lang w:val="es-ES" w:eastAsia="fr-FR"/>
    </w:rPr>
  </w:style>
  <w:style w:type="character" w:customStyle="1" w:styleId="FirmadecorreoelectrnicoCar">
    <w:name w:val="Firma de correo electrónico Car"/>
    <w:basedOn w:val="Fuentedeprrafopredeter"/>
    <w:link w:val="Firmadecorreoelectrnico"/>
    <w:uiPriority w:val="99"/>
    <w:rsid w:val="00A27612"/>
    <w:rPr>
      <w:lang w:val="es-ES" w:eastAsia="fr-FR"/>
    </w:rPr>
  </w:style>
  <w:style w:type="paragraph" w:styleId="Textoconsangra">
    <w:name w:val="table of authorities"/>
    <w:basedOn w:val="Normal"/>
    <w:next w:val="Normal"/>
    <w:uiPriority w:val="99"/>
    <w:semiHidden/>
    <w:rsid w:val="00A27612"/>
    <w:pPr>
      <w:ind w:left="200" w:hanging="200"/>
    </w:pPr>
    <w:rPr>
      <w:lang w:val="es-ES" w:eastAsia="fr-FR"/>
    </w:rPr>
  </w:style>
  <w:style w:type="paragraph" w:styleId="Encabezadodenota">
    <w:name w:val="Note Heading"/>
    <w:basedOn w:val="Normal"/>
    <w:next w:val="Normal"/>
    <w:link w:val="EncabezadodenotaCar"/>
    <w:uiPriority w:val="99"/>
    <w:rsid w:val="00A27612"/>
    <w:rPr>
      <w:lang w:val="es-ES" w:eastAsia="fr-FR"/>
    </w:rPr>
  </w:style>
  <w:style w:type="character" w:customStyle="1" w:styleId="EncabezadodenotaCar">
    <w:name w:val="Encabezado de nota Car"/>
    <w:basedOn w:val="Fuentedeprrafopredeter"/>
    <w:link w:val="Encabezadodenota"/>
    <w:uiPriority w:val="99"/>
    <w:rsid w:val="00A27612"/>
    <w:rPr>
      <w:lang w:val="es-ES" w:eastAsia="fr-FR"/>
    </w:rPr>
  </w:style>
  <w:style w:type="paragraph" w:customStyle="1" w:styleId="Bullet20">
    <w:name w:val="Bullet 2"/>
    <w:basedOn w:val="Bullet1"/>
    <w:autoRedefine/>
    <w:uiPriority w:val="99"/>
    <w:rsid w:val="00A27612"/>
    <w:pPr>
      <w:numPr>
        <w:numId w:val="62"/>
      </w:numPr>
      <w:tabs>
        <w:tab w:val="clear" w:pos="360"/>
        <w:tab w:val="num" w:pos="1069"/>
        <w:tab w:val="num" w:pos="3155"/>
      </w:tabs>
      <w:ind w:left="3155"/>
    </w:pPr>
    <w:rPr>
      <w:color w:val="auto"/>
      <w:lang w:val="es-ES"/>
    </w:rPr>
  </w:style>
  <w:style w:type="paragraph" w:customStyle="1" w:styleId="Bullet1suite">
    <w:name w:val="Bullet1 suite"/>
    <w:basedOn w:val="Bullet1"/>
    <w:uiPriority w:val="99"/>
    <w:rsid w:val="00A27612"/>
    <w:pPr>
      <w:numPr>
        <w:numId w:val="0"/>
      </w:numPr>
      <w:ind w:left="2835"/>
    </w:pPr>
    <w:rPr>
      <w:color w:val="auto"/>
    </w:rPr>
  </w:style>
  <w:style w:type="paragraph" w:customStyle="1" w:styleId="TexteFigure">
    <w:name w:val="Texte Figure"/>
    <w:basedOn w:val="Texte"/>
    <w:next w:val="TexteFigureLgende"/>
    <w:uiPriority w:val="99"/>
    <w:rsid w:val="00A27612"/>
    <w:pPr>
      <w:keepNext/>
      <w:tabs>
        <w:tab w:val="clear" w:pos="2439"/>
      </w:tabs>
      <w:autoSpaceDE/>
      <w:autoSpaceDN/>
      <w:adjustRightInd/>
      <w:spacing w:before="120" w:after="60" w:line="240" w:lineRule="auto"/>
      <w:ind w:left="0"/>
      <w:jc w:val="center"/>
    </w:pPr>
    <w:rPr>
      <w:rFonts w:ascii="Arial" w:hAnsi="Arial"/>
      <w:color w:val="auto"/>
      <w:sz w:val="22"/>
      <w:lang w:val="en-GB"/>
    </w:rPr>
  </w:style>
  <w:style w:type="paragraph" w:customStyle="1" w:styleId="TexteFigureLgende">
    <w:name w:val="Texte Figure Légende"/>
    <w:basedOn w:val="Texte"/>
    <w:next w:val="Texte"/>
    <w:uiPriority w:val="99"/>
    <w:rsid w:val="00A27612"/>
    <w:pPr>
      <w:tabs>
        <w:tab w:val="clear" w:pos="2439"/>
      </w:tabs>
      <w:autoSpaceDE/>
      <w:autoSpaceDN/>
      <w:adjustRightInd/>
      <w:spacing w:before="60" w:after="240" w:line="240" w:lineRule="auto"/>
      <w:ind w:left="0"/>
      <w:jc w:val="center"/>
    </w:pPr>
    <w:rPr>
      <w:rFonts w:ascii="Arial" w:hAnsi="Arial"/>
      <w:color w:val="auto"/>
      <w:sz w:val="22"/>
      <w:lang w:val="en-GB"/>
    </w:rPr>
  </w:style>
  <w:style w:type="paragraph" w:customStyle="1" w:styleId="TextePuce10">
    <w:name w:val="Texte Puce 1"/>
    <w:basedOn w:val="Texte"/>
    <w:uiPriority w:val="99"/>
    <w:rsid w:val="00A27612"/>
    <w:pPr>
      <w:tabs>
        <w:tab w:val="clear" w:pos="2439"/>
        <w:tab w:val="num" w:pos="360"/>
      </w:tabs>
      <w:autoSpaceDE/>
      <w:autoSpaceDN/>
      <w:adjustRightInd/>
      <w:spacing w:before="120" w:after="0" w:line="240" w:lineRule="auto"/>
      <w:ind w:left="360" w:hanging="360"/>
    </w:pPr>
    <w:rPr>
      <w:rFonts w:ascii="Arial" w:hAnsi="Arial"/>
      <w:color w:val="auto"/>
      <w:sz w:val="22"/>
      <w:lang w:val="en-GB"/>
    </w:rPr>
  </w:style>
  <w:style w:type="paragraph" w:customStyle="1" w:styleId="TextePuce1Corps">
    <w:name w:val="Texte Puce 1 Corps"/>
    <w:basedOn w:val="Texte"/>
    <w:uiPriority w:val="99"/>
    <w:rsid w:val="00A27612"/>
    <w:pPr>
      <w:tabs>
        <w:tab w:val="clear" w:pos="2439"/>
      </w:tabs>
      <w:autoSpaceDE/>
      <w:autoSpaceDN/>
      <w:adjustRightInd/>
      <w:spacing w:before="0" w:after="0" w:line="240" w:lineRule="auto"/>
      <w:ind w:left="425"/>
    </w:pPr>
    <w:rPr>
      <w:rFonts w:ascii="Arial" w:hAnsi="Arial"/>
      <w:color w:val="auto"/>
      <w:sz w:val="22"/>
      <w:lang w:val="en-GB"/>
    </w:rPr>
  </w:style>
  <w:style w:type="paragraph" w:customStyle="1" w:styleId="TextePuce2">
    <w:name w:val="Texte Puce 2"/>
    <w:basedOn w:val="Texte"/>
    <w:uiPriority w:val="99"/>
    <w:rsid w:val="00A27612"/>
    <w:pPr>
      <w:tabs>
        <w:tab w:val="clear" w:pos="2439"/>
        <w:tab w:val="num" w:pos="717"/>
      </w:tabs>
      <w:autoSpaceDE/>
      <w:autoSpaceDN/>
      <w:adjustRightInd/>
      <w:spacing w:before="60" w:after="0" w:line="240" w:lineRule="auto"/>
      <w:ind w:left="717" w:hanging="360"/>
    </w:pPr>
    <w:rPr>
      <w:rFonts w:ascii="Arial" w:hAnsi="Arial"/>
      <w:color w:val="auto"/>
      <w:sz w:val="22"/>
      <w:lang w:val="en-GB"/>
    </w:rPr>
  </w:style>
  <w:style w:type="paragraph" w:customStyle="1" w:styleId="TextePuce2Corps">
    <w:name w:val="Texte Puce 2 Corps"/>
    <w:basedOn w:val="Texte"/>
    <w:uiPriority w:val="99"/>
    <w:rsid w:val="00A27612"/>
    <w:pPr>
      <w:tabs>
        <w:tab w:val="clear" w:pos="2439"/>
      </w:tabs>
      <w:autoSpaceDE/>
      <w:autoSpaceDN/>
      <w:adjustRightInd/>
      <w:spacing w:before="0" w:after="0" w:line="240" w:lineRule="auto"/>
      <w:ind w:left="709"/>
    </w:pPr>
    <w:rPr>
      <w:rFonts w:ascii="Arial" w:hAnsi="Arial"/>
      <w:color w:val="auto"/>
      <w:sz w:val="22"/>
      <w:lang w:val="en-GB"/>
    </w:rPr>
  </w:style>
  <w:style w:type="paragraph" w:customStyle="1" w:styleId="TexteListe1">
    <w:name w:val="Texte Liste 1"/>
    <w:basedOn w:val="Texte"/>
    <w:uiPriority w:val="99"/>
    <w:rsid w:val="00A27612"/>
    <w:pPr>
      <w:tabs>
        <w:tab w:val="clear" w:pos="2439"/>
        <w:tab w:val="num" w:pos="431"/>
      </w:tabs>
      <w:autoSpaceDE/>
      <w:autoSpaceDN/>
      <w:adjustRightInd/>
      <w:spacing w:before="120" w:after="0" w:line="240" w:lineRule="auto"/>
      <w:ind w:left="431" w:hanging="431"/>
    </w:pPr>
    <w:rPr>
      <w:rFonts w:ascii="Arial" w:hAnsi="Arial"/>
      <w:color w:val="auto"/>
      <w:sz w:val="22"/>
      <w:lang w:val="en-GB"/>
    </w:rPr>
  </w:style>
  <w:style w:type="paragraph" w:customStyle="1" w:styleId="TexteListe2">
    <w:name w:val="Texte Liste 2"/>
    <w:basedOn w:val="Texte"/>
    <w:uiPriority w:val="99"/>
    <w:rsid w:val="00A27612"/>
    <w:pPr>
      <w:tabs>
        <w:tab w:val="clear" w:pos="2439"/>
        <w:tab w:val="num" w:pos="851"/>
      </w:tabs>
      <w:autoSpaceDE/>
      <w:autoSpaceDN/>
      <w:adjustRightInd/>
      <w:spacing w:before="60" w:after="0" w:line="240" w:lineRule="auto"/>
      <w:ind w:left="851" w:hanging="426"/>
    </w:pPr>
    <w:rPr>
      <w:rFonts w:ascii="Arial" w:hAnsi="Arial"/>
      <w:color w:val="auto"/>
      <w:sz w:val="22"/>
      <w:lang w:val="en-GB"/>
    </w:rPr>
  </w:style>
  <w:style w:type="paragraph" w:customStyle="1" w:styleId="Style1">
    <w:name w:val="Style1"/>
    <w:basedOn w:val="Ttulo4"/>
    <w:autoRedefine/>
    <w:uiPriority w:val="99"/>
    <w:rsid w:val="00A27612"/>
    <w:pPr>
      <w:numPr>
        <w:numId w:val="63"/>
      </w:numPr>
      <w:tabs>
        <w:tab w:val="right" w:pos="993"/>
        <w:tab w:val="num" w:pos="1069"/>
        <w:tab w:val="left" w:pos="1134"/>
      </w:tabs>
      <w:spacing w:before="40" w:after="160"/>
    </w:pPr>
    <w:rPr>
      <w:rFonts w:ascii="Arial Gras" w:hAnsi="Arial Gras"/>
      <w:caps/>
      <w:snapToGrid/>
      <w:color w:val="auto"/>
      <w:sz w:val="22"/>
      <w:lang w:val="en-GB" w:eastAsia="fr-FR"/>
    </w:rPr>
  </w:style>
  <w:style w:type="paragraph" w:customStyle="1" w:styleId="Titre4a">
    <w:name w:val="Titre 4a"/>
    <w:basedOn w:val="Ttulo4"/>
    <w:autoRedefine/>
    <w:uiPriority w:val="99"/>
    <w:rsid w:val="00A27612"/>
    <w:pPr>
      <w:numPr>
        <w:numId w:val="64"/>
      </w:numPr>
      <w:tabs>
        <w:tab w:val="num" w:pos="851"/>
        <w:tab w:val="right" w:pos="993"/>
        <w:tab w:val="left" w:pos="1134"/>
      </w:tabs>
      <w:spacing w:before="40" w:after="160"/>
    </w:pPr>
    <w:rPr>
      <w:rFonts w:ascii="Arial Gras" w:hAnsi="Arial Gras"/>
      <w:caps/>
      <w:snapToGrid/>
      <w:color w:val="auto"/>
      <w:sz w:val="22"/>
      <w:lang w:val="en-GB" w:eastAsia="fr-FR"/>
    </w:rPr>
  </w:style>
  <w:style w:type="paragraph" w:customStyle="1" w:styleId="Titre5b">
    <w:name w:val="Titre 5b"/>
    <w:basedOn w:val="Ttulo5"/>
    <w:autoRedefine/>
    <w:uiPriority w:val="99"/>
    <w:rsid w:val="00A27612"/>
    <w:pPr>
      <w:numPr>
        <w:numId w:val="65"/>
      </w:numPr>
      <w:tabs>
        <w:tab w:val="num" w:pos="785"/>
        <w:tab w:val="right" w:pos="993"/>
        <w:tab w:val="left" w:pos="1134"/>
      </w:tabs>
      <w:spacing w:before="20" w:after="160"/>
      <w:jc w:val="left"/>
    </w:pPr>
    <w:rPr>
      <w:rFonts w:ascii="AvantGarde Md BT" w:hAnsi="AvantGarde Md BT"/>
      <w:caps/>
      <w:sz w:val="22"/>
      <w:lang w:val="en-GB" w:eastAsia="fr-FR"/>
    </w:rPr>
  </w:style>
  <w:style w:type="paragraph" w:customStyle="1" w:styleId="B1">
    <w:name w:val="B1"/>
    <w:basedOn w:val="P11"/>
    <w:uiPriority w:val="99"/>
    <w:rsid w:val="00A27612"/>
    <w:pPr>
      <w:numPr>
        <w:numId w:val="66"/>
      </w:numPr>
    </w:pPr>
  </w:style>
  <w:style w:type="paragraph" w:customStyle="1" w:styleId="P11">
    <w:name w:val="P1"/>
    <w:uiPriority w:val="99"/>
    <w:rsid w:val="00A27612"/>
    <w:pPr>
      <w:spacing w:after="240" w:line="320" w:lineRule="exact"/>
      <w:ind w:left="1134"/>
      <w:jc w:val="both"/>
    </w:pPr>
    <w:rPr>
      <w:rFonts w:ascii="Arial" w:hAnsi="Arial"/>
      <w:sz w:val="24"/>
      <w:szCs w:val="24"/>
      <w:lang w:val="en-US" w:eastAsia="en-US"/>
    </w:rPr>
  </w:style>
  <w:style w:type="paragraph" w:customStyle="1" w:styleId="TexteBullet4">
    <w:name w:val="Texte Bullet4"/>
    <w:basedOn w:val="TexteBullet1"/>
    <w:uiPriority w:val="99"/>
    <w:rsid w:val="00A27612"/>
    <w:pPr>
      <w:numPr>
        <w:numId w:val="67"/>
      </w:numPr>
      <w:tabs>
        <w:tab w:val="clear" w:pos="3198"/>
      </w:tabs>
      <w:ind w:left="2835" w:right="360" w:hanging="788"/>
    </w:pPr>
    <w:rPr>
      <w:lang w:val="en-GB"/>
    </w:rPr>
  </w:style>
  <w:style w:type="paragraph" w:customStyle="1" w:styleId="P1-Bold">
    <w:name w:val="P1-Bold"/>
    <w:basedOn w:val="P11"/>
    <w:uiPriority w:val="99"/>
    <w:rsid w:val="00A27612"/>
    <w:rPr>
      <w:b/>
      <w:bCs/>
    </w:rPr>
  </w:style>
  <w:style w:type="paragraph" w:customStyle="1" w:styleId="CM3">
    <w:name w:val="CM3"/>
    <w:basedOn w:val="Default"/>
    <w:next w:val="Default"/>
    <w:uiPriority w:val="99"/>
    <w:rsid w:val="00A27612"/>
    <w:pPr>
      <w:widowControl w:val="0"/>
      <w:spacing w:line="300" w:lineRule="atLeast"/>
    </w:pPr>
    <w:rPr>
      <w:rFonts w:ascii="Helvetica" w:hAnsi="Helvetica" w:cs="Times New Roman"/>
      <w:color w:val="auto"/>
      <w:sz w:val="20"/>
      <w:lang w:val="es-ES"/>
    </w:rPr>
  </w:style>
  <w:style w:type="paragraph" w:customStyle="1" w:styleId="CM33">
    <w:name w:val="CM33"/>
    <w:basedOn w:val="Default"/>
    <w:next w:val="Default"/>
    <w:uiPriority w:val="99"/>
    <w:rsid w:val="00A27612"/>
    <w:pPr>
      <w:widowControl w:val="0"/>
      <w:spacing w:after="142"/>
    </w:pPr>
    <w:rPr>
      <w:rFonts w:ascii="Helvetica" w:hAnsi="Helvetica" w:cs="Times New Roman"/>
      <w:color w:val="auto"/>
      <w:sz w:val="20"/>
      <w:lang w:val="es-ES"/>
    </w:rPr>
  </w:style>
  <w:style w:type="paragraph" w:customStyle="1" w:styleId="CM34">
    <w:name w:val="CM34"/>
    <w:basedOn w:val="Default"/>
    <w:next w:val="Default"/>
    <w:uiPriority w:val="99"/>
    <w:rsid w:val="00A27612"/>
    <w:pPr>
      <w:widowControl w:val="0"/>
      <w:spacing w:after="170"/>
    </w:pPr>
    <w:rPr>
      <w:rFonts w:ascii="Helvetica" w:hAnsi="Helvetica" w:cs="Times New Roman"/>
      <w:color w:val="auto"/>
      <w:sz w:val="20"/>
      <w:lang w:val="es-ES"/>
    </w:rPr>
  </w:style>
  <w:style w:type="paragraph" w:customStyle="1" w:styleId="CM32">
    <w:name w:val="CM32"/>
    <w:basedOn w:val="Default"/>
    <w:next w:val="Default"/>
    <w:uiPriority w:val="99"/>
    <w:rsid w:val="00A27612"/>
    <w:pPr>
      <w:widowControl w:val="0"/>
      <w:spacing w:after="90"/>
    </w:pPr>
    <w:rPr>
      <w:rFonts w:ascii="Helvetica" w:hAnsi="Helvetica" w:cs="Times New Roman"/>
      <w:color w:val="auto"/>
      <w:sz w:val="20"/>
      <w:lang w:val="es-ES"/>
    </w:rPr>
  </w:style>
  <w:style w:type="paragraph" w:customStyle="1" w:styleId="CM35">
    <w:name w:val="CM35"/>
    <w:basedOn w:val="Default"/>
    <w:next w:val="Default"/>
    <w:uiPriority w:val="99"/>
    <w:rsid w:val="00A27612"/>
    <w:pPr>
      <w:widowControl w:val="0"/>
      <w:spacing w:after="453"/>
    </w:pPr>
    <w:rPr>
      <w:rFonts w:ascii="Helvetica" w:hAnsi="Helvetica" w:cs="Times New Roman"/>
      <w:color w:val="auto"/>
      <w:sz w:val="20"/>
      <w:lang w:val="es-ES"/>
    </w:rPr>
  </w:style>
  <w:style w:type="paragraph" w:customStyle="1" w:styleId="CM7">
    <w:name w:val="CM7"/>
    <w:basedOn w:val="Default"/>
    <w:next w:val="Default"/>
    <w:uiPriority w:val="99"/>
    <w:rsid w:val="00A27612"/>
    <w:pPr>
      <w:widowControl w:val="0"/>
      <w:spacing w:line="300" w:lineRule="atLeast"/>
    </w:pPr>
    <w:rPr>
      <w:rFonts w:ascii="Helvetica" w:hAnsi="Helvetica" w:cs="Times New Roman"/>
      <w:color w:val="auto"/>
      <w:sz w:val="20"/>
      <w:lang w:val="es-ES"/>
    </w:rPr>
  </w:style>
  <w:style w:type="paragraph" w:customStyle="1" w:styleId="CM36">
    <w:name w:val="CM36"/>
    <w:basedOn w:val="Default"/>
    <w:next w:val="Default"/>
    <w:uiPriority w:val="99"/>
    <w:rsid w:val="00A27612"/>
    <w:pPr>
      <w:widowControl w:val="0"/>
      <w:spacing w:after="518"/>
    </w:pPr>
    <w:rPr>
      <w:rFonts w:ascii="Helvetica" w:hAnsi="Helvetica" w:cs="Times New Roman"/>
      <w:color w:val="auto"/>
      <w:sz w:val="20"/>
      <w:lang w:val="es-ES"/>
    </w:rPr>
  </w:style>
  <w:style w:type="paragraph" w:customStyle="1" w:styleId="Bulletwithtext5">
    <w:name w:val="Bullet with text 5"/>
    <w:basedOn w:val="Normal"/>
    <w:uiPriority w:val="99"/>
    <w:rsid w:val="00A27612"/>
    <w:pPr>
      <w:numPr>
        <w:numId w:val="68"/>
      </w:numPr>
      <w:tabs>
        <w:tab w:val="clear" w:pos="360"/>
        <w:tab w:val="num" w:pos="1800"/>
      </w:tabs>
      <w:ind w:left="1800"/>
      <w:jc w:val="both"/>
    </w:pPr>
    <w:rPr>
      <w:rFonts w:ascii="Arial" w:hAnsi="Arial"/>
      <w:lang w:val="en-US"/>
    </w:rPr>
  </w:style>
  <w:style w:type="paragraph" w:customStyle="1" w:styleId="Numberedlist33">
    <w:name w:val="Numbered list 3.3"/>
    <w:basedOn w:val="Ttulo3"/>
    <w:next w:val="Normal"/>
    <w:uiPriority w:val="99"/>
    <w:rsid w:val="00A27612"/>
    <w:pPr>
      <w:numPr>
        <w:numId w:val="69"/>
      </w:numPr>
      <w:tabs>
        <w:tab w:val="clear" w:pos="1800"/>
        <w:tab w:val="num" w:pos="720"/>
      </w:tabs>
      <w:ind w:left="360"/>
      <w:jc w:val="both"/>
    </w:pPr>
    <w:rPr>
      <w:rFonts w:ascii="Times New Roman" w:hAnsi="Times New Roman"/>
      <w:snapToGrid/>
      <w:color w:val="auto"/>
      <w:sz w:val="22"/>
      <w:lang w:val="en-US"/>
    </w:rPr>
  </w:style>
  <w:style w:type="paragraph" w:customStyle="1" w:styleId="TextoCUVietas">
    <w:name w:val="Texto CU Viñetas"/>
    <w:basedOn w:val="TextoCU"/>
    <w:uiPriority w:val="99"/>
    <w:rsid w:val="00A27612"/>
    <w:pPr>
      <w:numPr>
        <w:numId w:val="70"/>
      </w:numPr>
      <w:tabs>
        <w:tab w:val="clear" w:pos="1080"/>
      </w:tabs>
    </w:pPr>
  </w:style>
  <w:style w:type="paragraph" w:customStyle="1" w:styleId="TextoCU">
    <w:name w:val="Texto CU"/>
    <w:uiPriority w:val="99"/>
    <w:rsid w:val="00A27612"/>
    <w:pPr>
      <w:ind w:left="720"/>
      <w:jc w:val="both"/>
    </w:pPr>
    <w:rPr>
      <w:rFonts w:ascii="Arial" w:hAnsi="Arial" w:cs="Arial"/>
      <w:lang w:eastAsia="en-US"/>
    </w:rPr>
  </w:style>
  <w:style w:type="paragraph" w:customStyle="1" w:styleId="TextoCUNmeros">
    <w:name w:val="Texto CU Números"/>
    <w:uiPriority w:val="99"/>
    <w:rsid w:val="00A27612"/>
    <w:pPr>
      <w:numPr>
        <w:numId w:val="71"/>
      </w:numPr>
      <w:spacing w:before="120" w:after="120"/>
      <w:jc w:val="both"/>
      <w:outlineLvl w:val="0"/>
    </w:pPr>
    <w:rPr>
      <w:rFonts w:ascii="Arial" w:hAnsi="Arial"/>
      <w:lang w:eastAsia="en-US"/>
    </w:rPr>
  </w:style>
  <w:style w:type="paragraph" w:customStyle="1" w:styleId="CommentSubject1">
    <w:name w:val="Comment Subject1"/>
    <w:basedOn w:val="Textocomentario"/>
    <w:next w:val="Textocomentario"/>
    <w:uiPriority w:val="99"/>
    <w:semiHidden/>
    <w:rsid w:val="00A27612"/>
    <w:rPr>
      <w:b/>
      <w:bCs/>
      <w:lang w:val="es-ES" w:eastAsia="fr-FR"/>
    </w:rPr>
  </w:style>
  <w:style w:type="paragraph" w:customStyle="1" w:styleId="Organizacinuno">
    <w:name w:val="Organización uno"/>
    <w:basedOn w:val="Normal"/>
    <w:next w:val="Normal"/>
    <w:uiPriority w:val="99"/>
    <w:rsid w:val="00A27612"/>
    <w:pPr>
      <w:tabs>
        <w:tab w:val="left" w:pos="1440"/>
        <w:tab w:val="right" w:pos="6480"/>
      </w:tabs>
      <w:spacing w:before="60" w:line="220" w:lineRule="atLeast"/>
      <w:jc w:val="both"/>
    </w:pPr>
    <w:rPr>
      <w:rFonts w:ascii="Garamond" w:hAnsi="Garamond"/>
      <w:sz w:val="22"/>
      <w:lang w:val="es-ES"/>
    </w:rPr>
  </w:style>
  <w:style w:type="character" w:customStyle="1" w:styleId="postbody1">
    <w:name w:val="postbody1"/>
    <w:uiPriority w:val="99"/>
    <w:rsid w:val="00A27612"/>
    <w:rPr>
      <w:rFonts w:cs="Times New Roman"/>
      <w:sz w:val="22"/>
      <w:szCs w:val="22"/>
    </w:rPr>
  </w:style>
  <w:style w:type="paragraph" w:customStyle="1" w:styleId="712Vectorizacin">
    <w:name w:val="7.1.2 Vectorización"/>
    <w:basedOn w:val="Texte"/>
    <w:uiPriority w:val="99"/>
    <w:rsid w:val="00A27612"/>
    <w:rPr>
      <w:rFonts w:ascii="Arial" w:hAnsi="Arial"/>
      <w:b/>
      <w:bCs/>
      <w:color w:val="auto"/>
      <w:sz w:val="24"/>
      <w:szCs w:val="24"/>
      <w:lang w:val="en-GB" w:eastAsia="en-US"/>
    </w:rPr>
  </w:style>
  <w:style w:type="paragraph" w:customStyle="1" w:styleId="Normal10">
    <w:name w:val="Normal 1"/>
    <w:uiPriority w:val="99"/>
    <w:rsid w:val="00A27612"/>
    <w:pPr>
      <w:spacing w:before="240" w:after="120"/>
      <w:jc w:val="both"/>
    </w:pPr>
    <w:rPr>
      <w:rFonts w:ascii="Times New Roman Italic" w:eastAsia="ヒラギノ角ゴ Pro W3" w:hAnsi="Times New Roman Italic"/>
      <w:color w:val="000000"/>
      <w:sz w:val="24"/>
      <w:u w:val="single"/>
      <w:lang w:val="en-US" w:eastAsia="es-ES_tradnl"/>
    </w:rPr>
  </w:style>
  <w:style w:type="paragraph" w:customStyle="1" w:styleId="VIETALETRAS">
    <w:name w:val="VIÑETA LETRAS"/>
    <w:basedOn w:val="Normal"/>
    <w:uiPriority w:val="99"/>
    <w:rsid w:val="00A27612"/>
    <w:pPr>
      <w:jc w:val="both"/>
    </w:pPr>
    <w:rPr>
      <w:rFonts w:ascii="Arial" w:hAnsi="Arial"/>
      <w:sz w:val="22"/>
    </w:rPr>
  </w:style>
  <w:style w:type="paragraph" w:customStyle="1" w:styleId="NJ3Text">
    <w:name w:val="NJ 3 Text"/>
    <w:basedOn w:val="Normal"/>
    <w:uiPriority w:val="99"/>
    <w:rsid w:val="00A27612"/>
    <w:pPr>
      <w:spacing w:before="120" w:after="60" w:line="260" w:lineRule="exact"/>
      <w:ind w:left="1080" w:right="360"/>
      <w:jc w:val="both"/>
    </w:pPr>
    <w:rPr>
      <w:rFonts w:ascii="Arial" w:hAnsi="Arial"/>
      <w:lang w:val="en-US" w:eastAsia="es-CO"/>
    </w:rPr>
  </w:style>
  <w:style w:type="paragraph" w:customStyle="1" w:styleId="Body">
    <w:name w:val="Body"/>
    <w:qFormat/>
    <w:rsid w:val="00A27612"/>
    <w:pPr>
      <w:tabs>
        <w:tab w:val="left" w:pos="851"/>
        <w:tab w:val="left" w:pos="1134"/>
        <w:tab w:val="left" w:pos="1418"/>
        <w:tab w:val="left" w:pos="1701"/>
        <w:tab w:val="left" w:pos="1985"/>
        <w:tab w:val="left" w:pos="2268"/>
        <w:tab w:val="left" w:pos="2552"/>
        <w:tab w:val="left" w:pos="2835"/>
        <w:tab w:val="left" w:pos="3119"/>
        <w:tab w:val="right" w:pos="3402"/>
        <w:tab w:val="left" w:pos="3969"/>
        <w:tab w:val="left" w:pos="4536"/>
        <w:tab w:val="left" w:pos="5103"/>
        <w:tab w:val="left" w:pos="5670"/>
      </w:tabs>
      <w:ind w:left="567"/>
    </w:pPr>
    <w:rPr>
      <w:rFonts w:ascii="Arial" w:hAnsi="Arial"/>
      <w:lang w:val="es-ES_tradnl"/>
    </w:rPr>
  </w:style>
  <w:style w:type="paragraph" w:customStyle="1" w:styleId="ByLine">
    <w:name w:val="ByLine"/>
    <w:basedOn w:val="Normal"/>
    <w:uiPriority w:val="99"/>
    <w:rsid w:val="00A27612"/>
    <w:pPr>
      <w:jc w:val="right"/>
    </w:pPr>
    <w:rPr>
      <w:rFonts w:ascii="Arial" w:hAnsi="Arial"/>
      <w:b/>
      <w:sz w:val="28"/>
      <w:lang w:val="es-ES_tradnl"/>
    </w:rPr>
  </w:style>
  <w:style w:type="character" w:customStyle="1" w:styleId="PIM4Car">
    <w:name w:val="PIM 4 Car"/>
    <w:aliases w:val="H4 Car,t4 Car,h4 Car,chapitre 1.1.1.1 Car,h41 Car,Headline4 Car,Titre 41 Car,t4.T4 Car,l4 Car,I4 Car,Titre niveau 4 Car,Ref Heading 1 Car,rh1 Car,Heading sql Car,4 Car,Heading4 Car,H4-Heading 4 Car,a. Car,Map Title Car Car"/>
    <w:uiPriority w:val="99"/>
    <w:locked/>
    <w:rsid w:val="00A27612"/>
    <w:rPr>
      <w:rFonts w:ascii="Helvetica" w:hAnsi="Helvetica" w:cs="Times New Roman"/>
      <w:b/>
      <w:bCs/>
      <w:sz w:val="28"/>
      <w:szCs w:val="28"/>
      <w:lang w:val="en-US" w:eastAsia="fr-FR"/>
    </w:rPr>
  </w:style>
  <w:style w:type="character" w:customStyle="1" w:styleId="H5Car">
    <w:name w:val="H5 Car"/>
    <w:aliases w:val="PIM 5 Car,Block Label Car Car"/>
    <w:uiPriority w:val="99"/>
    <w:locked/>
    <w:rsid w:val="00A27612"/>
    <w:rPr>
      <w:rFonts w:ascii="Helvetica" w:hAnsi="Helvetica" w:cs="Times New Roman"/>
      <w:b/>
      <w:bCs/>
      <w:iCs/>
      <w:sz w:val="26"/>
      <w:szCs w:val="26"/>
      <w:lang w:val="en-US" w:eastAsia="fr-FR"/>
    </w:rPr>
  </w:style>
  <w:style w:type="paragraph" w:customStyle="1" w:styleId="msonospacing0">
    <w:name w:val="msonospacing"/>
    <w:basedOn w:val="Normal"/>
    <w:uiPriority w:val="99"/>
    <w:rsid w:val="00A27612"/>
    <w:rPr>
      <w:rFonts w:ascii="Arial" w:hAnsi="Arial" w:cs="Arial"/>
      <w:sz w:val="28"/>
      <w:szCs w:val="28"/>
      <w:lang w:val="es-ES"/>
    </w:rPr>
  </w:style>
  <w:style w:type="character" w:customStyle="1" w:styleId="Heading3CharCar">
    <w:name w:val="Heading 3 Char Car"/>
    <w:aliases w:val="3 Car,Table Attribute Heading Car,h3 Car,H3&lt;------------------ Car,level_3 Car,PIM 3 Car,H3 Car,t3 Car,chapitre 1.1.1 Car,Head 3 Car,C Sub-Sub/Italic Car,Head 31 Car,Head 32 Car,C Sub-Sub/Italic1 Car,Head 33 Car,C Sub-Sub/Italic2 Car"/>
    <w:uiPriority w:val="99"/>
    <w:locked/>
    <w:rsid w:val="00A27612"/>
    <w:rPr>
      <w:rFonts w:ascii="Arial" w:hAnsi="Arial" w:cs="Times New Roman"/>
      <w:b/>
      <w:bCs/>
      <w:sz w:val="24"/>
      <w:szCs w:val="24"/>
      <w:lang w:val="en-GB" w:eastAsia="en-US"/>
    </w:rPr>
  </w:style>
  <w:style w:type="character" w:customStyle="1" w:styleId="CarCar19">
    <w:name w:val="Car Car19"/>
    <w:uiPriority w:val="99"/>
    <w:semiHidden/>
    <w:locked/>
    <w:rsid w:val="00A27612"/>
    <w:rPr>
      <w:rFonts w:cs="Times New Roman"/>
      <w:sz w:val="2"/>
      <w:lang w:val="es-ES" w:eastAsia="fr-FR"/>
    </w:rPr>
  </w:style>
  <w:style w:type="character" w:customStyle="1" w:styleId="CarCar14">
    <w:name w:val="Car Car14"/>
    <w:uiPriority w:val="99"/>
    <w:semiHidden/>
    <w:locked/>
    <w:rsid w:val="00A27612"/>
    <w:rPr>
      <w:rFonts w:cs="Times New Roman"/>
      <w:lang w:eastAsia="fr-FR"/>
    </w:rPr>
  </w:style>
  <w:style w:type="character" w:customStyle="1" w:styleId="CarCar21">
    <w:name w:val="Car Car21"/>
    <w:uiPriority w:val="99"/>
    <w:semiHidden/>
    <w:locked/>
    <w:rsid w:val="00A27612"/>
    <w:rPr>
      <w:rFonts w:cs="Times New Roman"/>
      <w:sz w:val="2"/>
      <w:lang w:val="es-ES" w:eastAsia="fr-FR"/>
    </w:rPr>
  </w:style>
  <w:style w:type="character" w:customStyle="1" w:styleId="apple-converted-space">
    <w:name w:val="apple-converted-space"/>
    <w:rsid w:val="00A27612"/>
    <w:rPr>
      <w:rFonts w:cs="Times New Roman"/>
    </w:rPr>
  </w:style>
  <w:style w:type="character" w:customStyle="1" w:styleId="CarCar15">
    <w:name w:val="Car Car15"/>
    <w:uiPriority w:val="99"/>
    <w:semiHidden/>
    <w:locked/>
    <w:rsid w:val="00A27612"/>
    <w:rPr>
      <w:rFonts w:cs="Times New Roman"/>
      <w:lang w:eastAsia="fr-FR"/>
    </w:rPr>
  </w:style>
  <w:style w:type="character" w:customStyle="1" w:styleId="Heading3CharCar1">
    <w:name w:val="Heading 3 Char Car1"/>
    <w:aliases w:val="3 Car1,Table Attribute Heading Car1,h3 Car1,H3&lt;------------------ Car1,level_3 Car1,PIM 3 Car1,H3 Car1,t3 Car1,chapitre 1.1.1 Car1,Head 3 Car1,C Sub-Sub/Italic Car1,Head 31 Car1,Head 32 Car1,C Sub-Sub/Italic1 Car1,Head 33 Car1"/>
    <w:uiPriority w:val="99"/>
    <w:locked/>
    <w:rsid w:val="00A27612"/>
    <w:rPr>
      <w:rFonts w:ascii="Arial" w:hAnsi="Arial" w:cs="Times New Roman"/>
      <w:b/>
      <w:bCs/>
      <w:sz w:val="24"/>
      <w:szCs w:val="24"/>
      <w:lang w:val="en-GB" w:eastAsia="en-US"/>
    </w:rPr>
  </w:style>
  <w:style w:type="character" w:customStyle="1" w:styleId="PIM4Car1">
    <w:name w:val="PIM 4 Car1"/>
    <w:aliases w:val="H4 Car1,t4 Car1,h4 Car1,chapitre 1.1.1.1 Car1,h41 Car1,Headline4 Car1,Titre 41 Car1,t4.T4 Car1,l4 Car1,I4 Car1,Titre niveau 4 Car1,Ref Heading 1 Car1,rh1 Car1,Heading sql Car1,4 Car1,Heading4 Car1,H4-Heading 4 Car1,a. Car1,Map Title Car Car1"/>
    <w:uiPriority w:val="99"/>
    <w:locked/>
    <w:rsid w:val="00A27612"/>
    <w:rPr>
      <w:rFonts w:ascii="Helvetica" w:hAnsi="Helvetica" w:cs="Times New Roman"/>
      <w:b/>
      <w:bCs/>
      <w:sz w:val="28"/>
      <w:szCs w:val="28"/>
      <w:lang w:val="en-US" w:eastAsia="fr-FR"/>
    </w:rPr>
  </w:style>
  <w:style w:type="character" w:customStyle="1" w:styleId="H5Car1">
    <w:name w:val="H5 Car1"/>
    <w:aliases w:val="PIM 5 Car1,Block Label Car Car1"/>
    <w:uiPriority w:val="99"/>
    <w:locked/>
    <w:rsid w:val="00A27612"/>
    <w:rPr>
      <w:rFonts w:ascii="Helvetica" w:hAnsi="Helvetica" w:cs="Times New Roman"/>
      <w:b/>
      <w:bCs/>
      <w:iCs/>
      <w:sz w:val="26"/>
      <w:szCs w:val="26"/>
      <w:lang w:val="en-US" w:eastAsia="fr-FR"/>
    </w:rPr>
  </w:style>
  <w:style w:type="character" w:customStyle="1" w:styleId="Heading3CharCar2">
    <w:name w:val="Heading 3 Char Car2"/>
    <w:aliases w:val="3 Car2,Table Attribute Heading Car2,h3 Car2,H3&lt;------------------ Car2,level_3 Car2,PIM 3 Car2,H3 Car2,t3 Car2,chapitre 1.1.1 Car2,Head 3 Car2,C Sub-Sub/Italic Car2,Head 31 Car2,Head 32 Car2,C Sub-Sub/Italic1 Car2,Head 33 Car2"/>
    <w:uiPriority w:val="99"/>
    <w:locked/>
    <w:rsid w:val="00A27612"/>
    <w:rPr>
      <w:rFonts w:ascii="Arial" w:hAnsi="Arial" w:cs="Times New Roman"/>
      <w:b/>
      <w:bCs/>
      <w:sz w:val="24"/>
      <w:szCs w:val="24"/>
      <w:lang w:val="en-GB" w:eastAsia="en-US" w:bidi="ar-SA"/>
    </w:rPr>
  </w:style>
  <w:style w:type="character" w:customStyle="1" w:styleId="CarCar16">
    <w:name w:val="Car Car16"/>
    <w:uiPriority w:val="99"/>
    <w:semiHidden/>
    <w:locked/>
    <w:rsid w:val="00A27612"/>
    <w:rPr>
      <w:rFonts w:cs="Times New Roman"/>
      <w:lang w:eastAsia="fr-FR"/>
    </w:rPr>
  </w:style>
  <w:style w:type="paragraph" w:customStyle="1" w:styleId="Listaconvietas1">
    <w:name w:val="Lista con viñetas1"/>
    <w:basedOn w:val="Normal"/>
    <w:uiPriority w:val="99"/>
    <w:rsid w:val="00A27612"/>
    <w:pPr>
      <w:tabs>
        <w:tab w:val="left" w:pos="657"/>
        <w:tab w:val="num" w:pos="1492"/>
      </w:tabs>
      <w:suppressAutoHyphens/>
      <w:spacing w:after="120"/>
      <w:ind w:left="1221" w:hanging="357"/>
    </w:pPr>
    <w:rPr>
      <w:sz w:val="24"/>
      <w:lang w:val="en-US" w:eastAsia="ar-SA"/>
    </w:rPr>
  </w:style>
  <w:style w:type="character" w:customStyle="1" w:styleId="CarCar1">
    <w:name w:val="Car Car1"/>
    <w:semiHidden/>
    <w:rsid w:val="00A27612"/>
    <w:rPr>
      <w:rFonts w:ascii="Arial" w:hAnsi="Arial" w:cs="Times New Roman"/>
    </w:rPr>
  </w:style>
  <w:style w:type="character" w:customStyle="1" w:styleId="Heading3CharCar3">
    <w:name w:val="Heading 3 Char Car3"/>
    <w:aliases w:val="3 Car3,Table Attribute Heading Car3,h3 Car3,H3&lt;------------------ Car3,level_3 Car3,PIM 3 Car3,H3 Car3,t3 Car3,chapitre 1.1.1 Car3,Head 3 Car3,C Sub-Sub/Italic Car3,Head 31 Car3,Head 32 Car3,C Sub-Sub/Italic1 Car3,Head 33 Car3"/>
    <w:uiPriority w:val="99"/>
    <w:locked/>
    <w:rsid w:val="00A27612"/>
    <w:rPr>
      <w:rFonts w:ascii="Arial" w:hAnsi="Arial" w:cs="Times New Roman"/>
      <w:b/>
      <w:bCs/>
      <w:sz w:val="24"/>
      <w:szCs w:val="24"/>
      <w:lang w:val="en-GB" w:eastAsia="en-US"/>
    </w:rPr>
  </w:style>
  <w:style w:type="character" w:customStyle="1" w:styleId="PIM4Car2">
    <w:name w:val="PIM 4 Car2"/>
    <w:aliases w:val="H4 Car2,t4 Car2,h4 Car2,chapitre 1.1.1.1 Car2,h41 Car2,Headline4 Car2,Titre 41 Car2,t4.T4 Car2,l4 Car2,I4 Car2,Titre niveau 4 Car2,Ref Heading 1 Car2,rh1 Car2,Heading sql Car2,4 Car2,Heading4 Car2,H4-Heading 4 Car2,a. Car2,Map Title Car Car2"/>
    <w:uiPriority w:val="99"/>
    <w:locked/>
    <w:rsid w:val="00A27612"/>
    <w:rPr>
      <w:rFonts w:ascii="Helvetica" w:hAnsi="Helvetica" w:cs="Times New Roman"/>
      <w:b/>
      <w:bCs/>
      <w:sz w:val="28"/>
      <w:szCs w:val="28"/>
      <w:lang w:val="en-US" w:eastAsia="fr-FR"/>
    </w:rPr>
  </w:style>
  <w:style w:type="character" w:customStyle="1" w:styleId="H5Car2">
    <w:name w:val="H5 Car2"/>
    <w:aliases w:val="PIM 5 Car2,Block Label Car Car2"/>
    <w:uiPriority w:val="99"/>
    <w:locked/>
    <w:rsid w:val="00A27612"/>
    <w:rPr>
      <w:rFonts w:ascii="Helvetica" w:hAnsi="Helvetica" w:cs="Times New Roman"/>
      <w:b/>
      <w:bCs/>
      <w:iCs/>
      <w:sz w:val="26"/>
      <w:szCs w:val="26"/>
      <w:lang w:val="en-US" w:eastAsia="fr-FR"/>
    </w:rPr>
  </w:style>
  <w:style w:type="character" w:customStyle="1" w:styleId="CarCar17">
    <w:name w:val="Car Car17"/>
    <w:uiPriority w:val="99"/>
    <w:locked/>
    <w:rsid w:val="00A27612"/>
    <w:rPr>
      <w:rFonts w:cs="Times New Roman"/>
      <w:lang w:eastAsia="fr-FR"/>
    </w:rPr>
  </w:style>
  <w:style w:type="paragraph" w:customStyle="1" w:styleId="NormalArial">
    <w:name w:val="Normal + Arial"/>
    <w:aliases w:val="7 pt,Negrita,Centrado,Izquierda:  0.04 cm"/>
    <w:basedOn w:val="Normal"/>
    <w:uiPriority w:val="99"/>
    <w:rsid w:val="00A27612"/>
    <w:rPr>
      <w:lang w:val="es-ES" w:eastAsia="fr-FR"/>
    </w:rPr>
  </w:style>
  <w:style w:type="character" w:customStyle="1" w:styleId="style38">
    <w:name w:val="style38"/>
    <w:basedOn w:val="Fuentedeprrafopredeter"/>
    <w:rsid w:val="00A27612"/>
  </w:style>
  <w:style w:type="paragraph" w:customStyle="1" w:styleId="WW-Textoindependiente3">
    <w:name w:val="WW-Texto independiente 3"/>
    <w:basedOn w:val="Normal"/>
    <w:rsid w:val="00A27612"/>
    <w:pPr>
      <w:suppressAutoHyphens/>
      <w:jc w:val="center"/>
    </w:pPr>
    <w:rPr>
      <w:rFonts w:ascii="Tahoma" w:hAnsi="Tahoma" w:cs="Tahoma"/>
      <w:b/>
      <w:bCs/>
      <w:smallCaps/>
      <w:sz w:val="96"/>
      <w:lang w:eastAsia="ar-SA"/>
    </w:rPr>
  </w:style>
  <w:style w:type="paragraph" w:customStyle="1" w:styleId="Pa7">
    <w:name w:val="Pa7"/>
    <w:basedOn w:val="Default"/>
    <w:next w:val="Default"/>
    <w:uiPriority w:val="99"/>
    <w:rsid w:val="00A27612"/>
    <w:pPr>
      <w:spacing w:line="121" w:lineRule="atLeast"/>
    </w:pPr>
    <w:rPr>
      <w:rFonts w:ascii="DIN-Regular" w:eastAsia="MS Mincho" w:hAnsi="DIN-Regular" w:cs="Times New Roman"/>
      <w:color w:val="auto"/>
      <w:lang w:eastAsia="en-US"/>
    </w:rPr>
  </w:style>
  <w:style w:type="paragraph" w:customStyle="1" w:styleId="Pa8">
    <w:name w:val="Pa8"/>
    <w:basedOn w:val="Default"/>
    <w:next w:val="Default"/>
    <w:uiPriority w:val="99"/>
    <w:rsid w:val="00A27612"/>
    <w:pPr>
      <w:spacing w:line="181" w:lineRule="atLeast"/>
    </w:pPr>
    <w:rPr>
      <w:rFonts w:ascii="DIN-Regular" w:eastAsia="MS Mincho" w:hAnsi="DIN-Regular" w:cs="Times New Roman"/>
      <w:color w:val="auto"/>
      <w:lang w:eastAsia="en-US"/>
    </w:rPr>
  </w:style>
  <w:style w:type="paragraph" w:customStyle="1" w:styleId="ListaCC0">
    <w:name w:val="Lista CC."/>
    <w:basedOn w:val="Normal"/>
    <w:rsid w:val="00A27612"/>
    <w:pPr>
      <w:spacing w:before="120" w:after="120"/>
      <w:jc w:val="both"/>
    </w:pPr>
    <w:rPr>
      <w:rFonts w:ascii="Arial" w:hAnsi="Arial"/>
      <w:sz w:val="22"/>
      <w:szCs w:val="24"/>
    </w:rPr>
  </w:style>
  <w:style w:type="character" w:customStyle="1" w:styleId="FooterChar">
    <w:name w:val="Footer Char"/>
    <w:uiPriority w:val="99"/>
    <w:semiHidden/>
    <w:locked/>
    <w:rsid w:val="00A27612"/>
    <w:rPr>
      <w:rFonts w:ascii="Arial" w:hAnsi="Arial" w:cs="Times New Roman"/>
      <w:sz w:val="24"/>
      <w:szCs w:val="24"/>
      <w:lang w:eastAsia="es-ES"/>
    </w:rPr>
  </w:style>
  <w:style w:type="paragraph" w:customStyle="1" w:styleId="Tabletext">
    <w:name w:val="Tabletext"/>
    <w:basedOn w:val="Normal"/>
    <w:uiPriority w:val="99"/>
    <w:rsid w:val="00A27612"/>
    <w:pPr>
      <w:keepLines/>
      <w:widowControl w:val="0"/>
      <w:spacing w:before="120" w:after="120" w:line="240" w:lineRule="atLeast"/>
      <w:jc w:val="both"/>
    </w:pPr>
    <w:rPr>
      <w:rFonts w:ascii="Arial" w:hAnsi="Arial"/>
      <w:lang w:val="en-US" w:eastAsia="en-US"/>
    </w:rPr>
  </w:style>
  <w:style w:type="paragraph" w:customStyle="1" w:styleId="PLANTILLA">
    <w:name w:val="PLANTILLA"/>
    <w:basedOn w:val="Normal"/>
    <w:link w:val="PLANTILLACar"/>
    <w:uiPriority w:val="99"/>
    <w:rsid w:val="00A27612"/>
    <w:pPr>
      <w:spacing w:before="120" w:after="120"/>
      <w:jc w:val="both"/>
    </w:pPr>
    <w:rPr>
      <w:rFonts w:ascii="Arial" w:hAnsi="Arial"/>
      <w:i/>
      <w:color w:val="0000FF"/>
      <w:lang w:val="es-ES"/>
    </w:rPr>
  </w:style>
  <w:style w:type="character" w:customStyle="1" w:styleId="PLANTILLACar">
    <w:name w:val="PLANTILLA Car"/>
    <w:link w:val="PLANTILLA"/>
    <w:uiPriority w:val="99"/>
    <w:locked/>
    <w:rsid w:val="00A27612"/>
    <w:rPr>
      <w:rFonts w:ascii="Arial" w:hAnsi="Arial"/>
      <w:i/>
      <w:color w:val="0000FF"/>
      <w:lang w:val="es-ES"/>
    </w:rPr>
  </w:style>
  <w:style w:type="paragraph" w:customStyle="1" w:styleId="EstiloTtulo4Cursiva">
    <w:name w:val="Estilo Título 4 + Cursiva"/>
    <w:basedOn w:val="Ttulo4"/>
    <w:autoRedefine/>
    <w:uiPriority w:val="99"/>
    <w:rsid w:val="00A27612"/>
    <w:pPr>
      <w:keepNext w:val="0"/>
      <w:numPr>
        <w:ilvl w:val="3"/>
        <w:numId w:val="72"/>
      </w:numPr>
      <w:tabs>
        <w:tab w:val="num" w:pos="1800"/>
      </w:tabs>
      <w:spacing w:before="120" w:after="120"/>
      <w:ind w:left="1728" w:hanging="648"/>
      <w:jc w:val="both"/>
    </w:pPr>
    <w:rPr>
      <w:bCs/>
      <w:i/>
      <w:iCs/>
      <w:snapToGrid/>
      <w:color w:val="auto"/>
      <w:szCs w:val="18"/>
      <w:lang w:val="es-ES"/>
    </w:rPr>
  </w:style>
  <w:style w:type="character" w:customStyle="1" w:styleId="Trmino">
    <w:name w:val="Término"/>
    <w:uiPriority w:val="99"/>
    <w:rsid w:val="00A27612"/>
    <w:rPr>
      <w:rFonts w:cs="Times New Roman"/>
      <w:i/>
      <w:noProof/>
      <w:lang w:val="es-MX"/>
    </w:rPr>
  </w:style>
  <w:style w:type="paragraph" w:customStyle="1" w:styleId="Script">
    <w:name w:val="Script"/>
    <w:basedOn w:val="Normal"/>
    <w:autoRedefine/>
    <w:uiPriority w:val="99"/>
    <w:rsid w:val="00A27612"/>
    <w:pPr>
      <w:pBdr>
        <w:top w:val="single" w:sz="4" w:space="1" w:color="auto"/>
        <w:left w:val="single" w:sz="4" w:space="4" w:color="auto"/>
        <w:bottom w:val="single" w:sz="4" w:space="1" w:color="auto"/>
        <w:right w:val="single" w:sz="4" w:space="4" w:color="auto"/>
      </w:pBdr>
      <w:spacing w:before="120" w:after="120"/>
      <w:jc w:val="both"/>
    </w:pPr>
    <w:rPr>
      <w:rFonts w:ascii="Courier New" w:hAnsi="Courier New"/>
      <w:noProof/>
      <w:sz w:val="16"/>
      <w:szCs w:val="24"/>
    </w:rPr>
  </w:style>
  <w:style w:type="character" w:customStyle="1" w:styleId="BodyTextChar">
    <w:name w:val="Body Text Char"/>
    <w:aliases w:val="EHPT Char,Body Text2 Char"/>
    <w:uiPriority w:val="99"/>
    <w:semiHidden/>
    <w:locked/>
    <w:rsid w:val="00A27612"/>
    <w:rPr>
      <w:rFonts w:ascii="Arial" w:hAnsi="Arial" w:cs="Times New Roman"/>
      <w:sz w:val="24"/>
      <w:szCs w:val="24"/>
      <w:lang w:eastAsia="es-ES"/>
    </w:rPr>
  </w:style>
  <w:style w:type="character" w:customStyle="1" w:styleId="BodyText2Char">
    <w:name w:val="Body Text 2 Char"/>
    <w:uiPriority w:val="99"/>
    <w:semiHidden/>
    <w:locked/>
    <w:rsid w:val="00A27612"/>
    <w:rPr>
      <w:rFonts w:ascii="Arial" w:hAnsi="Arial" w:cs="Times New Roman"/>
      <w:sz w:val="24"/>
      <w:szCs w:val="24"/>
      <w:lang w:eastAsia="es-ES"/>
    </w:rPr>
  </w:style>
  <w:style w:type="paragraph" w:customStyle="1" w:styleId="DefinitionTerm">
    <w:name w:val="Definition Term"/>
    <w:basedOn w:val="Normal"/>
    <w:next w:val="Normal"/>
    <w:uiPriority w:val="99"/>
    <w:rsid w:val="00A27612"/>
    <w:pPr>
      <w:snapToGrid w:val="0"/>
      <w:spacing w:before="120" w:after="120"/>
    </w:pPr>
    <w:rPr>
      <w:sz w:val="24"/>
    </w:rPr>
  </w:style>
  <w:style w:type="character" w:customStyle="1" w:styleId="standardfont1">
    <w:name w:val="standardfont1"/>
    <w:uiPriority w:val="99"/>
    <w:rsid w:val="00A27612"/>
    <w:rPr>
      <w:rFonts w:ascii="Verdana" w:hAnsi="Verdana" w:cs="Times New Roman"/>
      <w:color w:val="000000"/>
      <w:sz w:val="15"/>
      <w:szCs w:val="15"/>
      <w:u w:val="none"/>
      <w:effect w:val="none"/>
      <w:bdr w:val="none" w:sz="0" w:space="0" w:color="auto" w:frame="1"/>
    </w:rPr>
  </w:style>
  <w:style w:type="character" w:customStyle="1" w:styleId="subtitlesblue1">
    <w:name w:val="subtitlesblue1"/>
    <w:uiPriority w:val="99"/>
    <w:rsid w:val="00A27612"/>
    <w:rPr>
      <w:rFonts w:ascii="Verdana" w:hAnsi="Verdana" w:cs="Times New Roman"/>
      <w:b/>
      <w:bCs/>
      <w:color w:val="000099"/>
      <w:sz w:val="13"/>
      <w:szCs w:val="13"/>
      <w:u w:val="none"/>
      <w:effect w:val="none"/>
    </w:rPr>
  </w:style>
  <w:style w:type="character" w:customStyle="1" w:styleId="subtitles1">
    <w:name w:val="subtitles1"/>
    <w:uiPriority w:val="99"/>
    <w:rsid w:val="00A27612"/>
    <w:rPr>
      <w:rFonts w:ascii="Verdana" w:hAnsi="Verdana" w:cs="Times New Roman"/>
      <w:b/>
      <w:bCs/>
      <w:color w:val="000000"/>
      <w:sz w:val="13"/>
      <w:szCs w:val="13"/>
      <w:u w:val="none"/>
      <w:effect w:val="none"/>
    </w:rPr>
  </w:style>
  <w:style w:type="paragraph" w:customStyle="1" w:styleId="subtitles">
    <w:name w:val="subtitles"/>
    <w:basedOn w:val="Normal"/>
    <w:uiPriority w:val="99"/>
    <w:rsid w:val="00A27612"/>
    <w:pPr>
      <w:spacing w:before="100" w:beforeAutospacing="1" w:after="100" w:afterAutospacing="1"/>
    </w:pPr>
    <w:rPr>
      <w:rFonts w:ascii="Verdana" w:eastAsia="MS Mincho" w:hAnsi="Verdana"/>
      <w:b/>
      <w:bCs/>
      <w:color w:val="000000"/>
      <w:sz w:val="15"/>
      <w:szCs w:val="15"/>
      <w:lang w:val="es-ES" w:eastAsia="ja-JP"/>
    </w:rPr>
  </w:style>
  <w:style w:type="paragraph" w:customStyle="1" w:styleId="guion">
    <w:name w:val="guion"/>
    <w:basedOn w:val="Normal"/>
    <w:autoRedefine/>
    <w:uiPriority w:val="99"/>
    <w:rsid w:val="00A27612"/>
    <w:pPr>
      <w:numPr>
        <w:numId w:val="73"/>
      </w:numPr>
      <w:spacing w:before="120" w:after="120"/>
      <w:jc w:val="both"/>
    </w:pPr>
    <w:rPr>
      <w:rFonts w:ascii="Arial" w:hAnsi="Arial"/>
      <w:b/>
      <w:bCs/>
      <w:sz w:val="22"/>
      <w:szCs w:val="24"/>
    </w:rPr>
  </w:style>
  <w:style w:type="paragraph" w:customStyle="1" w:styleId="normala">
    <w:name w:val="normala"/>
    <w:basedOn w:val="Ttulo1"/>
    <w:uiPriority w:val="99"/>
    <w:rsid w:val="00A27612"/>
    <w:pPr>
      <w:tabs>
        <w:tab w:val="num" w:pos="0"/>
        <w:tab w:val="left" w:pos="2127"/>
      </w:tabs>
      <w:spacing w:before="40" w:after="120"/>
      <w:ind w:left="720" w:hanging="720"/>
      <w:jc w:val="both"/>
    </w:pPr>
    <w:rPr>
      <w:b w:val="0"/>
      <w:smallCaps/>
      <w:sz w:val="16"/>
    </w:rPr>
  </w:style>
  <w:style w:type="table" w:customStyle="1" w:styleId="Listaclara-nfasis41">
    <w:name w:val="Lista clara - Énfasis 41"/>
    <w:uiPriority w:val="99"/>
    <w:rsid w:val="00A27612"/>
    <w:rPr>
      <w:rFonts w:ascii="Calibri" w:hAnsi="Calibri"/>
      <w:lang w:eastAsia="es-MX"/>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style>
  <w:style w:type="paragraph" w:customStyle="1" w:styleId="bullet">
    <w:name w:val="bullet"/>
    <w:uiPriority w:val="99"/>
    <w:rsid w:val="00A27612"/>
    <w:pPr>
      <w:numPr>
        <w:numId w:val="74"/>
      </w:numPr>
      <w:spacing w:before="60" w:after="60"/>
      <w:jc w:val="both"/>
    </w:pPr>
    <w:rPr>
      <w:rFonts w:ascii="Arial" w:hAnsi="Arial" w:cs="Arial"/>
      <w:color w:val="000000"/>
    </w:rPr>
  </w:style>
  <w:style w:type="paragraph" w:customStyle="1" w:styleId="TitutoAT">
    <w:name w:val="Tituto AT"/>
    <w:basedOn w:val="Ttulo2"/>
    <w:link w:val="TitutoATCar"/>
    <w:qFormat/>
    <w:rsid w:val="00A27612"/>
    <w:pPr>
      <w:numPr>
        <w:numId w:val="75"/>
      </w:numPr>
      <w:pBdr>
        <w:bottom w:val="single" w:sz="24" w:space="1" w:color="C0C0C0"/>
      </w:pBdr>
      <w:spacing w:before="480" w:after="320"/>
      <w:jc w:val="left"/>
    </w:pPr>
    <w:rPr>
      <w:sz w:val="22"/>
      <w:szCs w:val="24"/>
      <w:lang w:val="es-ES"/>
    </w:rPr>
  </w:style>
  <w:style w:type="paragraph" w:customStyle="1" w:styleId="Titulo2AT">
    <w:name w:val="Titulo 2 AT"/>
    <w:basedOn w:val="Ttulo2"/>
    <w:link w:val="Titulo2ATCar"/>
    <w:uiPriority w:val="99"/>
    <w:rsid w:val="00A27612"/>
    <w:pPr>
      <w:tabs>
        <w:tab w:val="num" w:pos="-360"/>
      </w:tabs>
      <w:spacing w:before="480" w:after="320"/>
      <w:ind w:left="360" w:hanging="360"/>
      <w:jc w:val="left"/>
    </w:pPr>
    <w:rPr>
      <w:sz w:val="20"/>
      <w:lang w:val="es-ES"/>
    </w:rPr>
  </w:style>
  <w:style w:type="character" w:customStyle="1" w:styleId="Titulo2ATCar">
    <w:name w:val="Titulo 2 AT Car"/>
    <w:link w:val="Titulo2AT"/>
    <w:uiPriority w:val="99"/>
    <w:locked/>
    <w:rsid w:val="00A27612"/>
    <w:rPr>
      <w:rFonts w:ascii="Arial" w:hAnsi="Arial"/>
      <w:b/>
      <w:lang w:val="es-ES"/>
    </w:rPr>
  </w:style>
  <w:style w:type="character" w:customStyle="1" w:styleId="TitutoATCar">
    <w:name w:val="Tituto AT Car"/>
    <w:link w:val="TitutoAT"/>
    <w:rsid w:val="00A27612"/>
    <w:rPr>
      <w:rFonts w:ascii="Arial" w:hAnsi="Arial"/>
      <w:b/>
      <w:sz w:val="22"/>
      <w:szCs w:val="24"/>
      <w:lang w:val="es-ES"/>
    </w:rPr>
  </w:style>
  <w:style w:type="table" w:customStyle="1" w:styleId="Sombreadoclaro1">
    <w:name w:val="Sombreado claro1"/>
    <w:basedOn w:val="Tablanormal"/>
    <w:uiPriority w:val="60"/>
    <w:rsid w:val="00A27612"/>
    <w:rPr>
      <w:color w:val="000000"/>
      <w:lang w:eastAsia="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Estilo2Car">
    <w:name w:val="Estilo2 Car"/>
    <w:rsid w:val="00A27612"/>
    <w:rPr>
      <w:rFonts w:ascii="Arial" w:eastAsia="Times New Roman" w:hAnsi="Arial" w:cs="Times New Roman"/>
      <w:bCs/>
      <w:noProof/>
      <w:sz w:val="20"/>
      <w:szCs w:val="24"/>
      <w:lang w:val="es-MX" w:eastAsia="es-ES"/>
    </w:rPr>
  </w:style>
  <w:style w:type="paragraph" w:customStyle="1" w:styleId="TitAT10h">
    <w:name w:val="Tit AT 10h"/>
    <w:basedOn w:val="Ttulo1"/>
    <w:link w:val="TitAT10hCar"/>
    <w:qFormat/>
    <w:rsid w:val="00A27612"/>
    <w:pPr>
      <w:numPr>
        <w:numId w:val="76"/>
      </w:numPr>
      <w:spacing w:before="240" w:after="120"/>
      <w:jc w:val="both"/>
    </w:pPr>
    <w:rPr>
      <w:bCs/>
      <w:caps/>
      <w:smallCaps/>
      <w:color w:val="000080"/>
      <w:szCs w:val="24"/>
      <w:lang w:val="es-ES_tradnl"/>
    </w:rPr>
  </w:style>
  <w:style w:type="paragraph" w:customStyle="1" w:styleId="SubTAT10h">
    <w:name w:val="SubT AT 10 h"/>
    <w:basedOn w:val="Ttulo2"/>
    <w:link w:val="SubTAT10hCar"/>
    <w:autoRedefine/>
    <w:qFormat/>
    <w:rsid w:val="00A27612"/>
    <w:pPr>
      <w:tabs>
        <w:tab w:val="num" w:pos="567"/>
        <w:tab w:val="left" w:pos="720"/>
      </w:tabs>
      <w:autoSpaceDE w:val="0"/>
      <w:autoSpaceDN w:val="0"/>
      <w:adjustRightInd w:val="0"/>
      <w:spacing w:before="120" w:after="120"/>
      <w:ind w:left="357" w:right="18" w:hanging="357"/>
    </w:pPr>
    <w:rPr>
      <w:sz w:val="20"/>
    </w:rPr>
  </w:style>
  <w:style w:type="character" w:customStyle="1" w:styleId="TitAT10hCar">
    <w:name w:val="Tit AT 10h Car"/>
    <w:link w:val="TitAT10h"/>
    <w:rsid w:val="00A27612"/>
    <w:rPr>
      <w:rFonts w:ascii="Arial" w:hAnsi="Arial"/>
      <w:b/>
      <w:bCs/>
      <w:caps/>
      <w:smallCaps/>
      <w:color w:val="000080"/>
      <w:sz w:val="24"/>
      <w:szCs w:val="24"/>
      <w:lang w:val="es-ES_tradnl"/>
    </w:rPr>
  </w:style>
  <w:style w:type="character" w:customStyle="1" w:styleId="SubTAT10hCar">
    <w:name w:val="SubT AT 10 h Car"/>
    <w:link w:val="SubTAT10h"/>
    <w:rsid w:val="00A27612"/>
    <w:rPr>
      <w:rFonts w:ascii="Arial" w:hAnsi="Arial"/>
      <w:b/>
    </w:rPr>
  </w:style>
  <w:style w:type="paragraph" w:styleId="Citadestacada">
    <w:name w:val="Intense Quote"/>
    <w:basedOn w:val="Normal"/>
    <w:next w:val="Normal"/>
    <w:link w:val="CitadestacadaCar"/>
    <w:uiPriority w:val="30"/>
    <w:qFormat/>
    <w:rsid w:val="00A27612"/>
    <w:pPr>
      <w:pBdr>
        <w:bottom w:val="single" w:sz="4" w:space="4" w:color="4F81BD"/>
      </w:pBdr>
      <w:spacing w:before="200" w:after="280"/>
      <w:ind w:left="936" w:right="936"/>
      <w:jc w:val="both"/>
    </w:pPr>
    <w:rPr>
      <w:rFonts w:ascii="Arial" w:hAnsi="Arial"/>
      <w:b/>
      <w:bCs/>
      <w:i/>
      <w:iCs/>
      <w:color w:val="4F81BD"/>
      <w:szCs w:val="24"/>
    </w:rPr>
  </w:style>
  <w:style w:type="character" w:customStyle="1" w:styleId="CitadestacadaCar">
    <w:name w:val="Cita destacada Car"/>
    <w:basedOn w:val="Fuentedeprrafopredeter"/>
    <w:link w:val="Citadestacada"/>
    <w:uiPriority w:val="30"/>
    <w:rsid w:val="00A27612"/>
    <w:rPr>
      <w:rFonts w:ascii="Arial" w:hAnsi="Arial"/>
      <w:b/>
      <w:bCs/>
      <w:i/>
      <w:iCs/>
      <w:color w:val="4F81BD"/>
      <w:szCs w:val="24"/>
    </w:rPr>
  </w:style>
  <w:style w:type="character" w:styleId="nfasissutil">
    <w:name w:val="Subtle Emphasis"/>
    <w:uiPriority w:val="19"/>
    <w:qFormat/>
    <w:rsid w:val="00A27612"/>
    <w:rPr>
      <w:i/>
      <w:iCs/>
      <w:color w:val="808080"/>
    </w:rPr>
  </w:style>
  <w:style w:type="character" w:styleId="nfasisintenso">
    <w:name w:val="Intense Emphasis"/>
    <w:uiPriority w:val="21"/>
    <w:qFormat/>
    <w:rsid w:val="00A27612"/>
    <w:rPr>
      <w:b/>
      <w:bCs/>
      <w:i/>
      <w:iCs/>
      <w:color w:val="4F81BD"/>
    </w:rPr>
  </w:style>
  <w:style w:type="character" w:styleId="Referenciasutil">
    <w:name w:val="Subtle Reference"/>
    <w:uiPriority w:val="31"/>
    <w:qFormat/>
    <w:rsid w:val="00A27612"/>
    <w:rPr>
      <w:smallCaps/>
      <w:color w:val="C0504D"/>
      <w:u w:val="single"/>
    </w:rPr>
  </w:style>
  <w:style w:type="character" w:styleId="Referenciaintensa">
    <w:name w:val="Intense Reference"/>
    <w:uiPriority w:val="32"/>
    <w:qFormat/>
    <w:rsid w:val="00A27612"/>
    <w:rPr>
      <w:b/>
      <w:bCs/>
      <w:smallCaps/>
      <w:color w:val="C0504D"/>
      <w:spacing w:val="5"/>
      <w:u w:val="single"/>
    </w:rPr>
  </w:style>
  <w:style w:type="character" w:styleId="Ttulodellibro">
    <w:name w:val="Book Title"/>
    <w:uiPriority w:val="33"/>
    <w:qFormat/>
    <w:rsid w:val="00A27612"/>
    <w:rPr>
      <w:b/>
      <w:bCs/>
      <w:smallCaps/>
      <w:spacing w:val="5"/>
    </w:rPr>
  </w:style>
  <w:style w:type="paragraph" w:customStyle="1" w:styleId="Prrafodelista7">
    <w:name w:val="Párrafo de lista7"/>
    <w:basedOn w:val="Normal"/>
    <w:rsid w:val="00A27612"/>
    <w:pPr>
      <w:widowControl w:val="0"/>
      <w:suppressAutoHyphens/>
      <w:ind w:left="720"/>
    </w:pPr>
    <w:rPr>
      <w:rFonts w:ascii="Liberation Serif" w:eastAsia="WenQuanYi Micro Hei" w:hAnsi="Liberation Serif" w:cs="Lohit Hindi"/>
      <w:kern w:val="1"/>
      <w:sz w:val="24"/>
      <w:szCs w:val="24"/>
      <w:lang w:val="en-US" w:bidi="hi-IN"/>
    </w:rPr>
  </w:style>
  <w:style w:type="character" w:customStyle="1" w:styleId="st1">
    <w:name w:val="st1"/>
    <w:basedOn w:val="Fuentedeprrafopredeter"/>
    <w:rsid w:val="00A27612"/>
  </w:style>
  <w:style w:type="character" w:customStyle="1" w:styleId="TexteCar">
    <w:name w:val="Texte Car"/>
    <w:link w:val="Texte"/>
    <w:rsid w:val="00A27612"/>
    <w:rPr>
      <w:rFonts w:ascii="Helvetica" w:hAnsi="Helvetica"/>
      <w:color w:val="000000"/>
      <w:lang w:val="es-ES" w:eastAsia="fr-FR"/>
    </w:rPr>
  </w:style>
  <w:style w:type="table" w:customStyle="1" w:styleId="Tablaconcuadrcula3">
    <w:name w:val="Tabla con cuadrícula3"/>
    <w:basedOn w:val="Tablanormal"/>
    <w:next w:val="Tablaconcuadrcula"/>
    <w:uiPriority w:val="59"/>
    <w:rsid w:val="006A25AE"/>
    <w:rPr>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BB65F4"/>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pPr>
    <w:rPr>
      <w:color w:val="FF0000"/>
      <w:sz w:val="16"/>
      <w:szCs w:val="16"/>
      <w:lang w:eastAsia="es-MX"/>
    </w:rPr>
  </w:style>
  <w:style w:type="paragraph" w:customStyle="1" w:styleId="xl141">
    <w:name w:val="xl141"/>
    <w:basedOn w:val="Normal"/>
    <w:rsid w:val="00BB65F4"/>
    <w:pPr>
      <w:pBdr>
        <w:bottom w:val="single" w:sz="8" w:space="0" w:color="auto"/>
        <w:right w:val="single" w:sz="4" w:space="0" w:color="auto"/>
      </w:pBdr>
      <w:spacing w:before="100" w:beforeAutospacing="1" w:after="100" w:afterAutospacing="1"/>
    </w:pPr>
    <w:rPr>
      <w:sz w:val="16"/>
      <w:szCs w:val="16"/>
      <w:lang w:eastAsia="es-MX"/>
    </w:rPr>
  </w:style>
  <w:style w:type="paragraph" w:customStyle="1" w:styleId="xl142">
    <w:name w:val="xl142"/>
    <w:basedOn w:val="Normal"/>
    <w:rsid w:val="00BB65F4"/>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pPr>
    <w:rPr>
      <w:sz w:val="16"/>
      <w:szCs w:val="16"/>
      <w:lang w:eastAsia="es-MX"/>
    </w:rPr>
  </w:style>
  <w:style w:type="paragraph" w:customStyle="1" w:styleId="xl143">
    <w:name w:val="xl143"/>
    <w:basedOn w:val="Normal"/>
    <w:rsid w:val="00BB65F4"/>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pPr>
    <w:rPr>
      <w:sz w:val="16"/>
      <w:szCs w:val="16"/>
      <w:lang w:eastAsia="es-MX"/>
    </w:rPr>
  </w:style>
  <w:style w:type="paragraph" w:customStyle="1" w:styleId="xl144">
    <w:name w:val="xl144"/>
    <w:basedOn w:val="Normal"/>
    <w:rsid w:val="00BB65F4"/>
    <w:pPr>
      <w:pBdr>
        <w:left w:val="single" w:sz="8" w:space="0" w:color="auto"/>
        <w:bottom w:val="single" w:sz="4" w:space="0" w:color="auto"/>
        <w:right w:val="single" w:sz="4" w:space="0" w:color="auto"/>
      </w:pBdr>
      <w:shd w:val="clear" w:color="000000" w:fill="F2F2F2"/>
      <w:spacing w:before="100" w:beforeAutospacing="1" w:after="100" w:afterAutospacing="1"/>
    </w:pPr>
    <w:rPr>
      <w:sz w:val="16"/>
      <w:szCs w:val="16"/>
      <w:lang w:eastAsia="es-MX"/>
    </w:rPr>
  </w:style>
  <w:style w:type="paragraph" w:customStyle="1" w:styleId="xl145">
    <w:name w:val="xl145"/>
    <w:basedOn w:val="Normal"/>
    <w:rsid w:val="00BB65F4"/>
    <w:pPr>
      <w:pBdr>
        <w:left w:val="single" w:sz="4" w:space="0" w:color="auto"/>
        <w:bottom w:val="single" w:sz="4" w:space="0" w:color="auto"/>
        <w:right w:val="single" w:sz="8" w:space="0" w:color="auto"/>
      </w:pBdr>
      <w:shd w:val="clear" w:color="000000" w:fill="F2F2F2"/>
      <w:spacing w:before="100" w:beforeAutospacing="1" w:after="100" w:afterAutospacing="1"/>
    </w:pPr>
    <w:rPr>
      <w:sz w:val="16"/>
      <w:szCs w:val="16"/>
      <w:lang w:eastAsia="es-MX"/>
    </w:rPr>
  </w:style>
  <w:style w:type="paragraph" w:customStyle="1" w:styleId="xl146">
    <w:name w:val="xl146"/>
    <w:basedOn w:val="Normal"/>
    <w:rsid w:val="00BB65F4"/>
    <w:pPr>
      <w:pBdr>
        <w:left w:val="single" w:sz="8" w:space="0" w:color="auto"/>
        <w:right w:val="single" w:sz="4" w:space="0" w:color="auto"/>
      </w:pBdr>
      <w:shd w:val="clear" w:color="000000" w:fill="F2F2F2"/>
      <w:spacing w:before="100" w:beforeAutospacing="1" w:after="100" w:afterAutospacing="1"/>
    </w:pPr>
    <w:rPr>
      <w:sz w:val="16"/>
      <w:szCs w:val="16"/>
      <w:lang w:eastAsia="es-MX"/>
    </w:rPr>
  </w:style>
  <w:style w:type="paragraph" w:customStyle="1" w:styleId="xl147">
    <w:name w:val="xl147"/>
    <w:basedOn w:val="Normal"/>
    <w:rsid w:val="00BB65F4"/>
    <w:pPr>
      <w:pBdr>
        <w:left w:val="single" w:sz="4" w:space="0" w:color="auto"/>
        <w:right w:val="single" w:sz="8" w:space="0" w:color="auto"/>
      </w:pBdr>
      <w:shd w:val="clear" w:color="000000" w:fill="F2F2F2"/>
      <w:spacing w:before="100" w:beforeAutospacing="1" w:after="100" w:afterAutospacing="1"/>
    </w:pPr>
    <w:rPr>
      <w:sz w:val="16"/>
      <w:szCs w:val="16"/>
      <w:lang w:eastAsia="es-MX"/>
    </w:rPr>
  </w:style>
  <w:style w:type="paragraph" w:customStyle="1" w:styleId="xl148">
    <w:name w:val="xl148"/>
    <w:basedOn w:val="Normal"/>
    <w:rsid w:val="00BB65F4"/>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pPr>
    <w:rPr>
      <w:sz w:val="16"/>
      <w:szCs w:val="16"/>
      <w:lang w:eastAsia="es-MX"/>
    </w:rPr>
  </w:style>
  <w:style w:type="paragraph" w:customStyle="1" w:styleId="xl149">
    <w:name w:val="xl149"/>
    <w:basedOn w:val="Normal"/>
    <w:rsid w:val="00BB65F4"/>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pPr>
    <w:rPr>
      <w:sz w:val="16"/>
      <w:szCs w:val="16"/>
      <w:lang w:eastAsia="es-MX"/>
    </w:rPr>
  </w:style>
  <w:style w:type="paragraph" w:customStyle="1" w:styleId="xl150">
    <w:name w:val="xl150"/>
    <w:basedOn w:val="Normal"/>
    <w:rsid w:val="00BB65F4"/>
    <w:pPr>
      <w:pBdr>
        <w:left w:val="single" w:sz="8" w:space="0" w:color="auto"/>
        <w:bottom w:val="single" w:sz="8" w:space="0" w:color="auto"/>
        <w:right w:val="single" w:sz="4" w:space="0" w:color="auto"/>
      </w:pBdr>
      <w:shd w:val="clear" w:color="000000" w:fill="F2F2F2"/>
      <w:spacing w:before="100" w:beforeAutospacing="1" w:after="100" w:afterAutospacing="1"/>
    </w:pPr>
    <w:rPr>
      <w:sz w:val="16"/>
      <w:szCs w:val="16"/>
      <w:lang w:eastAsia="es-MX"/>
    </w:rPr>
  </w:style>
  <w:style w:type="paragraph" w:customStyle="1" w:styleId="xl151">
    <w:name w:val="xl151"/>
    <w:basedOn w:val="Normal"/>
    <w:rsid w:val="00BB65F4"/>
    <w:pPr>
      <w:pBdr>
        <w:left w:val="single" w:sz="4" w:space="0" w:color="auto"/>
        <w:bottom w:val="single" w:sz="8" w:space="0" w:color="auto"/>
        <w:right w:val="single" w:sz="8" w:space="0" w:color="auto"/>
      </w:pBdr>
      <w:shd w:val="clear" w:color="000000" w:fill="F2F2F2"/>
      <w:spacing w:before="100" w:beforeAutospacing="1" w:after="100" w:afterAutospacing="1"/>
    </w:pPr>
    <w:rPr>
      <w:sz w:val="16"/>
      <w:szCs w:val="16"/>
      <w:lang w:eastAsia="es-MX"/>
    </w:rPr>
  </w:style>
  <w:style w:type="paragraph" w:customStyle="1" w:styleId="xl152">
    <w:name w:val="xl152"/>
    <w:basedOn w:val="Normal"/>
    <w:rsid w:val="00BB65F4"/>
    <w:pPr>
      <w:pBdr>
        <w:left w:val="single" w:sz="4" w:space="0" w:color="auto"/>
        <w:bottom w:val="single" w:sz="4" w:space="0" w:color="auto"/>
        <w:right w:val="single" w:sz="8" w:space="0" w:color="auto"/>
      </w:pBdr>
      <w:spacing w:before="100" w:beforeAutospacing="1" w:after="100" w:afterAutospacing="1"/>
      <w:textAlignment w:val="center"/>
    </w:pPr>
    <w:rPr>
      <w:sz w:val="16"/>
      <w:szCs w:val="16"/>
      <w:lang w:eastAsia="es-MX"/>
    </w:rPr>
  </w:style>
  <w:style w:type="paragraph" w:customStyle="1" w:styleId="xl153">
    <w:name w:val="xl153"/>
    <w:basedOn w:val="Normal"/>
    <w:rsid w:val="00BB65F4"/>
    <w:pPr>
      <w:pBdr>
        <w:top w:val="single" w:sz="8" w:space="0" w:color="auto"/>
        <w:left w:val="single" w:sz="8" w:space="0" w:color="auto"/>
        <w:right w:val="single" w:sz="8" w:space="0" w:color="auto"/>
      </w:pBdr>
      <w:shd w:val="clear" w:color="000000" w:fill="F2F2F2"/>
      <w:spacing w:before="100" w:beforeAutospacing="1" w:after="100" w:afterAutospacing="1"/>
      <w:jc w:val="center"/>
      <w:textAlignment w:val="center"/>
    </w:pPr>
    <w:rPr>
      <w:b/>
      <w:bCs/>
      <w:sz w:val="24"/>
      <w:szCs w:val="24"/>
      <w:lang w:eastAsia="es-MX"/>
    </w:rPr>
  </w:style>
  <w:style w:type="paragraph" w:customStyle="1" w:styleId="xl154">
    <w:name w:val="xl154"/>
    <w:basedOn w:val="Normal"/>
    <w:rsid w:val="00BB65F4"/>
    <w:pPr>
      <w:pBdr>
        <w:left w:val="single" w:sz="8" w:space="0" w:color="auto"/>
        <w:right w:val="single" w:sz="8" w:space="0" w:color="auto"/>
      </w:pBdr>
      <w:shd w:val="clear" w:color="000000" w:fill="F2F2F2"/>
      <w:spacing w:before="100" w:beforeAutospacing="1" w:after="100" w:afterAutospacing="1"/>
      <w:jc w:val="center"/>
      <w:textAlignment w:val="center"/>
    </w:pPr>
    <w:rPr>
      <w:b/>
      <w:bCs/>
      <w:sz w:val="24"/>
      <w:szCs w:val="24"/>
      <w:lang w:eastAsia="es-MX"/>
    </w:rPr>
  </w:style>
  <w:style w:type="paragraph" w:customStyle="1" w:styleId="xl155">
    <w:name w:val="xl155"/>
    <w:basedOn w:val="Normal"/>
    <w:rsid w:val="00BB65F4"/>
    <w:pPr>
      <w:pBdr>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sz w:val="24"/>
      <w:szCs w:val="24"/>
      <w:lang w:eastAsia="es-MX"/>
    </w:rPr>
  </w:style>
  <w:style w:type="paragraph" w:customStyle="1" w:styleId="xl156">
    <w:name w:val="xl156"/>
    <w:basedOn w:val="Normal"/>
    <w:rsid w:val="00BB65F4"/>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Narrow" w:hAnsi="Arial Narrow"/>
      <w:b/>
      <w:bCs/>
      <w:sz w:val="18"/>
      <w:szCs w:val="18"/>
      <w:lang w:eastAsia="es-MX"/>
    </w:rPr>
  </w:style>
  <w:style w:type="paragraph" w:customStyle="1" w:styleId="xl157">
    <w:name w:val="xl157"/>
    <w:basedOn w:val="Normal"/>
    <w:rsid w:val="00BB65F4"/>
    <w:pPr>
      <w:pBdr>
        <w:top w:val="single" w:sz="8" w:space="0" w:color="auto"/>
        <w:bottom w:val="single" w:sz="8" w:space="0" w:color="auto"/>
      </w:pBdr>
      <w:spacing w:before="100" w:beforeAutospacing="1" w:after="100" w:afterAutospacing="1"/>
      <w:jc w:val="center"/>
      <w:textAlignment w:val="center"/>
    </w:pPr>
    <w:rPr>
      <w:rFonts w:ascii="Arial Narrow" w:hAnsi="Arial Narrow"/>
      <w:b/>
      <w:bCs/>
      <w:sz w:val="18"/>
      <w:szCs w:val="18"/>
      <w:lang w:eastAsia="es-MX"/>
    </w:rPr>
  </w:style>
  <w:style w:type="paragraph" w:customStyle="1" w:styleId="xl158">
    <w:name w:val="xl158"/>
    <w:basedOn w:val="Normal"/>
    <w:rsid w:val="00BB65F4"/>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b/>
      <w:bCs/>
      <w:sz w:val="18"/>
      <w:szCs w:val="18"/>
      <w:lang w:eastAsia="es-MX"/>
    </w:rPr>
  </w:style>
  <w:style w:type="paragraph" w:customStyle="1" w:styleId="xl159">
    <w:name w:val="xl159"/>
    <w:basedOn w:val="Normal"/>
    <w:rsid w:val="00BB65F4"/>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rFonts w:ascii="Arial Narrow" w:hAnsi="Arial Narrow"/>
      <w:b/>
      <w:bCs/>
      <w:sz w:val="18"/>
      <w:szCs w:val="18"/>
      <w:lang w:eastAsia="es-MX"/>
    </w:rPr>
  </w:style>
  <w:style w:type="paragraph" w:customStyle="1" w:styleId="xl160">
    <w:name w:val="xl160"/>
    <w:basedOn w:val="Normal"/>
    <w:rsid w:val="00BB65F4"/>
    <w:pPr>
      <w:pBdr>
        <w:top w:val="single" w:sz="8" w:space="0" w:color="auto"/>
        <w:bottom w:val="single" w:sz="8" w:space="0" w:color="auto"/>
      </w:pBdr>
      <w:shd w:val="clear" w:color="000000" w:fill="F2F2F2"/>
      <w:spacing w:before="100" w:beforeAutospacing="1" w:after="100" w:afterAutospacing="1"/>
      <w:jc w:val="center"/>
      <w:textAlignment w:val="center"/>
    </w:pPr>
    <w:rPr>
      <w:rFonts w:ascii="Arial Narrow" w:hAnsi="Arial Narrow"/>
      <w:b/>
      <w:bCs/>
      <w:sz w:val="18"/>
      <w:szCs w:val="18"/>
      <w:lang w:eastAsia="es-MX"/>
    </w:rPr>
  </w:style>
  <w:style w:type="paragraph" w:customStyle="1" w:styleId="xl161">
    <w:name w:val="xl161"/>
    <w:basedOn w:val="Normal"/>
    <w:rsid w:val="00BB65F4"/>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Arial Narrow" w:hAnsi="Arial Narrow"/>
      <w:b/>
      <w:bCs/>
      <w:sz w:val="18"/>
      <w:szCs w:val="18"/>
      <w:lang w:eastAsia="es-MX"/>
    </w:rPr>
  </w:style>
  <w:style w:type="paragraph" w:customStyle="1" w:styleId="xl162">
    <w:name w:val="xl162"/>
    <w:basedOn w:val="Normal"/>
    <w:rsid w:val="00BB65F4"/>
    <w:pPr>
      <w:pBdr>
        <w:top w:val="single" w:sz="8" w:space="0" w:color="auto"/>
        <w:left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xl163">
    <w:name w:val="xl163"/>
    <w:basedOn w:val="Normal"/>
    <w:rsid w:val="00BB65F4"/>
    <w:pPr>
      <w:pBdr>
        <w:top w:val="single" w:sz="8" w:space="0" w:color="auto"/>
        <w:right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xl164">
    <w:name w:val="xl164"/>
    <w:basedOn w:val="Normal"/>
    <w:rsid w:val="00BB65F4"/>
    <w:pPr>
      <w:pBdr>
        <w:left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xl165">
    <w:name w:val="xl165"/>
    <w:basedOn w:val="Normal"/>
    <w:rsid w:val="00BB65F4"/>
    <w:pPr>
      <w:pBdr>
        <w:right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xl166">
    <w:name w:val="xl166"/>
    <w:basedOn w:val="Normal"/>
    <w:rsid w:val="00BB65F4"/>
    <w:pPr>
      <w:pBdr>
        <w:left w:val="single" w:sz="8" w:space="0" w:color="auto"/>
        <w:bottom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xl167">
    <w:name w:val="xl167"/>
    <w:basedOn w:val="Normal"/>
    <w:rsid w:val="00BB65F4"/>
    <w:pPr>
      <w:pBdr>
        <w:bottom w:val="single" w:sz="8" w:space="0" w:color="auto"/>
        <w:right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1">
    <w:name w:val="1"/>
    <w:basedOn w:val="Normal"/>
    <w:next w:val="Sangradetextonormal"/>
    <w:link w:val="1Car"/>
    <w:uiPriority w:val="99"/>
    <w:rsid w:val="002B6CD6"/>
    <w:pPr>
      <w:widowControl w:val="0"/>
      <w:suppressAutoHyphens/>
      <w:ind w:left="284" w:hanging="284"/>
    </w:pPr>
    <w:rPr>
      <w:rFonts w:ascii="Arial" w:hAnsi="Arial"/>
      <w:sz w:val="22"/>
      <w:lang w:val="es-ES_tradnl" w:eastAsia="es-MX"/>
    </w:rPr>
  </w:style>
  <w:style w:type="character" w:customStyle="1" w:styleId="1Car">
    <w:name w:val="1 Car"/>
    <w:basedOn w:val="Fuentedeprrafopredeter"/>
    <w:link w:val="1"/>
    <w:uiPriority w:val="99"/>
    <w:locked/>
    <w:rsid w:val="002B6CD6"/>
    <w:rPr>
      <w:rFonts w:ascii="Arial" w:hAnsi="Arial"/>
      <w:sz w:val="22"/>
      <w:lang w:val="es-ES_tradnl" w:eastAsia="es-MX"/>
    </w:rPr>
  </w:style>
  <w:style w:type="paragraph" w:customStyle="1" w:styleId="NoSpacing1">
    <w:name w:val="No Spacing1"/>
    <w:uiPriority w:val="1"/>
    <w:qFormat/>
    <w:rsid w:val="00491839"/>
    <w:rPr>
      <w:sz w:val="24"/>
      <w:szCs w:val="24"/>
      <w:lang w:val="es-ES"/>
    </w:rPr>
  </w:style>
  <w:style w:type="paragraph" w:customStyle="1" w:styleId="InfoBlue">
    <w:name w:val="InfoBlue"/>
    <w:basedOn w:val="Normal"/>
    <w:next w:val="Textoindependiente"/>
    <w:autoRedefine/>
    <w:rsid w:val="00491839"/>
    <w:pPr>
      <w:widowControl w:val="0"/>
      <w:tabs>
        <w:tab w:val="left" w:pos="709"/>
        <w:tab w:val="left" w:pos="1260"/>
      </w:tabs>
      <w:spacing w:after="120" w:line="360" w:lineRule="auto"/>
      <w:jc w:val="both"/>
    </w:pPr>
    <w:rPr>
      <w:rFonts w:ascii="Arial" w:hAnsi="Arial" w:cs="Arial"/>
      <w:i/>
      <w:sz w:val="22"/>
      <w:szCs w:val="22"/>
      <w:lang w:val="es-ES" w:eastAsia="en-US"/>
    </w:rPr>
  </w:style>
  <w:style w:type="paragraph" w:customStyle="1" w:styleId="Prrafodelista11">
    <w:name w:val="Párrafo de lista11"/>
    <w:basedOn w:val="Normal"/>
    <w:rsid w:val="00491839"/>
    <w:pPr>
      <w:ind w:left="708"/>
    </w:pPr>
    <w:rPr>
      <w:lang w:val="es-ES"/>
    </w:rPr>
  </w:style>
  <w:style w:type="paragraph" w:customStyle="1" w:styleId="Vieta2">
    <w:name w:val="Viñeta2"/>
    <w:basedOn w:val="Normal"/>
    <w:link w:val="Vieta2Car"/>
    <w:qFormat/>
    <w:rsid w:val="00491839"/>
    <w:pPr>
      <w:tabs>
        <w:tab w:val="left" w:pos="1701"/>
      </w:tabs>
      <w:spacing w:before="40" w:after="40"/>
      <w:jc w:val="both"/>
    </w:pPr>
    <w:rPr>
      <w:rFonts w:ascii="Arial Narrow" w:hAnsi="Arial Narrow"/>
      <w:sz w:val="22"/>
    </w:rPr>
  </w:style>
  <w:style w:type="character" w:customStyle="1" w:styleId="Vieta2Car">
    <w:name w:val="Viñeta2 Car"/>
    <w:link w:val="Vieta2"/>
    <w:rsid w:val="00491839"/>
    <w:rPr>
      <w:rFonts w:ascii="Arial Narrow" w:hAnsi="Arial Narrow"/>
      <w:sz w:val="22"/>
    </w:rPr>
  </w:style>
  <w:style w:type="paragraph" w:customStyle="1" w:styleId="Vieta">
    <w:name w:val="Viñeta"/>
    <w:basedOn w:val="Textosinformato"/>
    <w:link w:val="VietaCar"/>
    <w:autoRedefine/>
    <w:qFormat/>
    <w:rsid w:val="00491839"/>
    <w:pPr>
      <w:ind w:left="425" w:right="-142"/>
      <w:jc w:val="both"/>
    </w:pPr>
    <w:rPr>
      <w:rFonts w:ascii="Century Gothic" w:eastAsia="Calibri" w:hAnsi="Century Gothic"/>
      <w:sz w:val="18"/>
      <w:szCs w:val="18"/>
      <w:lang w:val="es-MX" w:eastAsia="en-US"/>
    </w:rPr>
  </w:style>
  <w:style w:type="character" w:customStyle="1" w:styleId="VietaCar">
    <w:name w:val="Viñeta Car"/>
    <w:link w:val="Vieta"/>
    <w:rsid w:val="00491839"/>
    <w:rPr>
      <w:rFonts w:ascii="Century Gothic" w:eastAsia="Calibri" w:hAnsi="Century Gothic"/>
      <w:sz w:val="18"/>
      <w:szCs w:val="18"/>
      <w:lang w:eastAsia="en-US"/>
    </w:rPr>
  </w:style>
  <w:style w:type="character" w:customStyle="1" w:styleId="style5">
    <w:name w:val="style5"/>
    <w:basedOn w:val="Fuentedeprrafopredeter"/>
    <w:rsid w:val="00491839"/>
  </w:style>
  <w:style w:type="character" w:customStyle="1" w:styleId="style10">
    <w:name w:val="style1"/>
    <w:basedOn w:val="Fuentedeprrafopredeter"/>
    <w:rsid w:val="00491839"/>
  </w:style>
  <w:style w:type="paragraph" w:customStyle="1" w:styleId="Tender-BodyText">
    <w:name w:val="Tender - Body Text"/>
    <w:basedOn w:val="Normal"/>
    <w:next w:val="Normal"/>
    <w:rsid w:val="00491839"/>
    <w:pPr>
      <w:autoSpaceDE w:val="0"/>
      <w:autoSpaceDN w:val="0"/>
      <w:adjustRightInd w:val="0"/>
      <w:spacing w:before="120"/>
    </w:pPr>
    <w:rPr>
      <w:rFonts w:ascii="Arial" w:hAnsi="Arial"/>
      <w:sz w:val="24"/>
      <w:szCs w:val="24"/>
      <w:lang w:val="en-US" w:eastAsia="en-US"/>
    </w:rPr>
  </w:style>
  <w:style w:type="paragraph" w:customStyle="1" w:styleId="Paragraph">
    <w:name w:val="Paragraph"/>
    <w:basedOn w:val="Normal"/>
    <w:rsid w:val="00491839"/>
    <w:pPr>
      <w:spacing w:before="72" w:after="72"/>
      <w:jc w:val="both"/>
    </w:pPr>
    <w:rPr>
      <w:rFonts w:ascii="Arial" w:hAnsi="Arial"/>
      <w:noProof/>
    </w:rPr>
  </w:style>
  <w:style w:type="table" w:styleId="Tablaconefectos3D3">
    <w:name w:val="Table 3D effects 3"/>
    <w:basedOn w:val="Tablanormal"/>
    <w:rsid w:val="00491839"/>
    <w:rPr>
      <w:lang w:eastAsia="es-MX"/>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4">
    <w:name w:val="Table Classic 4"/>
    <w:basedOn w:val="Tablanormal"/>
    <w:rsid w:val="00491839"/>
    <w:rPr>
      <w:lang w:eastAsia="es-MX"/>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olumnas1">
    <w:name w:val="Table Columns 1"/>
    <w:basedOn w:val="Tablanormal"/>
    <w:rsid w:val="00491839"/>
    <w:rPr>
      <w:b/>
      <w:bCs/>
      <w:lang w:eastAsia="es-MX"/>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rsid w:val="00491839"/>
    <w:rPr>
      <w:b/>
      <w:bCs/>
      <w:lang w:eastAsia="es-MX"/>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titlefichas1">
    <w:name w:val="titlefichas1"/>
    <w:basedOn w:val="Fuentedeprrafopredeter"/>
    <w:rsid w:val="00491839"/>
    <w:rPr>
      <w:rFonts w:ascii="Verdana" w:hAnsi="Verdana" w:hint="default"/>
      <w:b/>
      <w:bCs/>
      <w:strike w:val="0"/>
      <w:dstrike w:val="0"/>
      <w:color w:val="333333"/>
      <w:sz w:val="18"/>
      <w:szCs w:val="18"/>
      <w:u w:val="none"/>
      <w:effect w:val="none"/>
    </w:rPr>
  </w:style>
  <w:style w:type="paragraph" w:customStyle="1" w:styleId="Pa6">
    <w:name w:val="Pa6"/>
    <w:basedOn w:val="Default"/>
    <w:next w:val="Default"/>
    <w:uiPriority w:val="99"/>
    <w:rsid w:val="00491839"/>
    <w:pPr>
      <w:spacing w:line="241" w:lineRule="atLeast"/>
    </w:pPr>
    <w:rPr>
      <w:rFonts w:ascii="Myriad Pro" w:hAnsi="Myriad Pro" w:cs="Times New Roman"/>
      <w:color w:val="auto"/>
      <w:lang w:eastAsia="es-MX"/>
    </w:rPr>
  </w:style>
  <w:style w:type="character" w:customStyle="1" w:styleId="SangradetextonormalCar1">
    <w:name w:val="Sangría de texto normal Car1"/>
    <w:aliases w:val="Sangría de t. independiente Car1"/>
    <w:basedOn w:val="Fuentedeprrafopredeter"/>
    <w:uiPriority w:val="99"/>
    <w:rsid w:val="00491839"/>
    <w:rPr>
      <w:rFonts w:ascii="Century Gothic" w:hAnsi="Century Gothic" w:cs="Times New Roman"/>
      <w:sz w:val="24"/>
      <w:szCs w:val="24"/>
      <w:lang w:eastAsia="en-US"/>
    </w:rPr>
  </w:style>
  <w:style w:type="character" w:styleId="Nmerodelnea">
    <w:name w:val="line number"/>
    <w:rsid w:val="00491839"/>
  </w:style>
  <w:style w:type="table" w:styleId="Tablaweb1">
    <w:name w:val="Table Web 1"/>
    <w:basedOn w:val="Tablanormal"/>
    <w:rsid w:val="00491839"/>
    <w:rPr>
      <w:lang w:eastAsia="es-MX"/>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arCar22">
    <w:name w:val="Car Car22"/>
    <w:locked/>
    <w:rsid w:val="00491839"/>
    <w:rPr>
      <w:rFonts w:ascii="Arial" w:hAnsi="Arial"/>
      <w:b/>
      <w:sz w:val="24"/>
      <w:lang w:val="es-ES" w:eastAsia="es-ES"/>
    </w:rPr>
  </w:style>
  <w:style w:type="paragraph" w:customStyle="1" w:styleId="TDC30">
    <w:name w:val="TDC3"/>
    <w:basedOn w:val="Normal"/>
    <w:uiPriority w:val="99"/>
    <w:rsid w:val="00491839"/>
    <w:pPr>
      <w:widowControl w:val="0"/>
      <w:tabs>
        <w:tab w:val="left" w:pos="435"/>
      </w:tabs>
      <w:jc w:val="both"/>
    </w:pPr>
    <w:rPr>
      <w:rFonts w:ascii="Arial" w:hAnsi="Arial" w:cs="Arial"/>
      <w:caps/>
      <w:kern w:val="22"/>
      <w:sz w:val="22"/>
      <w:szCs w:val="22"/>
      <w:lang w:val="es-ES_tradnl"/>
    </w:rPr>
  </w:style>
  <w:style w:type="table" w:styleId="Tablabsica2">
    <w:name w:val="Table Simple 2"/>
    <w:basedOn w:val="Tablanormal"/>
    <w:rsid w:val="00491839"/>
    <w:pPr>
      <w:spacing w:after="200" w:line="276" w:lineRule="auto"/>
    </w:pPr>
    <w:rPr>
      <w:rFonts w:ascii="Calibri" w:hAnsi="Calibri"/>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style191">
    <w:name w:val="style191"/>
    <w:basedOn w:val="Fuentedeprrafopredeter"/>
    <w:rsid w:val="00491839"/>
    <w:rPr>
      <w:sz w:val="14"/>
      <w:szCs w:val="14"/>
    </w:rPr>
  </w:style>
  <w:style w:type="character" w:customStyle="1" w:styleId="Cuadrculavistosa-nfasis1Car">
    <w:name w:val="Cuadrícula vistosa - Énfasis 1 Car"/>
    <w:link w:val="Cuadrculavistosa-nfasis1"/>
    <w:uiPriority w:val="29"/>
    <w:rsid w:val="00491839"/>
    <w:rPr>
      <w:i/>
      <w:iCs/>
      <w:color w:val="000000"/>
      <w:sz w:val="24"/>
      <w:szCs w:val="24"/>
      <w:lang w:eastAsia="es-ES"/>
    </w:rPr>
  </w:style>
  <w:style w:type="table" w:styleId="Cuadrculavistosa-nfasis1">
    <w:name w:val="Colorful Grid Accent 1"/>
    <w:basedOn w:val="Tablanormal"/>
    <w:link w:val="Cuadrculavistosa-nfasis1Car"/>
    <w:uiPriority w:val="29"/>
    <w:rsid w:val="00491839"/>
    <w:rPr>
      <w:i/>
      <w:iCs/>
      <w:color w:val="000000"/>
      <w:sz w:val="24"/>
      <w:szCs w:val="24"/>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hvr">
    <w:name w:val="hvr"/>
    <w:basedOn w:val="Fuentedeprrafopredeter"/>
    <w:rsid w:val="0056388B"/>
  </w:style>
  <w:style w:type="paragraph" w:customStyle="1" w:styleId="TextoindependienteQ">
    <w:name w:val="Texto independiente[Q”="/>
    <w:basedOn w:val="Normal"/>
    <w:rsid w:val="00BF216B"/>
    <w:pPr>
      <w:widowControl w:val="0"/>
      <w:jc w:val="both"/>
    </w:pPr>
    <w:rPr>
      <w:rFonts w:ascii="Arial" w:hAnsi="Arial"/>
      <w:snapToGrid w:val="0"/>
      <w:sz w:val="24"/>
      <w:lang w:val="es-ES_tradnl"/>
    </w:rPr>
  </w:style>
  <w:style w:type="paragraph" w:customStyle="1" w:styleId="Nivel1">
    <w:name w:val="Nivel 1"/>
    <w:basedOn w:val="Normal"/>
    <w:rsid w:val="00BF216B"/>
    <w:pPr>
      <w:jc w:val="both"/>
    </w:pPr>
    <w:rPr>
      <w:rFonts w:ascii="Arial" w:hAnsi="Arial"/>
      <w:b/>
      <w:sz w:val="28"/>
      <w:u w:val="words"/>
      <w:lang w:val="es-ES_tradnl"/>
    </w:rPr>
  </w:style>
  <w:style w:type="paragraph" w:customStyle="1" w:styleId="Pliza4">
    <w:name w:val="Póliza 4"/>
    <w:basedOn w:val="Normal"/>
    <w:rsid w:val="00BF216B"/>
    <w:pPr>
      <w:ind w:left="312"/>
      <w:jc w:val="both"/>
    </w:pPr>
    <w:rPr>
      <w:rFonts w:ascii="Arial" w:hAnsi="Arial"/>
      <w:sz w:val="24"/>
      <w:lang w:val="es-ES_tradnl"/>
    </w:rPr>
  </w:style>
  <w:style w:type="paragraph" w:customStyle="1" w:styleId="Pliza2">
    <w:name w:val="Póliza 2"/>
    <w:basedOn w:val="Normal"/>
    <w:rsid w:val="00BF216B"/>
    <w:pPr>
      <w:jc w:val="center"/>
    </w:pPr>
    <w:rPr>
      <w:rFonts w:ascii="Arial" w:hAnsi="Arial"/>
      <w:b/>
      <w:sz w:val="24"/>
      <w:lang w:val="es-ES_tradnl"/>
    </w:rPr>
  </w:style>
  <w:style w:type="paragraph" w:customStyle="1" w:styleId="Pliza3">
    <w:name w:val="Póliza 3"/>
    <w:basedOn w:val="Normal"/>
    <w:rsid w:val="00BF216B"/>
    <w:pPr>
      <w:jc w:val="both"/>
    </w:pPr>
    <w:rPr>
      <w:rFonts w:ascii="Arial" w:hAnsi="Arial"/>
      <w:b/>
      <w:sz w:val="24"/>
      <w:u w:val="words"/>
      <w:lang w:val="es-ES_tradnl"/>
    </w:rPr>
  </w:style>
  <w:style w:type="paragraph" w:customStyle="1" w:styleId="Pliza5">
    <w:name w:val="Póliza 5"/>
    <w:basedOn w:val="Normal"/>
    <w:rsid w:val="00BF216B"/>
    <w:pPr>
      <w:ind w:left="879" w:hanging="567"/>
      <w:jc w:val="both"/>
    </w:pPr>
    <w:rPr>
      <w:rFonts w:ascii="Arial" w:hAnsi="Arial"/>
      <w:sz w:val="24"/>
      <w:lang w:val="es-ES_tradnl"/>
    </w:rPr>
  </w:style>
  <w:style w:type="paragraph" w:customStyle="1" w:styleId="Pliza6">
    <w:name w:val="Póliza 6"/>
    <w:basedOn w:val="Normal"/>
    <w:rsid w:val="00BF216B"/>
    <w:pPr>
      <w:ind w:left="851"/>
      <w:jc w:val="both"/>
    </w:pPr>
    <w:rPr>
      <w:rFonts w:ascii="Arial" w:hAnsi="Arial"/>
      <w:sz w:val="24"/>
      <w:lang w:val="es-ES_tradnl"/>
    </w:rPr>
  </w:style>
  <w:style w:type="paragraph" w:customStyle="1" w:styleId="Pliza7">
    <w:name w:val="Póliza 7"/>
    <w:basedOn w:val="Normal"/>
    <w:rsid w:val="00BF216B"/>
    <w:pPr>
      <w:ind w:left="1843" w:hanging="851"/>
      <w:jc w:val="both"/>
    </w:pPr>
    <w:rPr>
      <w:rFonts w:ascii="Arial" w:hAnsi="Arial"/>
      <w:sz w:val="24"/>
      <w:lang w:val="es-ES_tradnl"/>
    </w:rPr>
  </w:style>
  <w:style w:type="paragraph" w:customStyle="1" w:styleId="TextoCarCar">
    <w:name w:val="Texto Car Car"/>
    <w:basedOn w:val="Normal"/>
    <w:rsid w:val="00BF216B"/>
    <w:pPr>
      <w:spacing w:after="101" w:line="216" w:lineRule="exact"/>
      <w:ind w:firstLine="288"/>
      <w:jc w:val="both"/>
    </w:pPr>
    <w:rPr>
      <w:rFonts w:ascii="Arial" w:hAnsi="Arial" w:cs="Arial"/>
      <w:sz w:val="18"/>
      <w:szCs w:val="18"/>
      <w:lang w:val="es-ES"/>
    </w:rPr>
  </w:style>
  <w:style w:type="paragraph" w:customStyle="1" w:styleId="cetneg">
    <w:name w:val="cetneg"/>
    <w:basedOn w:val="texto"/>
    <w:rsid w:val="00BF216B"/>
    <w:pPr>
      <w:jc w:val="center"/>
    </w:pPr>
    <w:rPr>
      <w:rFonts w:cs="Times New Roman"/>
      <w:b/>
      <w:lang w:val="es-ES_tradnl"/>
    </w:rPr>
  </w:style>
  <w:style w:type="paragraph" w:customStyle="1" w:styleId="CharCharCarCarCharCharCarCarCharCharCarCarCharChar">
    <w:name w:val="Char Char Car Car Char Char Car Car Char Char Car Car Char Char"/>
    <w:basedOn w:val="Normal"/>
    <w:rsid w:val="00BF216B"/>
    <w:pPr>
      <w:spacing w:before="60" w:after="160" w:line="240" w:lineRule="exact"/>
    </w:pPr>
    <w:rPr>
      <w:rFonts w:ascii="Verdana" w:hAnsi="Verdana"/>
      <w:color w:val="FF00FF"/>
      <w:lang w:val="en-US" w:eastAsia="en-US"/>
    </w:rPr>
  </w:style>
  <w:style w:type="character" w:customStyle="1" w:styleId="CarCar2">
    <w:name w:val="Car Car2"/>
    <w:basedOn w:val="Fuentedeprrafopredeter"/>
    <w:semiHidden/>
    <w:rsid w:val="00BF216B"/>
    <w:rPr>
      <w:rFonts w:ascii="Arial" w:hAnsi="Arial"/>
      <w:sz w:val="24"/>
      <w:lang w:val="es-ES_tradnl" w:eastAsia="es-ES" w:bidi="ar-SA"/>
    </w:rPr>
  </w:style>
  <w:style w:type="paragraph" w:customStyle="1" w:styleId="BodyText23">
    <w:name w:val="Body Text 23"/>
    <w:basedOn w:val="Normal"/>
    <w:rsid w:val="00BF216B"/>
    <w:pPr>
      <w:tabs>
        <w:tab w:val="left" w:pos="426"/>
      </w:tabs>
      <w:spacing w:after="120"/>
      <w:ind w:left="426" w:hanging="426"/>
      <w:jc w:val="both"/>
    </w:pPr>
    <w:rPr>
      <w:rFonts w:ascii="Arial" w:hAnsi="Arial"/>
      <w:sz w:val="24"/>
      <w:lang w:val="es-ES_tradnl"/>
    </w:rPr>
  </w:style>
  <w:style w:type="character" w:customStyle="1" w:styleId="pointnormal1">
    <w:name w:val="point_normal1"/>
    <w:rsid w:val="00BF216B"/>
    <w:rPr>
      <w:rFonts w:ascii="Arial" w:hAnsi="Arial" w:cs="Arial" w:hint="default"/>
      <w:sz w:val="18"/>
      <w:szCs w:val="18"/>
    </w:rPr>
  </w:style>
  <w:style w:type="paragraph" w:customStyle="1" w:styleId="Normalcita">
    <w:name w:val="Normal cita"/>
    <w:basedOn w:val="Normal"/>
    <w:rsid w:val="00BF216B"/>
    <w:pPr>
      <w:ind w:left="720" w:right="635"/>
      <w:jc w:val="both"/>
    </w:pPr>
    <w:rPr>
      <w:rFonts w:ascii="Arial" w:hAnsi="Arial"/>
      <w:i/>
      <w:sz w:val="24"/>
      <w:szCs w:val="24"/>
      <w:lang w:val="es-ES"/>
    </w:rPr>
  </w:style>
  <w:style w:type="character" w:customStyle="1" w:styleId="EncabezadodemensajeCar1">
    <w:name w:val="Encabezado de mensaje Car1"/>
    <w:basedOn w:val="Fuentedeprrafopredeter"/>
    <w:uiPriority w:val="99"/>
    <w:semiHidden/>
    <w:rsid w:val="00BF216B"/>
    <w:rPr>
      <w:rFonts w:asciiTheme="majorHAnsi" w:eastAsiaTheme="majorEastAsia" w:hAnsiTheme="majorHAnsi" w:cstheme="majorBidi"/>
      <w:sz w:val="24"/>
      <w:szCs w:val="24"/>
      <w:shd w:val="pct20" w:color="auto" w:fill="auto"/>
    </w:rPr>
  </w:style>
  <w:style w:type="paragraph" w:customStyle="1" w:styleId="ttuloportadilla">
    <w:name w:val="título portadilla"/>
    <w:basedOn w:val="Normal"/>
    <w:uiPriority w:val="99"/>
    <w:rsid w:val="00BF216B"/>
    <w:pPr>
      <w:widowControl w:val="0"/>
      <w:autoSpaceDE w:val="0"/>
      <w:autoSpaceDN w:val="0"/>
      <w:adjustRightInd w:val="0"/>
      <w:spacing w:line="288" w:lineRule="auto"/>
      <w:textAlignment w:val="center"/>
    </w:pPr>
    <w:rPr>
      <w:rFonts w:ascii="Impact" w:hAnsi="Impact" w:cs="Impact"/>
      <w:color w:val="000075"/>
      <w:sz w:val="40"/>
      <w:szCs w:val="40"/>
      <w:lang w:val="es-ES_tradnl" w:eastAsia="es-ES_tradnl"/>
    </w:rPr>
  </w:style>
  <w:style w:type="table" w:customStyle="1" w:styleId="Tablaconcuadrcula11">
    <w:name w:val="Tabla con cuadrícula11"/>
    <w:basedOn w:val="Tablanormal"/>
    <w:next w:val="Tablaconcuadrcula"/>
    <w:rsid w:val="00BF216B"/>
    <w:rPr>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BF216B"/>
  </w:style>
  <w:style w:type="numbering" w:customStyle="1" w:styleId="Sinlista3">
    <w:name w:val="Sin lista3"/>
    <w:next w:val="Sinlista"/>
    <w:semiHidden/>
    <w:rsid w:val="00BF216B"/>
  </w:style>
  <w:style w:type="numbering" w:customStyle="1" w:styleId="Sinlista4">
    <w:name w:val="Sin lista4"/>
    <w:next w:val="Sinlista"/>
    <w:uiPriority w:val="99"/>
    <w:semiHidden/>
    <w:unhideWhenUsed/>
    <w:rsid w:val="00BF216B"/>
  </w:style>
  <w:style w:type="numbering" w:customStyle="1" w:styleId="Sinlista5">
    <w:name w:val="Sin lista5"/>
    <w:next w:val="Sinlista"/>
    <w:uiPriority w:val="99"/>
    <w:semiHidden/>
    <w:unhideWhenUsed/>
    <w:rsid w:val="00BF216B"/>
  </w:style>
  <w:style w:type="numbering" w:customStyle="1" w:styleId="Sinlista6">
    <w:name w:val="Sin lista6"/>
    <w:next w:val="Sinlista"/>
    <w:uiPriority w:val="99"/>
    <w:semiHidden/>
    <w:unhideWhenUsed/>
    <w:rsid w:val="00BF216B"/>
  </w:style>
  <w:style w:type="numbering" w:customStyle="1" w:styleId="Sinlista7">
    <w:name w:val="Sin lista7"/>
    <w:next w:val="Sinlista"/>
    <w:uiPriority w:val="99"/>
    <w:semiHidden/>
    <w:unhideWhenUsed/>
    <w:rsid w:val="00BF216B"/>
  </w:style>
  <w:style w:type="paragraph" w:customStyle="1" w:styleId="Alfa-04">
    <w:name w:val="Alfa-04"/>
    <w:basedOn w:val="Normal"/>
    <w:rsid w:val="00BF216B"/>
    <w:pPr>
      <w:spacing w:line="360" w:lineRule="auto"/>
      <w:ind w:left="480" w:hanging="480"/>
      <w:jc w:val="both"/>
    </w:pPr>
    <w:rPr>
      <w:sz w:val="24"/>
      <w:lang w:val="es-ES"/>
    </w:rPr>
  </w:style>
  <w:style w:type="numbering" w:customStyle="1" w:styleId="Sinlista8">
    <w:name w:val="Sin lista8"/>
    <w:next w:val="Sinlista"/>
    <w:semiHidden/>
    <w:rsid w:val="00BF216B"/>
  </w:style>
  <w:style w:type="numbering" w:customStyle="1" w:styleId="Sinlista9">
    <w:name w:val="Sin lista9"/>
    <w:next w:val="Sinlista"/>
    <w:uiPriority w:val="99"/>
    <w:semiHidden/>
    <w:unhideWhenUsed/>
    <w:rsid w:val="00BF216B"/>
  </w:style>
  <w:style w:type="numbering" w:customStyle="1" w:styleId="Sinlista10">
    <w:name w:val="Sin lista10"/>
    <w:next w:val="Sinlista"/>
    <w:uiPriority w:val="99"/>
    <w:semiHidden/>
    <w:unhideWhenUsed/>
    <w:rsid w:val="00BF216B"/>
  </w:style>
  <w:style w:type="numbering" w:customStyle="1" w:styleId="Sinlista11">
    <w:name w:val="Sin lista11"/>
    <w:next w:val="Sinlista"/>
    <w:uiPriority w:val="99"/>
    <w:semiHidden/>
    <w:unhideWhenUsed/>
    <w:rsid w:val="00BF216B"/>
  </w:style>
  <w:style w:type="numbering" w:customStyle="1" w:styleId="Sinlista12">
    <w:name w:val="Sin lista12"/>
    <w:next w:val="Sinlista"/>
    <w:uiPriority w:val="99"/>
    <w:semiHidden/>
    <w:unhideWhenUsed/>
    <w:rsid w:val="00BF216B"/>
  </w:style>
  <w:style w:type="numbering" w:customStyle="1" w:styleId="Sinlista13">
    <w:name w:val="Sin lista13"/>
    <w:next w:val="Sinlista"/>
    <w:uiPriority w:val="99"/>
    <w:semiHidden/>
    <w:unhideWhenUsed/>
    <w:rsid w:val="00BF216B"/>
  </w:style>
  <w:style w:type="numbering" w:customStyle="1" w:styleId="Sinlista14">
    <w:name w:val="Sin lista14"/>
    <w:next w:val="Sinlista"/>
    <w:uiPriority w:val="99"/>
    <w:semiHidden/>
    <w:unhideWhenUsed/>
    <w:rsid w:val="00BF216B"/>
  </w:style>
  <w:style w:type="numbering" w:customStyle="1" w:styleId="Sinlista15">
    <w:name w:val="Sin lista15"/>
    <w:next w:val="Sinlista"/>
    <w:semiHidden/>
    <w:unhideWhenUsed/>
    <w:rsid w:val="00BF216B"/>
  </w:style>
  <w:style w:type="numbering" w:customStyle="1" w:styleId="Sinlista16">
    <w:name w:val="Sin lista16"/>
    <w:next w:val="Sinlista"/>
    <w:semiHidden/>
    <w:unhideWhenUsed/>
    <w:rsid w:val="00BF216B"/>
  </w:style>
  <w:style w:type="numbering" w:customStyle="1" w:styleId="Sinlista17">
    <w:name w:val="Sin lista17"/>
    <w:next w:val="Sinlista"/>
    <w:uiPriority w:val="99"/>
    <w:semiHidden/>
    <w:unhideWhenUsed/>
    <w:rsid w:val="00BF216B"/>
  </w:style>
  <w:style w:type="paragraph" w:customStyle="1" w:styleId="BodyTextIndent31">
    <w:name w:val="Body Text Indent 31"/>
    <w:basedOn w:val="Normal"/>
    <w:uiPriority w:val="99"/>
    <w:rsid w:val="00BF216B"/>
    <w:pPr>
      <w:spacing w:after="120"/>
      <w:ind w:left="709"/>
      <w:jc w:val="both"/>
    </w:pPr>
    <w:rPr>
      <w:rFonts w:ascii="Arial" w:eastAsia="MS Mincho" w:hAnsi="Arial"/>
      <w:sz w:val="24"/>
      <w:lang w:val="es-ES_tradnl"/>
    </w:rPr>
  </w:style>
  <w:style w:type="paragraph" w:customStyle="1" w:styleId="BodyTextIndent22">
    <w:name w:val="Body Text Indent 22"/>
    <w:basedOn w:val="Normal"/>
    <w:uiPriority w:val="99"/>
    <w:rsid w:val="00BF216B"/>
    <w:pPr>
      <w:spacing w:after="120"/>
      <w:ind w:left="1276" w:hanging="567"/>
      <w:jc w:val="both"/>
    </w:pPr>
    <w:rPr>
      <w:rFonts w:ascii="Arial" w:eastAsia="MS Mincho" w:hAnsi="Arial"/>
      <w:sz w:val="24"/>
      <w:lang w:val="es-ES_tradnl"/>
    </w:rPr>
  </w:style>
  <w:style w:type="paragraph" w:customStyle="1" w:styleId="EstiloCorreo80">
    <w:name w:val="EstiloCorreo80"/>
    <w:basedOn w:val="Normal"/>
    <w:next w:val="Sangradetextonormal"/>
    <w:uiPriority w:val="99"/>
    <w:semiHidden/>
    <w:rsid w:val="00BF216B"/>
    <w:pPr>
      <w:spacing w:after="120"/>
      <w:ind w:left="4963"/>
      <w:jc w:val="both"/>
    </w:pPr>
    <w:rPr>
      <w:rFonts w:ascii="Arial" w:eastAsia="MS Mincho" w:hAnsi="Arial"/>
      <w:sz w:val="22"/>
    </w:rPr>
  </w:style>
  <w:style w:type="paragraph" w:customStyle="1" w:styleId="BodyTextIndent21">
    <w:name w:val="Body Text Indent 21"/>
    <w:basedOn w:val="Normal"/>
    <w:uiPriority w:val="99"/>
    <w:rsid w:val="00BF216B"/>
    <w:pPr>
      <w:ind w:left="851" w:hanging="567"/>
      <w:jc w:val="both"/>
    </w:pPr>
    <w:rPr>
      <w:rFonts w:ascii="Arial" w:eastAsia="MS Mincho" w:hAnsi="Arial"/>
      <w:sz w:val="22"/>
      <w:lang w:val="es-ES_tradnl"/>
    </w:rPr>
  </w:style>
  <w:style w:type="paragraph" w:customStyle="1" w:styleId="TextoTitulo2">
    <w:name w:val="Texto Titulo2"/>
    <w:basedOn w:val="Normal"/>
    <w:uiPriority w:val="99"/>
    <w:rsid w:val="00BF216B"/>
    <w:pPr>
      <w:spacing w:after="120"/>
      <w:ind w:left="1151"/>
      <w:jc w:val="both"/>
    </w:pPr>
    <w:rPr>
      <w:rFonts w:ascii="Abadi MT Condensed Light" w:eastAsia="MS Mincho" w:hAnsi="Abadi MT Condensed Light"/>
      <w:sz w:val="24"/>
    </w:rPr>
  </w:style>
  <w:style w:type="paragraph" w:customStyle="1" w:styleId="OmniPage14">
    <w:name w:val="OmniPage #14"/>
    <w:uiPriority w:val="99"/>
    <w:rsid w:val="00BF216B"/>
    <w:pPr>
      <w:widowControl w:val="0"/>
      <w:tabs>
        <w:tab w:val="left" w:pos="759"/>
        <w:tab w:val="right" w:pos="8851"/>
      </w:tabs>
      <w:jc w:val="both"/>
    </w:pPr>
    <w:rPr>
      <w:rFonts w:ascii="CG Times (W1)" w:eastAsia="MS Mincho" w:hAnsi="CG Times (W1)"/>
      <w:lang w:val="en-US"/>
    </w:rPr>
  </w:style>
  <w:style w:type="table" w:customStyle="1" w:styleId="Tablaconcuadrcula12">
    <w:name w:val="Tabla con cuadrícula12"/>
    <w:basedOn w:val="Tablanormal"/>
    <w:next w:val="Tablaconcuadrcula"/>
    <w:uiPriority w:val="59"/>
    <w:rsid w:val="00BF216B"/>
    <w:pPr>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text2"/>
    <w:basedOn w:val="Normal"/>
    <w:uiPriority w:val="99"/>
    <w:rsid w:val="00BF216B"/>
    <w:pPr>
      <w:jc w:val="both"/>
    </w:pPr>
    <w:rPr>
      <w:rFonts w:ascii="Arial" w:eastAsia="MS Mincho" w:hAnsi="Arial" w:cs="Arial"/>
      <w:lang w:eastAsia="es-MX"/>
    </w:rPr>
  </w:style>
  <w:style w:type="paragraph" w:customStyle="1" w:styleId="pliza50">
    <w:name w:val="pliza5"/>
    <w:basedOn w:val="Normal"/>
    <w:uiPriority w:val="99"/>
    <w:rsid w:val="00BF216B"/>
    <w:pPr>
      <w:snapToGrid w:val="0"/>
      <w:ind w:left="879" w:hanging="567"/>
      <w:jc w:val="both"/>
    </w:pPr>
    <w:rPr>
      <w:rFonts w:ascii="Arial" w:eastAsia="MS Mincho" w:hAnsi="Arial" w:cs="Arial"/>
      <w:sz w:val="24"/>
      <w:szCs w:val="24"/>
    </w:rPr>
  </w:style>
  <w:style w:type="paragraph" w:customStyle="1" w:styleId="Direccininterior">
    <w:name w:val="Dirección interior"/>
    <w:basedOn w:val="Normal"/>
    <w:rsid w:val="00BF216B"/>
    <w:pPr>
      <w:jc w:val="both"/>
    </w:pPr>
    <w:rPr>
      <w:rFonts w:ascii="Arial" w:eastAsia="MS Mincho" w:hAnsi="Arial"/>
      <w:sz w:val="24"/>
      <w:szCs w:val="24"/>
    </w:rPr>
  </w:style>
  <w:style w:type="paragraph" w:customStyle="1" w:styleId="Flush2">
    <w:name w:val="Flush 2"/>
    <w:basedOn w:val="Normal"/>
    <w:uiPriority w:val="99"/>
    <w:rsid w:val="00BF216B"/>
    <w:pPr>
      <w:spacing w:before="240"/>
      <w:ind w:left="720"/>
    </w:pPr>
    <w:rPr>
      <w:rFonts w:eastAsia="MS Mincho"/>
      <w:sz w:val="24"/>
      <w:szCs w:val="24"/>
      <w:lang w:eastAsia="en-US"/>
    </w:rPr>
  </w:style>
  <w:style w:type="paragraph" w:customStyle="1" w:styleId="Flush1">
    <w:name w:val="Flush 1"/>
    <w:basedOn w:val="Flush2"/>
    <w:uiPriority w:val="99"/>
    <w:rsid w:val="00BF216B"/>
    <w:pPr>
      <w:ind w:left="360"/>
    </w:pPr>
  </w:style>
  <w:style w:type="paragraph" w:customStyle="1" w:styleId="Indent">
    <w:name w:val="Indent"/>
    <w:basedOn w:val="Normal"/>
    <w:uiPriority w:val="99"/>
    <w:rsid w:val="00BF216B"/>
    <w:pPr>
      <w:spacing w:before="240"/>
      <w:ind w:left="360" w:hanging="360"/>
    </w:pPr>
    <w:rPr>
      <w:rFonts w:ascii="Times" w:eastAsia="MS Mincho" w:hAnsi="Times"/>
      <w:lang w:val="en-GB"/>
    </w:rPr>
  </w:style>
  <w:style w:type="paragraph" w:customStyle="1" w:styleId="LongIndent1">
    <w:name w:val="Long Indent1"/>
    <w:basedOn w:val="Normal"/>
    <w:uiPriority w:val="99"/>
    <w:rsid w:val="00BF216B"/>
    <w:pPr>
      <w:spacing w:before="240"/>
      <w:ind w:left="1080" w:hanging="720"/>
    </w:pPr>
    <w:rPr>
      <w:rFonts w:eastAsia="MS Mincho"/>
      <w:sz w:val="24"/>
      <w:szCs w:val="24"/>
      <w:lang w:eastAsia="en-US"/>
    </w:rPr>
  </w:style>
  <w:style w:type="paragraph" w:customStyle="1" w:styleId="SectionHead1">
    <w:name w:val="SectionHead1"/>
    <w:basedOn w:val="Normal"/>
    <w:next w:val="Normal"/>
    <w:uiPriority w:val="99"/>
    <w:rsid w:val="00BF216B"/>
    <w:pPr>
      <w:keepNext/>
      <w:tabs>
        <w:tab w:val="left" w:pos="360"/>
      </w:tabs>
      <w:spacing w:before="240"/>
    </w:pPr>
    <w:rPr>
      <w:rFonts w:eastAsia="MS Mincho"/>
      <w:b/>
      <w:caps/>
      <w:sz w:val="24"/>
      <w:szCs w:val="24"/>
      <w:lang w:eastAsia="en-US"/>
    </w:rPr>
  </w:style>
  <w:style w:type="character" w:customStyle="1" w:styleId="estiloverdana13gris1">
    <w:name w:val="estiloverdana13gris1"/>
    <w:basedOn w:val="Fuentedeprrafopredeter"/>
    <w:rsid w:val="00BF216B"/>
    <w:rPr>
      <w:rFonts w:ascii="Verdana" w:hAnsi="Verdana" w:hint="default"/>
      <w:color w:val="292929"/>
      <w:sz w:val="20"/>
      <w:szCs w:val="20"/>
    </w:rPr>
  </w:style>
  <w:style w:type="numbering" w:customStyle="1" w:styleId="Sinlista18">
    <w:name w:val="Sin lista18"/>
    <w:next w:val="Sinlista"/>
    <w:uiPriority w:val="99"/>
    <w:semiHidden/>
    <w:unhideWhenUsed/>
    <w:rsid w:val="00BF216B"/>
  </w:style>
  <w:style w:type="paragraph" w:customStyle="1" w:styleId="TableParagraph">
    <w:name w:val="Table Paragraph"/>
    <w:basedOn w:val="Normal"/>
    <w:uiPriority w:val="1"/>
    <w:qFormat/>
    <w:rsid w:val="00BF216B"/>
    <w:pPr>
      <w:widowControl w:val="0"/>
    </w:pPr>
    <w:rPr>
      <w:rFonts w:ascii="Calibri" w:eastAsia="Calibri" w:hAnsi="Calibri"/>
      <w:sz w:val="22"/>
      <w:szCs w:val="22"/>
      <w:lang w:val="en-US" w:eastAsia="en-US"/>
    </w:rPr>
  </w:style>
  <w:style w:type="table" w:customStyle="1" w:styleId="TableNormal1">
    <w:name w:val="Table Normal1"/>
    <w:uiPriority w:val="2"/>
    <w:semiHidden/>
    <w:unhideWhenUsed/>
    <w:qFormat/>
    <w:rsid w:val="00BF216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Sinlista19">
    <w:name w:val="Sin lista19"/>
    <w:next w:val="Sinlista"/>
    <w:uiPriority w:val="99"/>
    <w:semiHidden/>
    <w:unhideWhenUsed/>
    <w:rsid w:val="00BF216B"/>
  </w:style>
  <w:style w:type="table" w:customStyle="1" w:styleId="Tablaconcuadrcula4">
    <w:name w:val="Tabla con cuadrícula4"/>
    <w:basedOn w:val="Tablanormal"/>
    <w:next w:val="Tablaconcuadrcula"/>
    <w:uiPriority w:val="59"/>
    <w:rsid w:val="00BF216B"/>
    <w:rPr>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BF216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Absatz-Standardschriftart">
    <w:name w:val="Absatz-Standardschriftart"/>
    <w:rsid w:val="00BF216B"/>
  </w:style>
  <w:style w:type="character" w:customStyle="1" w:styleId="WW8Num1z1">
    <w:name w:val="WW8Num1z1"/>
    <w:rsid w:val="00BF216B"/>
    <w:rPr>
      <w:rFonts w:ascii="Courier New" w:hAnsi="Courier New" w:cs="Courier New"/>
    </w:rPr>
  </w:style>
  <w:style w:type="character" w:customStyle="1" w:styleId="WW8Num1z2">
    <w:name w:val="WW8Num1z2"/>
    <w:rsid w:val="00BF216B"/>
    <w:rPr>
      <w:rFonts w:ascii="Wingdings" w:hAnsi="Wingdings"/>
    </w:rPr>
  </w:style>
  <w:style w:type="character" w:customStyle="1" w:styleId="WW8Num2z1">
    <w:name w:val="WW8Num2z1"/>
    <w:rsid w:val="00BF216B"/>
    <w:rPr>
      <w:rFonts w:ascii="Wingdings" w:hAnsi="Wingdings"/>
    </w:rPr>
  </w:style>
  <w:style w:type="character" w:customStyle="1" w:styleId="WW8Num2z2">
    <w:name w:val="WW8Num2z2"/>
    <w:rsid w:val="00BF216B"/>
    <w:rPr>
      <w:rFonts w:ascii="Symbol" w:hAnsi="Symbol"/>
    </w:rPr>
  </w:style>
  <w:style w:type="character" w:customStyle="1" w:styleId="WW8Num3z1">
    <w:name w:val="WW8Num3z1"/>
    <w:rsid w:val="00BF216B"/>
    <w:rPr>
      <w:rFonts w:ascii="Courier New" w:hAnsi="Courier New"/>
    </w:rPr>
  </w:style>
  <w:style w:type="character" w:customStyle="1" w:styleId="WW8Num3z3">
    <w:name w:val="WW8Num3z3"/>
    <w:rsid w:val="00BF216B"/>
    <w:rPr>
      <w:rFonts w:ascii="Symbol" w:hAnsi="Symbol"/>
    </w:rPr>
  </w:style>
  <w:style w:type="character" w:customStyle="1" w:styleId="WW8Num4z1">
    <w:name w:val="WW8Num4z1"/>
    <w:rsid w:val="00BF216B"/>
    <w:rPr>
      <w:rFonts w:ascii="Courier New" w:hAnsi="Courier New" w:cs="Courier New"/>
    </w:rPr>
  </w:style>
  <w:style w:type="character" w:customStyle="1" w:styleId="WW8Num4z3">
    <w:name w:val="WW8Num4z3"/>
    <w:rsid w:val="00BF216B"/>
    <w:rPr>
      <w:rFonts w:ascii="Symbol" w:hAnsi="Symbol"/>
    </w:rPr>
  </w:style>
  <w:style w:type="paragraph" w:customStyle="1" w:styleId="Car">
    <w:name w:val="Car"/>
    <w:basedOn w:val="Normal"/>
    <w:rsid w:val="00BF216B"/>
    <w:pPr>
      <w:suppressAutoHyphens/>
      <w:spacing w:after="160" w:line="240" w:lineRule="exact"/>
    </w:pPr>
    <w:rPr>
      <w:rFonts w:ascii="Tahoma" w:hAnsi="Tahoma"/>
      <w:lang w:val="en-US" w:eastAsia="ar-SA"/>
    </w:rPr>
  </w:style>
  <w:style w:type="table" w:customStyle="1" w:styleId="Tablaconcuadrcula13">
    <w:name w:val="Tabla con cuadrícula13"/>
    <w:basedOn w:val="Tablanormal"/>
    <w:next w:val="Tablaconcuadrcula"/>
    <w:uiPriority w:val="59"/>
    <w:rsid w:val="00BF216B"/>
    <w:rPr>
      <w:rFonts w:ascii="Calibri" w:eastAsia="Calibri" w:hAnsi="Calibri"/>
      <w:sz w:val="22"/>
      <w:szCs w:val="22"/>
      <w:lang w:val="es-E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next w:val="Tablaconcuadrcula"/>
    <w:uiPriority w:val="59"/>
    <w:rsid w:val="00BF216B"/>
    <w:rPr>
      <w:rFonts w:asciiTheme="minorHAnsi" w:eastAsiaTheme="minorEastAsia" w:hAnsiTheme="minorHAnsi" w:cstheme="minorBidi"/>
      <w:sz w:val="22"/>
      <w:szCs w:val="22"/>
      <w:lang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
    <w:name w:val="Tabla con cuadrícula31"/>
    <w:basedOn w:val="Tablanormal"/>
    <w:next w:val="Tablaconcuadrcula"/>
    <w:uiPriority w:val="59"/>
    <w:rsid w:val="00BF216B"/>
    <w:rPr>
      <w:rFonts w:asciiTheme="minorHAnsi" w:eastAsiaTheme="minorEastAsia" w:hAnsiTheme="minorHAnsi" w:cstheme="minorBidi"/>
      <w:sz w:val="22"/>
      <w:szCs w:val="22"/>
      <w:lang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
    <w:name w:val="Tabla con cuadrícula5"/>
    <w:basedOn w:val="Tablanormal"/>
    <w:next w:val="Tablaconcuadrcula"/>
    <w:uiPriority w:val="59"/>
    <w:rsid w:val="008A1B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8A1B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next w:val="Textoindependiente"/>
    <w:rsid w:val="003E500F"/>
    <w:pPr>
      <w:spacing w:after="120" w:line="240" w:lineRule="atLeast"/>
      <w:ind w:left="720"/>
    </w:pPr>
    <w:rPr>
      <w:rFonts w:ascii="Arial" w:eastAsia="Arial Unicode MS" w:hAnsi="Arial"/>
      <w:i/>
      <w:iCs/>
      <w:color w:val="0000FF"/>
      <w:lang w:eastAsia="en-US"/>
    </w:rPr>
  </w:style>
  <w:style w:type="paragraph" w:customStyle="1" w:styleId="tabletext0">
    <w:name w:val="tabletext"/>
    <w:basedOn w:val="Normal"/>
    <w:rsid w:val="003E500F"/>
    <w:pPr>
      <w:spacing w:after="120" w:line="240" w:lineRule="atLeast"/>
    </w:pPr>
    <w:rPr>
      <w:rFonts w:ascii="Arial" w:eastAsia="Arial Unicode MS" w:hAnsi="Arial"/>
      <w:lang w:eastAsia="en-US"/>
    </w:rPr>
  </w:style>
  <w:style w:type="paragraph" w:customStyle="1" w:styleId="paragraph2">
    <w:name w:val="paragraph2"/>
    <w:basedOn w:val="Normal"/>
    <w:rsid w:val="003E500F"/>
    <w:pPr>
      <w:spacing w:before="100" w:beforeAutospacing="1" w:after="100" w:afterAutospacing="1"/>
    </w:pPr>
    <w:rPr>
      <w:rFonts w:ascii="Arial Unicode MS" w:eastAsia="Arial Unicode MS" w:hAnsi="Arial Unicode MS" w:cs="Arial Unicode MS"/>
      <w:szCs w:val="24"/>
      <w:lang w:eastAsia="en-US"/>
    </w:rPr>
  </w:style>
  <w:style w:type="paragraph" w:customStyle="1" w:styleId="paragraph4">
    <w:name w:val="paragraph4"/>
    <w:basedOn w:val="Normal"/>
    <w:rsid w:val="003E500F"/>
    <w:pPr>
      <w:spacing w:before="100" w:beforeAutospacing="1" w:after="100" w:afterAutospacing="1"/>
    </w:pPr>
    <w:rPr>
      <w:rFonts w:ascii="Arial Unicode MS" w:eastAsia="Arial Unicode MS" w:hAnsi="Arial Unicode MS" w:cs="Arial Unicode MS"/>
      <w:szCs w:val="24"/>
      <w:lang w:eastAsia="en-US"/>
    </w:rPr>
  </w:style>
  <w:style w:type="paragraph" w:customStyle="1" w:styleId="infonamefile">
    <w:name w:val="infonamefile"/>
    <w:basedOn w:val="infoblue0"/>
    <w:next w:val="Textoindependiente"/>
    <w:rsid w:val="003E500F"/>
    <w:rPr>
      <w:color w:val="FF0000"/>
    </w:rPr>
  </w:style>
  <w:style w:type="paragraph" w:customStyle="1" w:styleId="infogreen">
    <w:name w:val="infogreen"/>
    <w:basedOn w:val="infoblue0"/>
    <w:next w:val="Textoindependiente"/>
    <w:rsid w:val="003E500F"/>
    <w:rPr>
      <w:color w:val="008000"/>
    </w:rPr>
  </w:style>
  <w:style w:type="paragraph" w:customStyle="1" w:styleId="guiazul">
    <w:name w:val="guiazul"/>
    <w:basedOn w:val="NormalWeb"/>
    <w:uiPriority w:val="99"/>
    <w:semiHidden/>
    <w:rsid w:val="003E500F"/>
    <w:pPr>
      <w:overflowPunct/>
      <w:autoSpaceDE/>
      <w:autoSpaceDN/>
      <w:adjustRightInd/>
      <w:spacing w:before="0" w:after="0"/>
      <w:textAlignment w:val="auto"/>
    </w:pPr>
    <w:rPr>
      <w:rFonts w:ascii="Arial" w:hAnsi="Arial"/>
      <w:i/>
      <w:color w:val="0000FF"/>
      <w:sz w:val="20"/>
      <w:szCs w:val="24"/>
      <w:lang w:val="es-ES"/>
    </w:rPr>
  </w:style>
  <w:style w:type="paragraph" w:customStyle="1" w:styleId="Normalindentado3">
    <w:name w:val="Normal indentado 3"/>
    <w:basedOn w:val="Normal"/>
    <w:rsid w:val="003E500F"/>
    <w:pPr>
      <w:ind w:left="1200"/>
    </w:pPr>
    <w:rPr>
      <w:rFonts w:ascii="Arial" w:hAnsi="Arial"/>
      <w:szCs w:val="24"/>
      <w:lang w:val="es-ES"/>
    </w:rPr>
  </w:style>
  <w:style w:type="numbering" w:customStyle="1" w:styleId="Estilo3">
    <w:name w:val="Estilo3"/>
    <w:uiPriority w:val="99"/>
    <w:rsid w:val="003E500F"/>
    <w:pPr>
      <w:numPr>
        <w:numId w:val="89"/>
      </w:numPr>
    </w:pPr>
  </w:style>
  <w:style w:type="table" w:styleId="Sombreadoclaro">
    <w:name w:val="Light Shading"/>
    <w:basedOn w:val="Tablanormal"/>
    <w:uiPriority w:val="60"/>
    <w:rsid w:val="003E500F"/>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Normal">
    <w:name w:val="Table Normal"/>
    <w:uiPriority w:val="2"/>
    <w:semiHidden/>
    <w:unhideWhenUsed/>
    <w:qFormat/>
    <w:rsid w:val="003E500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anormal11">
    <w:name w:val="Tabla normal 11"/>
    <w:basedOn w:val="Tablanormal"/>
    <w:uiPriority w:val="41"/>
    <w:rsid w:val="00A608B2"/>
    <w:rPr>
      <w:rFonts w:asciiTheme="minorHAnsi" w:eastAsiaTheme="minorHAnsi" w:hAnsiTheme="minorHAnsi" w:cstheme="minorBidi"/>
      <w:sz w:val="22"/>
      <w:szCs w:val="22"/>
      <w:lang w:val="es-E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fasissutil1">
    <w:name w:val="Énfasis sutil1"/>
    <w:uiPriority w:val="19"/>
    <w:qFormat/>
    <w:rsid w:val="00A608B2"/>
    <w:rPr>
      <w:rFonts w:ascii="Arial" w:hAnsi="Arial"/>
      <w:iCs/>
      <w:color w:val="auto"/>
      <w:sz w:val="20"/>
    </w:rPr>
  </w:style>
  <w:style w:type="character" w:customStyle="1" w:styleId="UnresolvedMention">
    <w:name w:val="Unresolved Mention"/>
    <w:basedOn w:val="Fuentedeprrafopredeter"/>
    <w:uiPriority w:val="99"/>
    <w:semiHidden/>
    <w:unhideWhenUsed/>
    <w:rsid w:val="00A608B2"/>
    <w:rPr>
      <w:color w:val="808080"/>
      <w:shd w:val="clear" w:color="auto" w:fill="E6E6E6"/>
    </w:rPr>
  </w:style>
  <w:style w:type="character" w:customStyle="1" w:styleId="TtuloCar">
    <w:name w:val="Título Car"/>
    <w:uiPriority w:val="10"/>
    <w:rsid w:val="0053441E"/>
    <w:rPr>
      <w:rFonts w:ascii="Arial" w:hAnsi="Arial"/>
      <w:b/>
      <w:sz w:val="24"/>
      <w:lang w:val="es-ES_tradnl" w:eastAsia="es-ES"/>
    </w:rPr>
  </w:style>
  <w:style w:type="character" w:customStyle="1" w:styleId="TtuloCar1">
    <w:name w:val="Título Car1"/>
    <w:uiPriority w:val="10"/>
    <w:rsid w:val="0053441E"/>
    <w:rPr>
      <w:rFonts w:ascii="Calibri Light" w:eastAsia="Times New Roman" w:hAnsi="Calibri Light" w:cs="Times New Roman"/>
      <w:spacing w:val="-10"/>
      <w:kern w:val="28"/>
      <w:sz w:val="56"/>
      <w:szCs w:val="56"/>
      <w:lang w:val="es-ES" w:eastAsia="es-ES"/>
    </w:rPr>
  </w:style>
  <w:style w:type="character" w:customStyle="1" w:styleId="Ttulo1Car1">
    <w:name w:val="Título 1 Car1"/>
    <w:aliases w:val="Teamlog-T1 Car1,annexe1 Car1,Titre_ref Car1,SousTitre Car1,1titre Car1,1titre1 Car1,1titre2 Car1,1titre3 Car1,1titre4 Car1,1titre5 Car1,1titre6 Car1,H1 Car1,SOUS-TITRE 1 Car1,Titreo 1 Car1,Titre 11 Car1,t1.T1.Titre 1 Car1,t1 Car1,t11 Car1"/>
    <w:rsid w:val="0053441E"/>
    <w:rPr>
      <w:rFonts w:ascii="Calibri Light" w:eastAsia="Times New Roman" w:hAnsi="Calibri Light" w:cs="Times New Roman"/>
      <w:b/>
      <w:bCs/>
      <w:color w:val="2E74B5"/>
      <w:sz w:val="28"/>
      <w:szCs w:val="28"/>
      <w:lang w:eastAsia="es-ES"/>
    </w:rPr>
  </w:style>
  <w:style w:type="character" w:customStyle="1" w:styleId="Ttulo2Car1">
    <w:name w:val="Título 2 Car1"/>
    <w:aliases w:val="Heading 2 Hidden Car1,HD2 Car1,Arial 12 Fett Kursiv Car1,Heading 2 CCBS Car1,h2 Car1,H2 Car1,Section Car1,h2.H2 Car1,h2 main heading Car1,2 Car1,Header 2 Car1,Reset numbering Car1,Chapter Number/Appendix Letter Car1,chn Car1,A Head Car1"/>
    <w:semiHidden/>
    <w:rsid w:val="0053441E"/>
    <w:rPr>
      <w:rFonts w:ascii="Calibri Light" w:eastAsia="Times New Roman" w:hAnsi="Calibri Light" w:cs="Times New Roman"/>
      <w:b/>
      <w:bCs/>
      <w:color w:val="5B9BD5"/>
      <w:sz w:val="26"/>
      <w:szCs w:val="26"/>
      <w:lang w:eastAsia="es-ES"/>
    </w:rPr>
  </w:style>
  <w:style w:type="character" w:customStyle="1" w:styleId="Ttulo3Car1">
    <w:name w:val="Título 3 Car1"/>
    <w:aliases w:val="Gliederung3 Car1,Gliederung31 Car1,Gliederung32 Car1,Gliederung33 Car1,Gliederung34 Car1,Gliederung35 Car1,Gliederung36 Car1,Gliederung38 Car1"/>
    <w:uiPriority w:val="99"/>
    <w:semiHidden/>
    <w:rsid w:val="0053441E"/>
    <w:rPr>
      <w:rFonts w:ascii="Calibri Light" w:eastAsia="Times New Roman" w:hAnsi="Calibri Light" w:cs="Times New Roman"/>
      <w:b/>
      <w:bCs/>
      <w:color w:val="5B9BD5"/>
      <w:lang w:eastAsia="es-ES"/>
    </w:rPr>
  </w:style>
  <w:style w:type="character" w:customStyle="1" w:styleId="Ttulo5Car1">
    <w:name w:val="Título 5 Car1"/>
    <w:aliases w:val="Block Label Car1"/>
    <w:uiPriority w:val="99"/>
    <w:semiHidden/>
    <w:rsid w:val="0053441E"/>
    <w:rPr>
      <w:rFonts w:ascii="Calibri Light" w:eastAsia="Times New Roman" w:hAnsi="Calibri Light" w:cs="Times New Roman"/>
      <w:color w:val="1F4D78"/>
      <w:lang w:eastAsia="es-ES"/>
    </w:rPr>
  </w:style>
  <w:style w:type="character" w:customStyle="1" w:styleId="TextonotapieCar1">
    <w:name w:val="Texto nota pie Car1"/>
    <w:aliases w:val="Car Car Car Car Car Car Car1,Car Car Car Car Car Car2"/>
    <w:uiPriority w:val="99"/>
    <w:semiHidden/>
    <w:rsid w:val="0053441E"/>
    <w:rPr>
      <w:rFonts w:ascii="Times New Roman" w:eastAsia="Times New Roman" w:hAnsi="Times New Roman" w:cs="Times New Roman"/>
      <w:sz w:val="20"/>
      <w:szCs w:val="20"/>
      <w:lang w:eastAsia="es-ES"/>
    </w:rPr>
  </w:style>
  <w:style w:type="character" w:customStyle="1" w:styleId="EncabezadoCar1">
    <w:name w:val="Encabezado Car1"/>
    <w:aliases w:val="*Header Car1,Encabezado1 Car1,Encabezado Car Car Car1,h Car1,logomai Car1,Text Car1,Car Car Car2,base Car1,page-header Car1,ph Car1,1 (not to be included in TOC) Car1,Encabezado 8n Car1"/>
    <w:uiPriority w:val="99"/>
    <w:semiHidden/>
    <w:rsid w:val="0053441E"/>
    <w:rPr>
      <w:rFonts w:ascii="Times New Roman" w:eastAsia="Times New Roman" w:hAnsi="Times New Roman" w:cs="Times New Roman"/>
      <w:sz w:val="20"/>
      <w:szCs w:val="20"/>
      <w:lang w:eastAsia="es-ES"/>
    </w:rPr>
  </w:style>
  <w:style w:type="character" w:customStyle="1" w:styleId="PiedepginaCar1">
    <w:name w:val="Pie de página Car1"/>
    <w:aliases w:val="Pie de página1 Car1,footer odd Car1,footer odd1 Car1,footer odd2 Car1,footer odd3 Car1,footer odd4 Car1,footer odd5 Car1,footer Car1"/>
    <w:uiPriority w:val="99"/>
    <w:semiHidden/>
    <w:rsid w:val="0053441E"/>
    <w:rPr>
      <w:rFonts w:ascii="Times New Roman" w:eastAsia="Times New Roman" w:hAnsi="Times New Roman" w:cs="Times New Roman"/>
      <w:sz w:val="20"/>
      <w:szCs w:val="20"/>
      <w:lang w:eastAsia="es-ES"/>
    </w:rPr>
  </w:style>
  <w:style w:type="paragraph" w:customStyle="1" w:styleId="7">
    <w:name w:val="7"/>
    <w:unhideWhenUsed/>
    <w:rsid w:val="0053441E"/>
    <w:rPr>
      <w:lang w:eastAsia="es-MX"/>
    </w:rPr>
  </w:style>
  <w:style w:type="paragraph" w:customStyle="1" w:styleId="6">
    <w:name w:val="6"/>
    <w:unhideWhenUsed/>
    <w:rsid w:val="0053441E"/>
    <w:rPr>
      <w:lang w:eastAsia="es-MX"/>
    </w:rPr>
  </w:style>
  <w:style w:type="paragraph" w:customStyle="1" w:styleId="5">
    <w:name w:val="5"/>
    <w:unhideWhenUsed/>
    <w:rsid w:val="0053441E"/>
    <w:rPr>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8753">
      <w:bodyDiv w:val="1"/>
      <w:marLeft w:val="0"/>
      <w:marRight w:val="0"/>
      <w:marTop w:val="0"/>
      <w:marBottom w:val="0"/>
      <w:divBdr>
        <w:top w:val="none" w:sz="0" w:space="0" w:color="auto"/>
        <w:left w:val="none" w:sz="0" w:space="0" w:color="auto"/>
        <w:bottom w:val="none" w:sz="0" w:space="0" w:color="auto"/>
        <w:right w:val="none" w:sz="0" w:space="0" w:color="auto"/>
      </w:divBdr>
    </w:div>
    <w:div w:id="32779721">
      <w:bodyDiv w:val="1"/>
      <w:marLeft w:val="0"/>
      <w:marRight w:val="0"/>
      <w:marTop w:val="0"/>
      <w:marBottom w:val="0"/>
      <w:divBdr>
        <w:top w:val="none" w:sz="0" w:space="0" w:color="auto"/>
        <w:left w:val="none" w:sz="0" w:space="0" w:color="auto"/>
        <w:bottom w:val="none" w:sz="0" w:space="0" w:color="auto"/>
        <w:right w:val="none" w:sz="0" w:space="0" w:color="auto"/>
      </w:divBdr>
    </w:div>
    <w:div w:id="134835717">
      <w:bodyDiv w:val="1"/>
      <w:marLeft w:val="0"/>
      <w:marRight w:val="0"/>
      <w:marTop w:val="0"/>
      <w:marBottom w:val="0"/>
      <w:divBdr>
        <w:top w:val="none" w:sz="0" w:space="0" w:color="auto"/>
        <w:left w:val="none" w:sz="0" w:space="0" w:color="auto"/>
        <w:bottom w:val="none" w:sz="0" w:space="0" w:color="auto"/>
        <w:right w:val="none" w:sz="0" w:space="0" w:color="auto"/>
      </w:divBdr>
    </w:div>
    <w:div w:id="138962585">
      <w:bodyDiv w:val="1"/>
      <w:marLeft w:val="0"/>
      <w:marRight w:val="0"/>
      <w:marTop w:val="0"/>
      <w:marBottom w:val="0"/>
      <w:divBdr>
        <w:top w:val="none" w:sz="0" w:space="0" w:color="auto"/>
        <w:left w:val="none" w:sz="0" w:space="0" w:color="auto"/>
        <w:bottom w:val="none" w:sz="0" w:space="0" w:color="auto"/>
        <w:right w:val="none" w:sz="0" w:space="0" w:color="auto"/>
      </w:divBdr>
    </w:div>
    <w:div w:id="259527461">
      <w:bodyDiv w:val="1"/>
      <w:marLeft w:val="0"/>
      <w:marRight w:val="0"/>
      <w:marTop w:val="0"/>
      <w:marBottom w:val="0"/>
      <w:divBdr>
        <w:top w:val="none" w:sz="0" w:space="0" w:color="auto"/>
        <w:left w:val="none" w:sz="0" w:space="0" w:color="auto"/>
        <w:bottom w:val="none" w:sz="0" w:space="0" w:color="auto"/>
        <w:right w:val="none" w:sz="0" w:space="0" w:color="auto"/>
      </w:divBdr>
    </w:div>
    <w:div w:id="269627064">
      <w:bodyDiv w:val="1"/>
      <w:marLeft w:val="0"/>
      <w:marRight w:val="0"/>
      <w:marTop w:val="0"/>
      <w:marBottom w:val="0"/>
      <w:divBdr>
        <w:top w:val="none" w:sz="0" w:space="0" w:color="auto"/>
        <w:left w:val="none" w:sz="0" w:space="0" w:color="auto"/>
        <w:bottom w:val="none" w:sz="0" w:space="0" w:color="auto"/>
        <w:right w:val="none" w:sz="0" w:space="0" w:color="auto"/>
      </w:divBdr>
    </w:div>
    <w:div w:id="379136206">
      <w:bodyDiv w:val="1"/>
      <w:marLeft w:val="0"/>
      <w:marRight w:val="0"/>
      <w:marTop w:val="0"/>
      <w:marBottom w:val="0"/>
      <w:divBdr>
        <w:top w:val="none" w:sz="0" w:space="0" w:color="auto"/>
        <w:left w:val="none" w:sz="0" w:space="0" w:color="auto"/>
        <w:bottom w:val="none" w:sz="0" w:space="0" w:color="auto"/>
        <w:right w:val="none" w:sz="0" w:space="0" w:color="auto"/>
      </w:divBdr>
    </w:div>
    <w:div w:id="384765211">
      <w:bodyDiv w:val="1"/>
      <w:marLeft w:val="0"/>
      <w:marRight w:val="0"/>
      <w:marTop w:val="0"/>
      <w:marBottom w:val="0"/>
      <w:divBdr>
        <w:top w:val="none" w:sz="0" w:space="0" w:color="auto"/>
        <w:left w:val="none" w:sz="0" w:space="0" w:color="auto"/>
        <w:bottom w:val="none" w:sz="0" w:space="0" w:color="auto"/>
        <w:right w:val="none" w:sz="0" w:space="0" w:color="auto"/>
      </w:divBdr>
    </w:div>
    <w:div w:id="417870692">
      <w:bodyDiv w:val="1"/>
      <w:marLeft w:val="0"/>
      <w:marRight w:val="0"/>
      <w:marTop w:val="0"/>
      <w:marBottom w:val="0"/>
      <w:divBdr>
        <w:top w:val="none" w:sz="0" w:space="0" w:color="auto"/>
        <w:left w:val="none" w:sz="0" w:space="0" w:color="auto"/>
        <w:bottom w:val="none" w:sz="0" w:space="0" w:color="auto"/>
        <w:right w:val="none" w:sz="0" w:space="0" w:color="auto"/>
      </w:divBdr>
    </w:div>
    <w:div w:id="434207975">
      <w:bodyDiv w:val="1"/>
      <w:marLeft w:val="0"/>
      <w:marRight w:val="0"/>
      <w:marTop w:val="0"/>
      <w:marBottom w:val="0"/>
      <w:divBdr>
        <w:top w:val="none" w:sz="0" w:space="0" w:color="auto"/>
        <w:left w:val="none" w:sz="0" w:space="0" w:color="auto"/>
        <w:bottom w:val="none" w:sz="0" w:space="0" w:color="auto"/>
        <w:right w:val="none" w:sz="0" w:space="0" w:color="auto"/>
      </w:divBdr>
    </w:div>
    <w:div w:id="440994386">
      <w:bodyDiv w:val="1"/>
      <w:marLeft w:val="0"/>
      <w:marRight w:val="0"/>
      <w:marTop w:val="0"/>
      <w:marBottom w:val="0"/>
      <w:divBdr>
        <w:top w:val="none" w:sz="0" w:space="0" w:color="auto"/>
        <w:left w:val="none" w:sz="0" w:space="0" w:color="auto"/>
        <w:bottom w:val="none" w:sz="0" w:space="0" w:color="auto"/>
        <w:right w:val="none" w:sz="0" w:space="0" w:color="auto"/>
      </w:divBdr>
    </w:div>
    <w:div w:id="443233129">
      <w:bodyDiv w:val="1"/>
      <w:marLeft w:val="0"/>
      <w:marRight w:val="0"/>
      <w:marTop w:val="0"/>
      <w:marBottom w:val="0"/>
      <w:divBdr>
        <w:top w:val="none" w:sz="0" w:space="0" w:color="auto"/>
        <w:left w:val="none" w:sz="0" w:space="0" w:color="auto"/>
        <w:bottom w:val="none" w:sz="0" w:space="0" w:color="auto"/>
        <w:right w:val="none" w:sz="0" w:space="0" w:color="auto"/>
      </w:divBdr>
    </w:div>
    <w:div w:id="478420897">
      <w:bodyDiv w:val="1"/>
      <w:marLeft w:val="0"/>
      <w:marRight w:val="0"/>
      <w:marTop w:val="0"/>
      <w:marBottom w:val="0"/>
      <w:divBdr>
        <w:top w:val="none" w:sz="0" w:space="0" w:color="auto"/>
        <w:left w:val="none" w:sz="0" w:space="0" w:color="auto"/>
        <w:bottom w:val="none" w:sz="0" w:space="0" w:color="auto"/>
        <w:right w:val="none" w:sz="0" w:space="0" w:color="auto"/>
      </w:divBdr>
    </w:div>
    <w:div w:id="479931506">
      <w:bodyDiv w:val="1"/>
      <w:marLeft w:val="0"/>
      <w:marRight w:val="0"/>
      <w:marTop w:val="0"/>
      <w:marBottom w:val="0"/>
      <w:divBdr>
        <w:top w:val="none" w:sz="0" w:space="0" w:color="auto"/>
        <w:left w:val="none" w:sz="0" w:space="0" w:color="auto"/>
        <w:bottom w:val="none" w:sz="0" w:space="0" w:color="auto"/>
        <w:right w:val="none" w:sz="0" w:space="0" w:color="auto"/>
      </w:divBdr>
    </w:div>
    <w:div w:id="519315924">
      <w:bodyDiv w:val="1"/>
      <w:marLeft w:val="0"/>
      <w:marRight w:val="0"/>
      <w:marTop w:val="0"/>
      <w:marBottom w:val="0"/>
      <w:divBdr>
        <w:top w:val="none" w:sz="0" w:space="0" w:color="auto"/>
        <w:left w:val="none" w:sz="0" w:space="0" w:color="auto"/>
        <w:bottom w:val="none" w:sz="0" w:space="0" w:color="auto"/>
        <w:right w:val="none" w:sz="0" w:space="0" w:color="auto"/>
      </w:divBdr>
    </w:div>
    <w:div w:id="525142369">
      <w:bodyDiv w:val="1"/>
      <w:marLeft w:val="0"/>
      <w:marRight w:val="0"/>
      <w:marTop w:val="0"/>
      <w:marBottom w:val="0"/>
      <w:divBdr>
        <w:top w:val="none" w:sz="0" w:space="0" w:color="auto"/>
        <w:left w:val="none" w:sz="0" w:space="0" w:color="auto"/>
        <w:bottom w:val="none" w:sz="0" w:space="0" w:color="auto"/>
        <w:right w:val="none" w:sz="0" w:space="0" w:color="auto"/>
      </w:divBdr>
    </w:div>
    <w:div w:id="567687953">
      <w:bodyDiv w:val="1"/>
      <w:marLeft w:val="0"/>
      <w:marRight w:val="0"/>
      <w:marTop w:val="0"/>
      <w:marBottom w:val="0"/>
      <w:divBdr>
        <w:top w:val="none" w:sz="0" w:space="0" w:color="auto"/>
        <w:left w:val="none" w:sz="0" w:space="0" w:color="auto"/>
        <w:bottom w:val="none" w:sz="0" w:space="0" w:color="auto"/>
        <w:right w:val="none" w:sz="0" w:space="0" w:color="auto"/>
      </w:divBdr>
    </w:div>
    <w:div w:id="574045784">
      <w:bodyDiv w:val="1"/>
      <w:marLeft w:val="0"/>
      <w:marRight w:val="0"/>
      <w:marTop w:val="0"/>
      <w:marBottom w:val="0"/>
      <w:divBdr>
        <w:top w:val="none" w:sz="0" w:space="0" w:color="auto"/>
        <w:left w:val="none" w:sz="0" w:space="0" w:color="auto"/>
        <w:bottom w:val="none" w:sz="0" w:space="0" w:color="auto"/>
        <w:right w:val="none" w:sz="0" w:space="0" w:color="auto"/>
      </w:divBdr>
    </w:div>
    <w:div w:id="581334549">
      <w:bodyDiv w:val="1"/>
      <w:marLeft w:val="0"/>
      <w:marRight w:val="0"/>
      <w:marTop w:val="0"/>
      <w:marBottom w:val="0"/>
      <w:divBdr>
        <w:top w:val="none" w:sz="0" w:space="0" w:color="auto"/>
        <w:left w:val="none" w:sz="0" w:space="0" w:color="auto"/>
        <w:bottom w:val="none" w:sz="0" w:space="0" w:color="auto"/>
        <w:right w:val="none" w:sz="0" w:space="0" w:color="auto"/>
      </w:divBdr>
    </w:div>
    <w:div w:id="666791875">
      <w:bodyDiv w:val="1"/>
      <w:marLeft w:val="0"/>
      <w:marRight w:val="0"/>
      <w:marTop w:val="0"/>
      <w:marBottom w:val="0"/>
      <w:divBdr>
        <w:top w:val="none" w:sz="0" w:space="0" w:color="auto"/>
        <w:left w:val="none" w:sz="0" w:space="0" w:color="auto"/>
        <w:bottom w:val="none" w:sz="0" w:space="0" w:color="auto"/>
        <w:right w:val="none" w:sz="0" w:space="0" w:color="auto"/>
      </w:divBdr>
    </w:div>
    <w:div w:id="687951237">
      <w:bodyDiv w:val="1"/>
      <w:marLeft w:val="0"/>
      <w:marRight w:val="0"/>
      <w:marTop w:val="0"/>
      <w:marBottom w:val="0"/>
      <w:divBdr>
        <w:top w:val="none" w:sz="0" w:space="0" w:color="auto"/>
        <w:left w:val="none" w:sz="0" w:space="0" w:color="auto"/>
        <w:bottom w:val="none" w:sz="0" w:space="0" w:color="auto"/>
        <w:right w:val="none" w:sz="0" w:space="0" w:color="auto"/>
      </w:divBdr>
    </w:div>
    <w:div w:id="709457726">
      <w:bodyDiv w:val="1"/>
      <w:marLeft w:val="0"/>
      <w:marRight w:val="0"/>
      <w:marTop w:val="0"/>
      <w:marBottom w:val="0"/>
      <w:divBdr>
        <w:top w:val="none" w:sz="0" w:space="0" w:color="auto"/>
        <w:left w:val="none" w:sz="0" w:space="0" w:color="auto"/>
        <w:bottom w:val="none" w:sz="0" w:space="0" w:color="auto"/>
        <w:right w:val="none" w:sz="0" w:space="0" w:color="auto"/>
      </w:divBdr>
    </w:div>
    <w:div w:id="797918300">
      <w:bodyDiv w:val="1"/>
      <w:marLeft w:val="0"/>
      <w:marRight w:val="0"/>
      <w:marTop w:val="0"/>
      <w:marBottom w:val="0"/>
      <w:divBdr>
        <w:top w:val="none" w:sz="0" w:space="0" w:color="auto"/>
        <w:left w:val="none" w:sz="0" w:space="0" w:color="auto"/>
        <w:bottom w:val="none" w:sz="0" w:space="0" w:color="auto"/>
        <w:right w:val="none" w:sz="0" w:space="0" w:color="auto"/>
      </w:divBdr>
    </w:div>
    <w:div w:id="821116424">
      <w:bodyDiv w:val="1"/>
      <w:marLeft w:val="0"/>
      <w:marRight w:val="0"/>
      <w:marTop w:val="0"/>
      <w:marBottom w:val="0"/>
      <w:divBdr>
        <w:top w:val="none" w:sz="0" w:space="0" w:color="auto"/>
        <w:left w:val="none" w:sz="0" w:space="0" w:color="auto"/>
        <w:bottom w:val="none" w:sz="0" w:space="0" w:color="auto"/>
        <w:right w:val="none" w:sz="0" w:space="0" w:color="auto"/>
      </w:divBdr>
    </w:div>
    <w:div w:id="831532269">
      <w:bodyDiv w:val="1"/>
      <w:marLeft w:val="0"/>
      <w:marRight w:val="0"/>
      <w:marTop w:val="0"/>
      <w:marBottom w:val="0"/>
      <w:divBdr>
        <w:top w:val="none" w:sz="0" w:space="0" w:color="auto"/>
        <w:left w:val="none" w:sz="0" w:space="0" w:color="auto"/>
        <w:bottom w:val="none" w:sz="0" w:space="0" w:color="auto"/>
        <w:right w:val="none" w:sz="0" w:space="0" w:color="auto"/>
      </w:divBdr>
    </w:div>
    <w:div w:id="865294986">
      <w:bodyDiv w:val="1"/>
      <w:marLeft w:val="0"/>
      <w:marRight w:val="0"/>
      <w:marTop w:val="0"/>
      <w:marBottom w:val="0"/>
      <w:divBdr>
        <w:top w:val="none" w:sz="0" w:space="0" w:color="auto"/>
        <w:left w:val="none" w:sz="0" w:space="0" w:color="auto"/>
        <w:bottom w:val="none" w:sz="0" w:space="0" w:color="auto"/>
        <w:right w:val="none" w:sz="0" w:space="0" w:color="auto"/>
      </w:divBdr>
    </w:div>
    <w:div w:id="867255791">
      <w:bodyDiv w:val="1"/>
      <w:marLeft w:val="0"/>
      <w:marRight w:val="0"/>
      <w:marTop w:val="0"/>
      <w:marBottom w:val="0"/>
      <w:divBdr>
        <w:top w:val="none" w:sz="0" w:space="0" w:color="auto"/>
        <w:left w:val="none" w:sz="0" w:space="0" w:color="auto"/>
        <w:bottom w:val="none" w:sz="0" w:space="0" w:color="auto"/>
        <w:right w:val="none" w:sz="0" w:space="0" w:color="auto"/>
      </w:divBdr>
    </w:div>
    <w:div w:id="943271844">
      <w:bodyDiv w:val="1"/>
      <w:marLeft w:val="0"/>
      <w:marRight w:val="0"/>
      <w:marTop w:val="0"/>
      <w:marBottom w:val="0"/>
      <w:divBdr>
        <w:top w:val="none" w:sz="0" w:space="0" w:color="auto"/>
        <w:left w:val="none" w:sz="0" w:space="0" w:color="auto"/>
        <w:bottom w:val="none" w:sz="0" w:space="0" w:color="auto"/>
        <w:right w:val="none" w:sz="0" w:space="0" w:color="auto"/>
      </w:divBdr>
    </w:div>
    <w:div w:id="1067730638">
      <w:bodyDiv w:val="1"/>
      <w:marLeft w:val="0"/>
      <w:marRight w:val="0"/>
      <w:marTop w:val="0"/>
      <w:marBottom w:val="0"/>
      <w:divBdr>
        <w:top w:val="none" w:sz="0" w:space="0" w:color="auto"/>
        <w:left w:val="none" w:sz="0" w:space="0" w:color="auto"/>
        <w:bottom w:val="none" w:sz="0" w:space="0" w:color="auto"/>
        <w:right w:val="none" w:sz="0" w:space="0" w:color="auto"/>
      </w:divBdr>
    </w:div>
    <w:div w:id="1069889240">
      <w:bodyDiv w:val="1"/>
      <w:marLeft w:val="0"/>
      <w:marRight w:val="0"/>
      <w:marTop w:val="0"/>
      <w:marBottom w:val="0"/>
      <w:divBdr>
        <w:top w:val="none" w:sz="0" w:space="0" w:color="auto"/>
        <w:left w:val="none" w:sz="0" w:space="0" w:color="auto"/>
        <w:bottom w:val="none" w:sz="0" w:space="0" w:color="auto"/>
        <w:right w:val="none" w:sz="0" w:space="0" w:color="auto"/>
      </w:divBdr>
    </w:div>
    <w:div w:id="1081950947">
      <w:bodyDiv w:val="1"/>
      <w:marLeft w:val="0"/>
      <w:marRight w:val="0"/>
      <w:marTop w:val="0"/>
      <w:marBottom w:val="0"/>
      <w:divBdr>
        <w:top w:val="none" w:sz="0" w:space="0" w:color="auto"/>
        <w:left w:val="none" w:sz="0" w:space="0" w:color="auto"/>
        <w:bottom w:val="none" w:sz="0" w:space="0" w:color="auto"/>
        <w:right w:val="none" w:sz="0" w:space="0" w:color="auto"/>
      </w:divBdr>
    </w:div>
    <w:div w:id="1091968772">
      <w:bodyDiv w:val="1"/>
      <w:marLeft w:val="0"/>
      <w:marRight w:val="0"/>
      <w:marTop w:val="0"/>
      <w:marBottom w:val="0"/>
      <w:divBdr>
        <w:top w:val="none" w:sz="0" w:space="0" w:color="auto"/>
        <w:left w:val="none" w:sz="0" w:space="0" w:color="auto"/>
        <w:bottom w:val="none" w:sz="0" w:space="0" w:color="auto"/>
        <w:right w:val="none" w:sz="0" w:space="0" w:color="auto"/>
      </w:divBdr>
    </w:div>
    <w:div w:id="1113014024">
      <w:bodyDiv w:val="1"/>
      <w:marLeft w:val="0"/>
      <w:marRight w:val="0"/>
      <w:marTop w:val="0"/>
      <w:marBottom w:val="0"/>
      <w:divBdr>
        <w:top w:val="none" w:sz="0" w:space="0" w:color="auto"/>
        <w:left w:val="none" w:sz="0" w:space="0" w:color="auto"/>
        <w:bottom w:val="none" w:sz="0" w:space="0" w:color="auto"/>
        <w:right w:val="none" w:sz="0" w:space="0" w:color="auto"/>
      </w:divBdr>
    </w:div>
    <w:div w:id="1136798431">
      <w:bodyDiv w:val="1"/>
      <w:marLeft w:val="0"/>
      <w:marRight w:val="0"/>
      <w:marTop w:val="0"/>
      <w:marBottom w:val="0"/>
      <w:divBdr>
        <w:top w:val="none" w:sz="0" w:space="0" w:color="auto"/>
        <w:left w:val="none" w:sz="0" w:space="0" w:color="auto"/>
        <w:bottom w:val="none" w:sz="0" w:space="0" w:color="auto"/>
        <w:right w:val="none" w:sz="0" w:space="0" w:color="auto"/>
      </w:divBdr>
    </w:div>
    <w:div w:id="1157527782">
      <w:bodyDiv w:val="1"/>
      <w:marLeft w:val="0"/>
      <w:marRight w:val="0"/>
      <w:marTop w:val="0"/>
      <w:marBottom w:val="0"/>
      <w:divBdr>
        <w:top w:val="none" w:sz="0" w:space="0" w:color="auto"/>
        <w:left w:val="none" w:sz="0" w:space="0" w:color="auto"/>
        <w:bottom w:val="none" w:sz="0" w:space="0" w:color="auto"/>
        <w:right w:val="none" w:sz="0" w:space="0" w:color="auto"/>
      </w:divBdr>
      <w:divsChild>
        <w:div w:id="1746300651">
          <w:marLeft w:val="0"/>
          <w:marRight w:val="0"/>
          <w:marTop w:val="240"/>
          <w:marBottom w:val="0"/>
          <w:divBdr>
            <w:top w:val="none" w:sz="0" w:space="0" w:color="auto"/>
            <w:left w:val="none" w:sz="0" w:space="0" w:color="auto"/>
            <w:bottom w:val="none" w:sz="0" w:space="0" w:color="auto"/>
            <w:right w:val="none" w:sz="0" w:space="0" w:color="auto"/>
          </w:divBdr>
          <w:divsChild>
            <w:div w:id="762536863">
              <w:marLeft w:val="0"/>
              <w:marRight w:val="0"/>
              <w:marTop w:val="0"/>
              <w:marBottom w:val="0"/>
              <w:divBdr>
                <w:top w:val="none" w:sz="0" w:space="0" w:color="auto"/>
                <w:left w:val="none" w:sz="0" w:space="0" w:color="auto"/>
                <w:bottom w:val="none" w:sz="0" w:space="0" w:color="auto"/>
                <w:right w:val="none" w:sz="0" w:space="0" w:color="auto"/>
              </w:divBdr>
              <w:divsChild>
                <w:div w:id="262616549">
                  <w:marLeft w:val="0"/>
                  <w:marRight w:val="0"/>
                  <w:marTop w:val="0"/>
                  <w:marBottom w:val="0"/>
                  <w:divBdr>
                    <w:top w:val="none" w:sz="0" w:space="0" w:color="auto"/>
                    <w:left w:val="none" w:sz="0" w:space="0" w:color="auto"/>
                    <w:bottom w:val="none" w:sz="0" w:space="0" w:color="auto"/>
                    <w:right w:val="none" w:sz="0" w:space="0" w:color="auto"/>
                  </w:divBdr>
                  <w:divsChild>
                    <w:div w:id="40443048">
                      <w:marLeft w:val="288"/>
                      <w:marRight w:val="0"/>
                      <w:marTop w:val="0"/>
                      <w:marBottom w:val="100"/>
                      <w:divBdr>
                        <w:top w:val="none" w:sz="0" w:space="0" w:color="auto"/>
                        <w:left w:val="none" w:sz="0" w:space="0" w:color="auto"/>
                        <w:bottom w:val="none" w:sz="0" w:space="0" w:color="auto"/>
                        <w:right w:val="none" w:sz="0" w:space="0" w:color="auto"/>
                      </w:divBdr>
                    </w:div>
                    <w:div w:id="862858806">
                      <w:marLeft w:val="288"/>
                      <w:marRight w:val="0"/>
                      <w:marTop w:val="0"/>
                      <w:marBottom w:val="100"/>
                      <w:divBdr>
                        <w:top w:val="none" w:sz="0" w:space="0" w:color="auto"/>
                        <w:left w:val="none" w:sz="0" w:space="0" w:color="auto"/>
                        <w:bottom w:val="none" w:sz="0" w:space="0" w:color="auto"/>
                        <w:right w:val="none" w:sz="0" w:space="0" w:color="auto"/>
                      </w:divBdr>
                    </w:div>
                    <w:div w:id="1583755561">
                      <w:marLeft w:val="288"/>
                      <w:marRight w:val="0"/>
                      <w:marTop w:val="0"/>
                      <w:marBottom w:val="100"/>
                      <w:divBdr>
                        <w:top w:val="none" w:sz="0" w:space="0" w:color="auto"/>
                        <w:left w:val="none" w:sz="0" w:space="0" w:color="auto"/>
                        <w:bottom w:val="none" w:sz="0" w:space="0" w:color="auto"/>
                        <w:right w:val="none" w:sz="0" w:space="0" w:color="auto"/>
                      </w:divBdr>
                    </w:div>
                    <w:div w:id="1774275893">
                      <w:marLeft w:val="288"/>
                      <w:marRight w:val="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 w:id="1160148567">
      <w:bodyDiv w:val="1"/>
      <w:marLeft w:val="0"/>
      <w:marRight w:val="0"/>
      <w:marTop w:val="0"/>
      <w:marBottom w:val="0"/>
      <w:divBdr>
        <w:top w:val="none" w:sz="0" w:space="0" w:color="auto"/>
        <w:left w:val="none" w:sz="0" w:space="0" w:color="auto"/>
        <w:bottom w:val="none" w:sz="0" w:space="0" w:color="auto"/>
        <w:right w:val="none" w:sz="0" w:space="0" w:color="auto"/>
      </w:divBdr>
    </w:div>
    <w:div w:id="1202014843">
      <w:bodyDiv w:val="1"/>
      <w:marLeft w:val="0"/>
      <w:marRight w:val="0"/>
      <w:marTop w:val="0"/>
      <w:marBottom w:val="0"/>
      <w:divBdr>
        <w:top w:val="none" w:sz="0" w:space="0" w:color="auto"/>
        <w:left w:val="none" w:sz="0" w:space="0" w:color="auto"/>
        <w:bottom w:val="none" w:sz="0" w:space="0" w:color="auto"/>
        <w:right w:val="none" w:sz="0" w:space="0" w:color="auto"/>
      </w:divBdr>
    </w:div>
    <w:div w:id="1224022223">
      <w:bodyDiv w:val="1"/>
      <w:marLeft w:val="0"/>
      <w:marRight w:val="0"/>
      <w:marTop w:val="0"/>
      <w:marBottom w:val="0"/>
      <w:divBdr>
        <w:top w:val="none" w:sz="0" w:space="0" w:color="auto"/>
        <w:left w:val="none" w:sz="0" w:space="0" w:color="auto"/>
        <w:bottom w:val="none" w:sz="0" w:space="0" w:color="auto"/>
        <w:right w:val="none" w:sz="0" w:space="0" w:color="auto"/>
      </w:divBdr>
    </w:div>
    <w:div w:id="1265261200">
      <w:bodyDiv w:val="1"/>
      <w:marLeft w:val="0"/>
      <w:marRight w:val="0"/>
      <w:marTop w:val="0"/>
      <w:marBottom w:val="0"/>
      <w:divBdr>
        <w:top w:val="none" w:sz="0" w:space="0" w:color="auto"/>
        <w:left w:val="none" w:sz="0" w:space="0" w:color="auto"/>
        <w:bottom w:val="none" w:sz="0" w:space="0" w:color="auto"/>
        <w:right w:val="none" w:sz="0" w:space="0" w:color="auto"/>
      </w:divBdr>
    </w:div>
    <w:div w:id="1345282243">
      <w:bodyDiv w:val="1"/>
      <w:marLeft w:val="0"/>
      <w:marRight w:val="0"/>
      <w:marTop w:val="0"/>
      <w:marBottom w:val="0"/>
      <w:divBdr>
        <w:top w:val="none" w:sz="0" w:space="0" w:color="auto"/>
        <w:left w:val="none" w:sz="0" w:space="0" w:color="auto"/>
        <w:bottom w:val="none" w:sz="0" w:space="0" w:color="auto"/>
        <w:right w:val="none" w:sz="0" w:space="0" w:color="auto"/>
      </w:divBdr>
    </w:div>
    <w:div w:id="1484615232">
      <w:bodyDiv w:val="1"/>
      <w:marLeft w:val="0"/>
      <w:marRight w:val="0"/>
      <w:marTop w:val="0"/>
      <w:marBottom w:val="0"/>
      <w:divBdr>
        <w:top w:val="none" w:sz="0" w:space="0" w:color="auto"/>
        <w:left w:val="none" w:sz="0" w:space="0" w:color="auto"/>
        <w:bottom w:val="none" w:sz="0" w:space="0" w:color="auto"/>
        <w:right w:val="none" w:sz="0" w:space="0" w:color="auto"/>
      </w:divBdr>
    </w:div>
    <w:div w:id="1485464097">
      <w:bodyDiv w:val="1"/>
      <w:marLeft w:val="0"/>
      <w:marRight w:val="0"/>
      <w:marTop w:val="0"/>
      <w:marBottom w:val="0"/>
      <w:divBdr>
        <w:top w:val="none" w:sz="0" w:space="0" w:color="auto"/>
        <w:left w:val="none" w:sz="0" w:space="0" w:color="auto"/>
        <w:bottom w:val="none" w:sz="0" w:space="0" w:color="auto"/>
        <w:right w:val="none" w:sz="0" w:space="0" w:color="auto"/>
      </w:divBdr>
    </w:div>
    <w:div w:id="1487361053">
      <w:bodyDiv w:val="1"/>
      <w:marLeft w:val="0"/>
      <w:marRight w:val="0"/>
      <w:marTop w:val="0"/>
      <w:marBottom w:val="0"/>
      <w:divBdr>
        <w:top w:val="none" w:sz="0" w:space="0" w:color="auto"/>
        <w:left w:val="none" w:sz="0" w:space="0" w:color="auto"/>
        <w:bottom w:val="none" w:sz="0" w:space="0" w:color="auto"/>
        <w:right w:val="none" w:sz="0" w:space="0" w:color="auto"/>
      </w:divBdr>
    </w:div>
    <w:div w:id="1543051090">
      <w:bodyDiv w:val="1"/>
      <w:marLeft w:val="0"/>
      <w:marRight w:val="0"/>
      <w:marTop w:val="0"/>
      <w:marBottom w:val="0"/>
      <w:divBdr>
        <w:top w:val="none" w:sz="0" w:space="0" w:color="auto"/>
        <w:left w:val="none" w:sz="0" w:space="0" w:color="auto"/>
        <w:bottom w:val="none" w:sz="0" w:space="0" w:color="auto"/>
        <w:right w:val="none" w:sz="0" w:space="0" w:color="auto"/>
      </w:divBdr>
    </w:div>
    <w:div w:id="1586107806">
      <w:bodyDiv w:val="1"/>
      <w:marLeft w:val="0"/>
      <w:marRight w:val="0"/>
      <w:marTop w:val="0"/>
      <w:marBottom w:val="0"/>
      <w:divBdr>
        <w:top w:val="none" w:sz="0" w:space="0" w:color="auto"/>
        <w:left w:val="none" w:sz="0" w:space="0" w:color="auto"/>
        <w:bottom w:val="none" w:sz="0" w:space="0" w:color="auto"/>
        <w:right w:val="none" w:sz="0" w:space="0" w:color="auto"/>
      </w:divBdr>
    </w:div>
    <w:div w:id="1614168089">
      <w:bodyDiv w:val="1"/>
      <w:marLeft w:val="0"/>
      <w:marRight w:val="0"/>
      <w:marTop w:val="0"/>
      <w:marBottom w:val="0"/>
      <w:divBdr>
        <w:top w:val="none" w:sz="0" w:space="0" w:color="auto"/>
        <w:left w:val="none" w:sz="0" w:space="0" w:color="auto"/>
        <w:bottom w:val="none" w:sz="0" w:space="0" w:color="auto"/>
        <w:right w:val="none" w:sz="0" w:space="0" w:color="auto"/>
      </w:divBdr>
    </w:div>
    <w:div w:id="1618179746">
      <w:bodyDiv w:val="1"/>
      <w:marLeft w:val="0"/>
      <w:marRight w:val="0"/>
      <w:marTop w:val="0"/>
      <w:marBottom w:val="0"/>
      <w:divBdr>
        <w:top w:val="none" w:sz="0" w:space="0" w:color="auto"/>
        <w:left w:val="none" w:sz="0" w:space="0" w:color="auto"/>
        <w:bottom w:val="none" w:sz="0" w:space="0" w:color="auto"/>
        <w:right w:val="none" w:sz="0" w:space="0" w:color="auto"/>
      </w:divBdr>
    </w:div>
    <w:div w:id="1765418501">
      <w:bodyDiv w:val="1"/>
      <w:marLeft w:val="0"/>
      <w:marRight w:val="0"/>
      <w:marTop w:val="0"/>
      <w:marBottom w:val="0"/>
      <w:divBdr>
        <w:top w:val="none" w:sz="0" w:space="0" w:color="auto"/>
        <w:left w:val="none" w:sz="0" w:space="0" w:color="auto"/>
        <w:bottom w:val="none" w:sz="0" w:space="0" w:color="auto"/>
        <w:right w:val="none" w:sz="0" w:space="0" w:color="auto"/>
      </w:divBdr>
    </w:div>
    <w:div w:id="1786150170">
      <w:bodyDiv w:val="1"/>
      <w:marLeft w:val="0"/>
      <w:marRight w:val="0"/>
      <w:marTop w:val="0"/>
      <w:marBottom w:val="0"/>
      <w:divBdr>
        <w:top w:val="none" w:sz="0" w:space="0" w:color="auto"/>
        <w:left w:val="none" w:sz="0" w:space="0" w:color="auto"/>
        <w:bottom w:val="none" w:sz="0" w:space="0" w:color="auto"/>
        <w:right w:val="none" w:sz="0" w:space="0" w:color="auto"/>
      </w:divBdr>
    </w:div>
    <w:div w:id="1801412997">
      <w:bodyDiv w:val="1"/>
      <w:marLeft w:val="0"/>
      <w:marRight w:val="0"/>
      <w:marTop w:val="0"/>
      <w:marBottom w:val="0"/>
      <w:divBdr>
        <w:top w:val="none" w:sz="0" w:space="0" w:color="auto"/>
        <w:left w:val="none" w:sz="0" w:space="0" w:color="auto"/>
        <w:bottom w:val="none" w:sz="0" w:space="0" w:color="auto"/>
        <w:right w:val="none" w:sz="0" w:space="0" w:color="auto"/>
      </w:divBdr>
    </w:div>
    <w:div w:id="1815951920">
      <w:bodyDiv w:val="1"/>
      <w:marLeft w:val="0"/>
      <w:marRight w:val="0"/>
      <w:marTop w:val="0"/>
      <w:marBottom w:val="0"/>
      <w:divBdr>
        <w:top w:val="none" w:sz="0" w:space="0" w:color="auto"/>
        <w:left w:val="none" w:sz="0" w:space="0" w:color="auto"/>
        <w:bottom w:val="none" w:sz="0" w:space="0" w:color="auto"/>
        <w:right w:val="none" w:sz="0" w:space="0" w:color="auto"/>
      </w:divBdr>
    </w:div>
    <w:div w:id="1870220126">
      <w:bodyDiv w:val="1"/>
      <w:marLeft w:val="0"/>
      <w:marRight w:val="0"/>
      <w:marTop w:val="0"/>
      <w:marBottom w:val="0"/>
      <w:divBdr>
        <w:top w:val="none" w:sz="0" w:space="0" w:color="auto"/>
        <w:left w:val="none" w:sz="0" w:space="0" w:color="auto"/>
        <w:bottom w:val="none" w:sz="0" w:space="0" w:color="auto"/>
        <w:right w:val="none" w:sz="0" w:space="0" w:color="auto"/>
      </w:divBdr>
    </w:div>
    <w:div w:id="1883400421">
      <w:bodyDiv w:val="1"/>
      <w:marLeft w:val="0"/>
      <w:marRight w:val="0"/>
      <w:marTop w:val="0"/>
      <w:marBottom w:val="0"/>
      <w:divBdr>
        <w:top w:val="none" w:sz="0" w:space="0" w:color="auto"/>
        <w:left w:val="none" w:sz="0" w:space="0" w:color="auto"/>
        <w:bottom w:val="none" w:sz="0" w:space="0" w:color="auto"/>
        <w:right w:val="none" w:sz="0" w:space="0" w:color="auto"/>
      </w:divBdr>
    </w:div>
    <w:div w:id="1903446824">
      <w:bodyDiv w:val="1"/>
      <w:marLeft w:val="0"/>
      <w:marRight w:val="0"/>
      <w:marTop w:val="0"/>
      <w:marBottom w:val="0"/>
      <w:divBdr>
        <w:top w:val="none" w:sz="0" w:space="0" w:color="auto"/>
        <w:left w:val="none" w:sz="0" w:space="0" w:color="auto"/>
        <w:bottom w:val="none" w:sz="0" w:space="0" w:color="auto"/>
        <w:right w:val="none" w:sz="0" w:space="0" w:color="auto"/>
      </w:divBdr>
    </w:div>
    <w:div w:id="1989169487">
      <w:bodyDiv w:val="1"/>
      <w:marLeft w:val="0"/>
      <w:marRight w:val="0"/>
      <w:marTop w:val="0"/>
      <w:marBottom w:val="0"/>
      <w:divBdr>
        <w:top w:val="none" w:sz="0" w:space="0" w:color="auto"/>
        <w:left w:val="none" w:sz="0" w:space="0" w:color="auto"/>
        <w:bottom w:val="none" w:sz="0" w:space="0" w:color="auto"/>
        <w:right w:val="none" w:sz="0" w:space="0" w:color="auto"/>
      </w:divBdr>
    </w:div>
    <w:div w:id="2004581759">
      <w:bodyDiv w:val="1"/>
      <w:marLeft w:val="0"/>
      <w:marRight w:val="0"/>
      <w:marTop w:val="0"/>
      <w:marBottom w:val="0"/>
      <w:divBdr>
        <w:top w:val="none" w:sz="0" w:space="0" w:color="auto"/>
        <w:left w:val="none" w:sz="0" w:space="0" w:color="auto"/>
        <w:bottom w:val="none" w:sz="0" w:space="0" w:color="auto"/>
        <w:right w:val="none" w:sz="0" w:space="0" w:color="auto"/>
      </w:divBdr>
    </w:div>
    <w:div w:id="2022319291">
      <w:bodyDiv w:val="1"/>
      <w:marLeft w:val="0"/>
      <w:marRight w:val="0"/>
      <w:marTop w:val="0"/>
      <w:marBottom w:val="0"/>
      <w:divBdr>
        <w:top w:val="none" w:sz="0" w:space="0" w:color="auto"/>
        <w:left w:val="none" w:sz="0" w:space="0" w:color="auto"/>
        <w:bottom w:val="none" w:sz="0" w:space="0" w:color="auto"/>
        <w:right w:val="none" w:sz="0" w:space="0" w:color="auto"/>
      </w:divBdr>
    </w:div>
    <w:div w:id="2117021789">
      <w:bodyDiv w:val="1"/>
      <w:marLeft w:val="0"/>
      <w:marRight w:val="0"/>
      <w:marTop w:val="0"/>
      <w:marBottom w:val="0"/>
      <w:divBdr>
        <w:top w:val="none" w:sz="0" w:space="0" w:color="auto"/>
        <w:left w:val="none" w:sz="0" w:space="0" w:color="auto"/>
        <w:bottom w:val="none" w:sz="0" w:space="0" w:color="auto"/>
        <w:right w:val="none" w:sz="0" w:space="0" w:color="auto"/>
      </w:divBdr>
    </w:div>
    <w:div w:id="2130974895">
      <w:bodyDiv w:val="1"/>
      <w:marLeft w:val="0"/>
      <w:marRight w:val="0"/>
      <w:marTop w:val="0"/>
      <w:marBottom w:val="0"/>
      <w:divBdr>
        <w:top w:val="none" w:sz="0" w:space="0" w:color="auto"/>
        <w:left w:val="none" w:sz="0" w:space="0" w:color="auto"/>
        <w:bottom w:val="none" w:sz="0" w:space="0" w:color="auto"/>
        <w:right w:val="none" w:sz="0" w:space="0" w:color="auto"/>
      </w:divBdr>
    </w:div>
    <w:div w:id="2137022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tencion.proveedores@ife.org.mx" TargetMode="External"/><Relationship Id="rId18" Type="http://schemas.openxmlformats.org/officeDocument/2006/relationships/hyperlink" Target="http://www.ine.mx/archivos2/portal/DEA/compraINE/ProveedoresContratistas.html" TargetMode="External"/><Relationship Id="rId26" Type="http://schemas.openxmlformats.org/officeDocument/2006/relationships/hyperlink" Target="mailto:elizabeth.albarran@ine.mx" TargetMode="External"/><Relationship Id="rId39" Type="http://schemas.openxmlformats.org/officeDocument/2006/relationships/header" Target="header5.xml"/><Relationship Id="rId21" Type="http://schemas.openxmlformats.org/officeDocument/2006/relationships/hyperlink" Target="http://www.ine.mx/licitaciones/%20|%20Servicios%20INE%20|%20" TargetMode="External"/><Relationship Id="rId34" Type="http://schemas.openxmlformats.org/officeDocument/2006/relationships/header" Target="header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e.mx/archivos2/portal/DEA/compraINE/ProcedimientoRegistro.html" TargetMode="External"/><Relationship Id="rId20" Type="http://schemas.openxmlformats.org/officeDocument/2006/relationships/hyperlink" Target="http://sil.gobernacion.gob.mx/Glosario/definicionpop.php?ID=113" TargetMode="External"/><Relationship Id="rId29" Type="http://schemas.openxmlformats.org/officeDocument/2006/relationships/header" Target="header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net.gob.mx" TargetMode="External"/><Relationship Id="rId24" Type="http://schemas.openxmlformats.org/officeDocument/2006/relationships/hyperlink" Target="mailto:roberto.medina@ine.mx" TargetMode="External"/><Relationship Id="rId32" Type="http://schemas.openxmlformats.org/officeDocument/2006/relationships/header" Target="header3.xml"/><Relationship Id="rId37" Type="http://schemas.openxmlformats.org/officeDocument/2006/relationships/hyperlink" Target="mailto:atencion.proveedores@ife.org.mx" TargetMode="External"/><Relationship Id="rId40"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ine.mx/licitaciones/%20%20|%20Servicios%20INE%20|%20Licitaciones|%20" TargetMode="External"/><Relationship Id="rId23" Type="http://schemas.openxmlformats.org/officeDocument/2006/relationships/hyperlink" Target="mailto:atencion.proveedores@ine.mx" TargetMode="External"/><Relationship Id="rId28" Type="http://schemas.openxmlformats.org/officeDocument/2006/relationships/footer" Target="footer1.xml"/><Relationship Id="rId36" Type="http://schemas.openxmlformats.org/officeDocument/2006/relationships/image" Target="media/image7.jpeg"/><Relationship Id="rId10" Type="http://schemas.openxmlformats.org/officeDocument/2006/relationships/hyperlink" Target="http://www.ine.mx/licitaciones/%20|%20Servicios%20INE|Licitaciones|" TargetMode="External"/><Relationship Id="rId19" Type="http://schemas.openxmlformats.org/officeDocument/2006/relationships/hyperlink" Target="http://www.ine.mx/licitaciones/%20|%20Servicios%20INE%20|%20Licitaciones|.%20" TargetMode="Externa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roberto.medina@ife.org.mx" TargetMode="External"/><Relationship Id="rId22" Type="http://schemas.openxmlformats.org/officeDocument/2006/relationships/hyperlink" Target="http://www.compranet.gob.mx"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footer" Target="footer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ine.mx/licitaciones/" TargetMode="External"/><Relationship Id="rId17" Type="http://schemas.openxmlformats.org/officeDocument/2006/relationships/hyperlink" Target="http://www.ine.mx/archivos2/portal/DEA/compraINE/ComprasVideos.html" TargetMode="External"/><Relationship Id="rId25" Type="http://schemas.openxmlformats.org/officeDocument/2006/relationships/hyperlink" Target="mailto:atencion.proveedores@ine.mx" TargetMode="External"/><Relationship Id="rId33" Type="http://schemas.openxmlformats.org/officeDocument/2006/relationships/footer" Target="footer3.xml"/><Relationship Id="rId38" Type="http://schemas.openxmlformats.org/officeDocument/2006/relationships/hyperlink" Target="mailto:roberto.medina@ife.org.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http://www.ine.mx/portal/site/ifev2/?src=logo"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699FF-3B25-45C4-BF87-E8153C467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113</Pages>
  <Words>47081</Words>
  <Characters>258947</Characters>
  <Application>Microsoft Office Word</Application>
  <DocSecurity>0</DocSecurity>
  <Lines>2157</Lines>
  <Paragraphs>610</Paragraphs>
  <ScaleCrop>false</ScaleCrop>
  <HeadingPairs>
    <vt:vector size="2" baseType="variant">
      <vt:variant>
        <vt:lpstr>Título</vt:lpstr>
      </vt:variant>
      <vt:variant>
        <vt:i4>1</vt:i4>
      </vt:variant>
    </vt:vector>
  </HeadingPairs>
  <TitlesOfParts>
    <vt:vector size="1" baseType="lpstr">
      <vt:lpstr>INSTITUTO FEDERAL ELECTORAL</vt:lpstr>
    </vt:vector>
  </TitlesOfParts>
  <Company>IFE</Company>
  <LinksUpToDate>false</LinksUpToDate>
  <CharactersWithSpaces>305418</CharactersWithSpaces>
  <SharedDoc>false</SharedDoc>
  <HLinks>
    <vt:vector size="396" baseType="variant">
      <vt:variant>
        <vt:i4>2359326</vt:i4>
      </vt:variant>
      <vt:variant>
        <vt:i4>342</vt:i4>
      </vt:variant>
      <vt:variant>
        <vt:i4>0</vt:i4>
      </vt:variant>
      <vt:variant>
        <vt:i4>5</vt:i4>
      </vt:variant>
      <vt:variant>
        <vt:lpwstr>mailto:roberto.medina@ife.org.mx</vt:lpwstr>
      </vt:variant>
      <vt:variant>
        <vt:lpwstr/>
      </vt:variant>
      <vt:variant>
        <vt:i4>196641</vt:i4>
      </vt:variant>
      <vt:variant>
        <vt:i4>339</vt:i4>
      </vt:variant>
      <vt:variant>
        <vt:i4>0</vt:i4>
      </vt:variant>
      <vt:variant>
        <vt:i4>5</vt:i4>
      </vt:variant>
      <vt:variant>
        <vt:lpwstr>mailto:atencion.proveedores@ife.org.mx</vt:lpwstr>
      </vt:variant>
      <vt:variant>
        <vt:lpwstr/>
      </vt:variant>
      <vt:variant>
        <vt:i4>6946836</vt:i4>
      </vt:variant>
      <vt:variant>
        <vt:i4>336</vt:i4>
      </vt:variant>
      <vt:variant>
        <vt:i4>0</vt:i4>
      </vt:variant>
      <vt:variant>
        <vt:i4>5</vt:i4>
      </vt:variant>
      <vt:variant>
        <vt:lpwstr>mailto:elizabeth.albarran@ine.mx</vt:lpwstr>
      </vt:variant>
      <vt:variant>
        <vt:lpwstr/>
      </vt:variant>
      <vt:variant>
        <vt:i4>5701673</vt:i4>
      </vt:variant>
      <vt:variant>
        <vt:i4>333</vt:i4>
      </vt:variant>
      <vt:variant>
        <vt:i4>0</vt:i4>
      </vt:variant>
      <vt:variant>
        <vt:i4>5</vt:i4>
      </vt:variant>
      <vt:variant>
        <vt:lpwstr>mailto:atencion.proveedores@ine.mx</vt:lpwstr>
      </vt:variant>
      <vt:variant>
        <vt:lpwstr/>
      </vt:variant>
      <vt:variant>
        <vt:i4>7340054</vt:i4>
      </vt:variant>
      <vt:variant>
        <vt:i4>330</vt:i4>
      </vt:variant>
      <vt:variant>
        <vt:i4>0</vt:i4>
      </vt:variant>
      <vt:variant>
        <vt:i4>5</vt:i4>
      </vt:variant>
      <vt:variant>
        <vt:lpwstr>mailto:roberto.medina@ine.mx</vt:lpwstr>
      </vt:variant>
      <vt:variant>
        <vt:lpwstr/>
      </vt:variant>
      <vt:variant>
        <vt:i4>5701673</vt:i4>
      </vt:variant>
      <vt:variant>
        <vt:i4>327</vt:i4>
      </vt:variant>
      <vt:variant>
        <vt:i4>0</vt:i4>
      </vt:variant>
      <vt:variant>
        <vt:i4>5</vt:i4>
      </vt:variant>
      <vt:variant>
        <vt:lpwstr>mailto:atencion.proveedores@ine.mx</vt:lpwstr>
      </vt:variant>
      <vt:variant>
        <vt:lpwstr/>
      </vt:variant>
      <vt:variant>
        <vt:i4>655452</vt:i4>
      </vt:variant>
      <vt:variant>
        <vt:i4>324</vt:i4>
      </vt:variant>
      <vt:variant>
        <vt:i4>0</vt:i4>
      </vt:variant>
      <vt:variant>
        <vt:i4>5</vt:i4>
      </vt:variant>
      <vt:variant>
        <vt:lpwstr>http://www.compranet.gob.mx/</vt:lpwstr>
      </vt:variant>
      <vt:variant>
        <vt:lpwstr/>
      </vt:variant>
      <vt:variant>
        <vt:i4>7143484</vt:i4>
      </vt:variant>
      <vt:variant>
        <vt:i4>321</vt:i4>
      </vt:variant>
      <vt:variant>
        <vt:i4>0</vt:i4>
      </vt:variant>
      <vt:variant>
        <vt:i4>5</vt:i4>
      </vt:variant>
      <vt:variant>
        <vt:lpwstr>http://www.ife.org.mx/</vt:lpwstr>
      </vt:variant>
      <vt:variant>
        <vt:lpwstr/>
      </vt:variant>
      <vt:variant>
        <vt:i4>1245235</vt:i4>
      </vt:variant>
      <vt:variant>
        <vt:i4>314</vt:i4>
      </vt:variant>
      <vt:variant>
        <vt:i4>0</vt:i4>
      </vt:variant>
      <vt:variant>
        <vt:i4>5</vt:i4>
      </vt:variant>
      <vt:variant>
        <vt:lpwstr/>
      </vt:variant>
      <vt:variant>
        <vt:lpwstr>_Toc390935319</vt:lpwstr>
      </vt:variant>
      <vt:variant>
        <vt:i4>1245235</vt:i4>
      </vt:variant>
      <vt:variant>
        <vt:i4>308</vt:i4>
      </vt:variant>
      <vt:variant>
        <vt:i4>0</vt:i4>
      </vt:variant>
      <vt:variant>
        <vt:i4>5</vt:i4>
      </vt:variant>
      <vt:variant>
        <vt:lpwstr/>
      </vt:variant>
      <vt:variant>
        <vt:lpwstr>_Toc390935318</vt:lpwstr>
      </vt:variant>
      <vt:variant>
        <vt:i4>1245235</vt:i4>
      </vt:variant>
      <vt:variant>
        <vt:i4>302</vt:i4>
      </vt:variant>
      <vt:variant>
        <vt:i4>0</vt:i4>
      </vt:variant>
      <vt:variant>
        <vt:i4>5</vt:i4>
      </vt:variant>
      <vt:variant>
        <vt:lpwstr/>
      </vt:variant>
      <vt:variant>
        <vt:lpwstr>_Toc390935317</vt:lpwstr>
      </vt:variant>
      <vt:variant>
        <vt:i4>1245235</vt:i4>
      </vt:variant>
      <vt:variant>
        <vt:i4>296</vt:i4>
      </vt:variant>
      <vt:variant>
        <vt:i4>0</vt:i4>
      </vt:variant>
      <vt:variant>
        <vt:i4>5</vt:i4>
      </vt:variant>
      <vt:variant>
        <vt:lpwstr/>
      </vt:variant>
      <vt:variant>
        <vt:lpwstr>_Toc390935316</vt:lpwstr>
      </vt:variant>
      <vt:variant>
        <vt:i4>1245235</vt:i4>
      </vt:variant>
      <vt:variant>
        <vt:i4>290</vt:i4>
      </vt:variant>
      <vt:variant>
        <vt:i4>0</vt:i4>
      </vt:variant>
      <vt:variant>
        <vt:i4>5</vt:i4>
      </vt:variant>
      <vt:variant>
        <vt:lpwstr/>
      </vt:variant>
      <vt:variant>
        <vt:lpwstr>_Toc390935315</vt:lpwstr>
      </vt:variant>
      <vt:variant>
        <vt:i4>1245235</vt:i4>
      </vt:variant>
      <vt:variant>
        <vt:i4>284</vt:i4>
      </vt:variant>
      <vt:variant>
        <vt:i4>0</vt:i4>
      </vt:variant>
      <vt:variant>
        <vt:i4>5</vt:i4>
      </vt:variant>
      <vt:variant>
        <vt:lpwstr/>
      </vt:variant>
      <vt:variant>
        <vt:lpwstr>_Toc390935314</vt:lpwstr>
      </vt:variant>
      <vt:variant>
        <vt:i4>1245235</vt:i4>
      </vt:variant>
      <vt:variant>
        <vt:i4>278</vt:i4>
      </vt:variant>
      <vt:variant>
        <vt:i4>0</vt:i4>
      </vt:variant>
      <vt:variant>
        <vt:i4>5</vt:i4>
      </vt:variant>
      <vt:variant>
        <vt:lpwstr/>
      </vt:variant>
      <vt:variant>
        <vt:lpwstr>_Toc390935313</vt:lpwstr>
      </vt:variant>
      <vt:variant>
        <vt:i4>1245235</vt:i4>
      </vt:variant>
      <vt:variant>
        <vt:i4>272</vt:i4>
      </vt:variant>
      <vt:variant>
        <vt:i4>0</vt:i4>
      </vt:variant>
      <vt:variant>
        <vt:i4>5</vt:i4>
      </vt:variant>
      <vt:variant>
        <vt:lpwstr/>
      </vt:variant>
      <vt:variant>
        <vt:lpwstr>_Toc390935312</vt:lpwstr>
      </vt:variant>
      <vt:variant>
        <vt:i4>1245235</vt:i4>
      </vt:variant>
      <vt:variant>
        <vt:i4>266</vt:i4>
      </vt:variant>
      <vt:variant>
        <vt:i4>0</vt:i4>
      </vt:variant>
      <vt:variant>
        <vt:i4>5</vt:i4>
      </vt:variant>
      <vt:variant>
        <vt:lpwstr/>
      </vt:variant>
      <vt:variant>
        <vt:lpwstr>_Toc390935311</vt:lpwstr>
      </vt:variant>
      <vt:variant>
        <vt:i4>1245235</vt:i4>
      </vt:variant>
      <vt:variant>
        <vt:i4>260</vt:i4>
      </vt:variant>
      <vt:variant>
        <vt:i4>0</vt:i4>
      </vt:variant>
      <vt:variant>
        <vt:i4>5</vt:i4>
      </vt:variant>
      <vt:variant>
        <vt:lpwstr/>
      </vt:variant>
      <vt:variant>
        <vt:lpwstr>_Toc390935310</vt:lpwstr>
      </vt:variant>
      <vt:variant>
        <vt:i4>1179699</vt:i4>
      </vt:variant>
      <vt:variant>
        <vt:i4>254</vt:i4>
      </vt:variant>
      <vt:variant>
        <vt:i4>0</vt:i4>
      </vt:variant>
      <vt:variant>
        <vt:i4>5</vt:i4>
      </vt:variant>
      <vt:variant>
        <vt:lpwstr/>
      </vt:variant>
      <vt:variant>
        <vt:lpwstr>_Toc390935309</vt:lpwstr>
      </vt:variant>
      <vt:variant>
        <vt:i4>1179699</vt:i4>
      </vt:variant>
      <vt:variant>
        <vt:i4>248</vt:i4>
      </vt:variant>
      <vt:variant>
        <vt:i4>0</vt:i4>
      </vt:variant>
      <vt:variant>
        <vt:i4>5</vt:i4>
      </vt:variant>
      <vt:variant>
        <vt:lpwstr/>
      </vt:variant>
      <vt:variant>
        <vt:lpwstr>_Toc390935306</vt:lpwstr>
      </vt:variant>
      <vt:variant>
        <vt:i4>1179699</vt:i4>
      </vt:variant>
      <vt:variant>
        <vt:i4>242</vt:i4>
      </vt:variant>
      <vt:variant>
        <vt:i4>0</vt:i4>
      </vt:variant>
      <vt:variant>
        <vt:i4>5</vt:i4>
      </vt:variant>
      <vt:variant>
        <vt:lpwstr/>
      </vt:variant>
      <vt:variant>
        <vt:lpwstr>_Toc390935305</vt:lpwstr>
      </vt:variant>
      <vt:variant>
        <vt:i4>1179699</vt:i4>
      </vt:variant>
      <vt:variant>
        <vt:i4>236</vt:i4>
      </vt:variant>
      <vt:variant>
        <vt:i4>0</vt:i4>
      </vt:variant>
      <vt:variant>
        <vt:i4>5</vt:i4>
      </vt:variant>
      <vt:variant>
        <vt:lpwstr/>
      </vt:variant>
      <vt:variant>
        <vt:lpwstr>_Toc390935304</vt:lpwstr>
      </vt:variant>
      <vt:variant>
        <vt:i4>1179699</vt:i4>
      </vt:variant>
      <vt:variant>
        <vt:i4>230</vt:i4>
      </vt:variant>
      <vt:variant>
        <vt:i4>0</vt:i4>
      </vt:variant>
      <vt:variant>
        <vt:i4>5</vt:i4>
      </vt:variant>
      <vt:variant>
        <vt:lpwstr/>
      </vt:variant>
      <vt:variant>
        <vt:lpwstr>_Toc390935303</vt:lpwstr>
      </vt:variant>
      <vt:variant>
        <vt:i4>1179699</vt:i4>
      </vt:variant>
      <vt:variant>
        <vt:i4>224</vt:i4>
      </vt:variant>
      <vt:variant>
        <vt:i4>0</vt:i4>
      </vt:variant>
      <vt:variant>
        <vt:i4>5</vt:i4>
      </vt:variant>
      <vt:variant>
        <vt:lpwstr/>
      </vt:variant>
      <vt:variant>
        <vt:lpwstr>_Toc390935302</vt:lpwstr>
      </vt:variant>
      <vt:variant>
        <vt:i4>1769522</vt:i4>
      </vt:variant>
      <vt:variant>
        <vt:i4>218</vt:i4>
      </vt:variant>
      <vt:variant>
        <vt:i4>0</vt:i4>
      </vt:variant>
      <vt:variant>
        <vt:i4>5</vt:i4>
      </vt:variant>
      <vt:variant>
        <vt:lpwstr/>
      </vt:variant>
      <vt:variant>
        <vt:lpwstr>_Toc390935298</vt:lpwstr>
      </vt:variant>
      <vt:variant>
        <vt:i4>1769522</vt:i4>
      </vt:variant>
      <vt:variant>
        <vt:i4>212</vt:i4>
      </vt:variant>
      <vt:variant>
        <vt:i4>0</vt:i4>
      </vt:variant>
      <vt:variant>
        <vt:i4>5</vt:i4>
      </vt:variant>
      <vt:variant>
        <vt:lpwstr/>
      </vt:variant>
      <vt:variant>
        <vt:lpwstr>_Toc390935297</vt:lpwstr>
      </vt:variant>
      <vt:variant>
        <vt:i4>1769522</vt:i4>
      </vt:variant>
      <vt:variant>
        <vt:i4>206</vt:i4>
      </vt:variant>
      <vt:variant>
        <vt:i4>0</vt:i4>
      </vt:variant>
      <vt:variant>
        <vt:i4>5</vt:i4>
      </vt:variant>
      <vt:variant>
        <vt:lpwstr/>
      </vt:variant>
      <vt:variant>
        <vt:lpwstr>_Toc390935296</vt:lpwstr>
      </vt:variant>
      <vt:variant>
        <vt:i4>1769522</vt:i4>
      </vt:variant>
      <vt:variant>
        <vt:i4>200</vt:i4>
      </vt:variant>
      <vt:variant>
        <vt:i4>0</vt:i4>
      </vt:variant>
      <vt:variant>
        <vt:i4>5</vt:i4>
      </vt:variant>
      <vt:variant>
        <vt:lpwstr/>
      </vt:variant>
      <vt:variant>
        <vt:lpwstr>_Toc390935295</vt:lpwstr>
      </vt:variant>
      <vt:variant>
        <vt:i4>1769522</vt:i4>
      </vt:variant>
      <vt:variant>
        <vt:i4>194</vt:i4>
      </vt:variant>
      <vt:variant>
        <vt:i4>0</vt:i4>
      </vt:variant>
      <vt:variant>
        <vt:i4>5</vt:i4>
      </vt:variant>
      <vt:variant>
        <vt:lpwstr/>
      </vt:variant>
      <vt:variant>
        <vt:lpwstr>_Toc390935294</vt:lpwstr>
      </vt:variant>
      <vt:variant>
        <vt:i4>1769522</vt:i4>
      </vt:variant>
      <vt:variant>
        <vt:i4>188</vt:i4>
      </vt:variant>
      <vt:variant>
        <vt:i4>0</vt:i4>
      </vt:variant>
      <vt:variant>
        <vt:i4>5</vt:i4>
      </vt:variant>
      <vt:variant>
        <vt:lpwstr/>
      </vt:variant>
      <vt:variant>
        <vt:lpwstr>_Toc390935293</vt:lpwstr>
      </vt:variant>
      <vt:variant>
        <vt:i4>1769522</vt:i4>
      </vt:variant>
      <vt:variant>
        <vt:i4>182</vt:i4>
      </vt:variant>
      <vt:variant>
        <vt:i4>0</vt:i4>
      </vt:variant>
      <vt:variant>
        <vt:i4>5</vt:i4>
      </vt:variant>
      <vt:variant>
        <vt:lpwstr/>
      </vt:variant>
      <vt:variant>
        <vt:lpwstr>_Toc390935290</vt:lpwstr>
      </vt:variant>
      <vt:variant>
        <vt:i4>1376306</vt:i4>
      </vt:variant>
      <vt:variant>
        <vt:i4>176</vt:i4>
      </vt:variant>
      <vt:variant>
        <vt:i4>0</vt:i4>
      </vt:variant>
      <vt:variant>
        <vt:i4>5</vt:i4>
      </vt:variant>
      <vt:variant>
        <vt:lpwstr/>
      </vt:variant>
      <vt:variant>
        <vt:lpwstr>_Toc390935279</vt:lpwstr>
      </vt:variant>
      <vt:variant>
        <vt:i4>1376306</vt:i4>
      </vt:variant>
      <vt:variant>
        <vt:i4>170</vt:i4>
      </vt:variant>
      <vt:variant>
        <vt:i4>0</vt:i4>
      </vt:variant>
      <vt:variant>
        <vt:i4>5</vt:i4>
      </vt:variant>
      <vt:variant>
        <vt:lpwstr/>
      </vt:variant>
      <vt:variant>
        <vt:lpwstr>_Toc390935276</vt:lpwstr>
      </vt:variant>
      <vt:variant>
        <vt:i4>1376306</vt:i4>
      </vt:variant>
      <vt:variant>
        <vt:i4>164</vt:i4>
      </vt:variant>
      <vt:variant>
        <vt:i4>0</vt:i4>
      </vt:variant>
      <vt:variant>
        <vt:i4>5</vt:i4>
      </vt:variant>
      <vt:variant>
        <vt:lpwstr/>
      </vt:variant>
      <vt:variant>
        <vt:lpwstr>_Toc390935272</vt:lpwstr>
      </vt:variant>
      <vt:variant>
        <vt:i4>1310770</vt:i4>
      </vt:variant>
      <vt:variant>
        <vt:i4>158</vt:i4>
      </vt:variant>
      <vt:variant>
        <vt:i4>0</vt:i4>
      </vt:variant>
      <vt:variant>
        <vt:i4>5</vt:i4>
      </vt:variant>
      <vt:variant>
        <vt:lpwstr/>
      </vt:variant>
      <vt:variant>
        <vt:lpwstr>_Toc390935268</vt:lpwstr>
      </vt:variant>
      <vt:variant>
        <vt:i4>1310770</vt:i4>
      </vt:variant>
      <vt:variant>
        <vt:i4>152</vt:i4>
      </vt:variant>
      <vt:variant>
        <vt:i4>0</vt:i4>
      </vt:variant>
      <vt:variant>
        <vt:i4>5</vt:i4>
      </vt:variant>
      <vt:variant>
        <vt:lpwstr/>
      </vt:variant>
      <vt:variant>
        <vt:lpwstr>_Toc390935267</vt:lpwstr>
      </vt:variant>
      <vt:variant>
        <vt:i4>1310770</vt:i4>
      </vt:variant>
      <vt:variant>
        <vt:i4>146</vt:i4>
      </vt:variant>
      <vt:variant>
        <vt:i4>0</vt:i4>
      </vt:variant>
      <vt:variant>
        <vt:i4>5</vt:i4>
      </vt:variant>
      <vt:variant>
        <vt:lpwstr/>
      </vt:variant>
      <vt:variant>
        <vt:lpwstr>_Toc390935266</vt:lpwstr>
      </vt:variant>
      <vt:variant>
        <vt:i4>1310770</vt:i4>
      </vt:variant>
      <vt:variant>
        <vt:i4>140</vt:i4>
      </vt:variant>
      <vt:variant>
        <vt:i4>0</vt:i4>
      </vt:variant>
      <vt:variant>
        <vt:i4>5</vt:i4>
      </vt:variant>
      <vt:variant>
        <vt:lpwstr/>
      </vt:variant>
      <vt:variant>
        <vt:lpwstr>_Toc390935265</vt:lpwstr>
      </vt:variant>
      <vt:variant>
        <vt:i4>1310770</vt:i4>
      </vt:variant>
      <vt:variant>
        <vt:i4>134</vt:i4>
      </vt:variant>
      <vt:variant>
        <vt:i4>0</vt:i4>
      </vt:variant>
      <vt:variant>
        <vt:i4>5</vt:i4>
      </vt:variant>
      <vt:variant>
        <vt:lpwstr/>
      </vt:variant>
      <vt:variant>
        <vt:lpwstr>_Toc390935264</vt:lpwstr>
      </vt:variant>
      <vt:variant>
        <vt:i4>1310770</vt:i4>
      </vt:variant>
      <vt:variant>
        <vt:i4>128</vt:i4>
      </vt:variant>
      <vt:variant>
        <vt:i4>0</vt:i4>
      </vt:variant>
      <vt:variant>
        <vt:i4>5</vt:i4>
      </vt:variant>
      <vt:variant>
        <vt:lpwstr/>
      </vt:variant>
      <vt:variant>
        <vt:lpwstr>_Toc390935263</vt:lpwstr>
      </vt:variant>
      <vt:variant>
        <vt:i4>1310770</vt:i4>
      </vt:variant>
      <vt:variant>
        <vt:i4>122</vt:i4>
      </vt:variant>
      <vt:variant>
        <vt:i4>0</vt:i4>
      </vt:variant>
      <vt:variant>
        <vt:i4>5</vt:i4>
      </vt:variant>
      <vt:variant>
        <vt:lpwstr/>
      </vt:variant>
      <vt:variant>
        <vt:lpwstr>_Toc390935262</vt:lpwstr>
      </vt:variant>
      <vt:variant>
        <vt:i4>1310770</vt:i4>
      </vt:variant>
      <vt:variant>
        <vt:i4>116</vt:i4>
      </vt:variant>
      <vt:variant>
        <vt:i4>0</vt:i4>
      </vt:variant>
      <vt:variant>
        <vt:i4>5</vt:i4>
      </vt:variant>
      <vt:variant>
        <vt:lpwstr/>
      </vt:variant>
      <vt:variant>
        <vt:lpwstr>_Toc390935261</vt:lpwstr>
      </vt:variant>
      <vt:variant>
        <vt:i4>1310770</vt:i4>
      </vt:variant>
      <vt:variant>
        <vt:i4>110</vt:i4>
      </vt:variant>
      <vt:variant>
        <vt:i4>0</vt:i4>
      </vt:variant>
      <vt:variant>
        <vt:i4>5</vt:i4>
      </vt:variant>
      <vt:variant>
        <vt:lpwstr/>
      </vt:variant>
      <vt:variant>
        <vt:lpwstr>_Toc390935260</vt:lpwstr>
      </vt:variant>
      <vt:variant>
        <vt:i4>1507378</vt:i4>
      </vt:variant>
      <vt:variant>
        <vt:i4>104</vt:i4>
      </vt:variant>
      <vt:variant>
        <vt:i4>0</vt:i4>
      </vt:variant>
      <vt:variant>
        <vt:i4>5</vt:i4>
      </vt:variant>
      <vt:variant>
        <vt:lpwstr/>
      </vt:variant>
      <vt:variant>
        <vt:lpwstr>_Toc390935259</vt:lpwstr>
      </vt:variant>
      <vt:variant>
        <vt:i4>1507378</vt:i4>
      </vt:variant>
      <vt:variant>
        <vt:i4>98</vt:i4>
      </vt:variant>
      <vt:variant>
        <vt:i4>0</vt:i4>
      </vt:variant>
      <vt:variant>
        <vt:i4>5</vt:i4>
      </vt:variant>
      <vt:variant>
        <vt:lpwstr/>
      </vt:variant>
      <vt:variant>
        <vt:lpwstr>_Toc390935258</vt:lpwstr>
      </vt:variant>
      <vt:variant>
        <vt:i4>1507378</vt:i4>
      </vt:variant>
      <vt:variant>
        <vt:i4>92</vt:i4>
      </vt:variant>
      <vt:variant>
        <vt:i4>0</vt:i4>
      </vt:variant>
      <vt:variant>
        <vt:i4>5</vt:i4>
      </vt:variant>
      <vt:variant>
        <vt:lpwstr/>
      </vt:variant>
      <vt:variant>
        <vt:lpwstr>_Toc390935257</vt:lpwstr>
      </vt:variant>
      <vt:variant>
        <vt:i4>1507378</vt:i4>
      </vt:variant>
      <vt:variant>
        <vt:i4>86</vt:i4>
      </vt:variant>
      <vt:variant>
        <vt:i4>0</vt:i4>
      </vt:variant>
      <vt:variant>
        <vt:i4>5</vt:i4>
      </vt:variant>
      <vt:variant>
        <vt:lpwstr/>
      </vt:variant>
      <vt:variant>
        <vt:lpwstr>_Toc390935256</vt:lpwstr>
      </vt:variant>
      <vt:variant>
        <vt:i4>1507378</vt:i4>
      </vt:variant>
      <vt:variant>
        <vt:i4>80</vt:i4>
      </vt:variant>
      <vt:variant>
        <vt:i4>0</vt:i4>
      </vt:variant>
      <vt:variant>
        <vt:i4>5</vt:i4>
      </vt:variant>
      <vt:variant>
        <vt:lpwstr/>
      </vt:variant>
      <vt:variant>
        <vt:lpwstr>_Toc390935255</vt:lpwstr>
      </vt:variant>
      <vt:variant>
        <vt:i4>1507378</vt:i4>
      </vt:variant>
      <vt:variant>
        <vt:i4>74</vt:i4>
      </vt:variant>
      <vt:variant>
        <vt:i4>0</vt:i4>
      </vt:variant>
      <vt:variant>
        <vt:i4>5</vt:i4>
      </vt:variant>
      <vt:variant>
        <vt:lpwstr/>
      </vt:variant>
      <vt:variant>
        <vt:lpwstr>_Toc390935254</vt:lpwstr>
      </vt:variant>
      <vt:variant>
        <vt:i4>1507378</vt:i4>
      </vt:variant>
      <vt:variant>
        <vt:i4>68</vt:i4>
      </vt:variant>
      <vt:variant>
        <vt:i4>0</vt:i4>
      </vt:variant>
      <vt:variant>
        <vt:i4>5</vt:i4>
      </vt:variant>
      <vt:variant>
        <vt:lpwstr/>
      </vt:variant>
      <vt:variant>
        <vt:lpwstr>_Toc390935253</vt:lpwstr>
      </vt:variant>
      <vt:variant>
        <vt:i4>1507378</vt:i4>
      </vt:variant>
      <vt:variant>
        <vt:i4>62</vt:i4>
      </vt:variant>
      <vt:variant>
        <vt:i4>0</vt:i4>
      </vt:variant>
      <vt:variant>
        <vt:i4>5</vt:i4>
      </vt:variant>
      <vt:variant>
        <vt:lpwstr/>
      </vt:variant>
      <vt:variant>
        <vt:lpwstr>_Toc390935252</vt:lpwstr>
      </vt:variant>
      <vt:variant>
        <vt:i4>1507378</vt:i4>
      </vt:variant>
      <vt:variant>
        <vt:i4>56</vt:i4>
      </vt:variant>
      <vt:variant>
        <vt:i4>0</vt:i4>
      </vt:variant>
      <vt:variant>
        <vt:i4>5</vt:i4>
      </vt:variant>
      <vt:variant>
        <vt:lpwstr/>
      </vt:variant>
      <vt:variant>
        <vt:lpwstr>_Toc390935251</vt:lpwstr>
      </vt:variant>
      <vt:variant>
        <vt:i4>1507378</vt:i4>
      </vt:variant>
      <vt:variant>
        <vt:i4>50</vt:i4>
      </vt:variant>
      <vt:variant>
        <vt:i4>0</vt:i4>
      </vt:variant>
      <vt:variant>
        <vt:i4>5</vt:i4>
      </vt:variant>
      <vt:variant>
        <vt:lpwstr/>
      </vt:variant>
      <vt:variant>
        <vt:lpwstr>_Toc390935250</vt:lpwstr>
      </vt:variant>
      <vt:variant>
        <vt:i4>1441842</vt:i4>
      </vt:variant>
      <vt:variant>
        <vt:i4>44</vt:i4>
      </vt:variant>
      <vt:variant>
        <vt:i4>0</vt:i4>
      </vt:variant>
      <vt:variant>
        <vt:i4>5</vt:i4>
      </vt:variant>
      <vt:variant>
        <vt:lpwstr/>
      </vt:variant>
      <vt:variant>
        <vt:lpwstr>_Toc390935249</vt:lpwstr>
      </vt:variant>
      <vt:variant>
        <vt:i4>1441842</vt:i4>
      </vt:variant>
      <vt:variant>
        <vt:i4>38</vt:i4>
      </vt:variant>
      <vt:variant>
        <vt:i4>0</vt:i4>
      </vt:variant>
      <vt:variant>
        <vt:i4>5</vt:i4>
      </vt:variant>
      <vt:variant>
        <vt:lpwstr/>
      </vt:variant>
      <vt:variant>
        <vt:lpwstr>_Toc390935248</vt:lpwstr>
      </vt:variant>
      <vt:variant>
        <vt:i4>1441842</vt:i4>
      </vt:variant>
      <vt:variant>
        <vt:i4>32</vt:i4>
      </vt:variant>
      <vt:variant>
        <vt:i4>0</vt:i4>
      </vt:variant>
      <vt:variant>
        <vt:i4>5</vt:i4>
      </vt:variant>
      <vt:variant>
        <vt:lpwstr/>
      </vt:variant>
      <vt:variant>
        <vt:lpwstr>_Toc390935247</vt:lpwstr>
      </vt:variant>
      <vt:variant>
        <vt:i4>6619240</vt:i4>
      </vt:variant>
      <vt:variant>
        <vt:i4>27</vt:i4>
      </vt:variant>
      <vt:variant>
        <vt:i4>0</vt:i4>
      </vt:variant>
      <vt:variant>
        <vt:i4>5</vt:i4>
      </vt:variant>
      <vt:variant>
        <vt:lpwstr>http://www.ine.mx/</vt:lpwstr>
      </vt:variant>
      <vt:variant>
        <vt:lpwstr/>
      </vt:variant>
      <vt:variant>
        <vt:i4>2359326</vt:i4>
      </vt:variant>
      <vt:variant>
        <vt:i4>24</vt:i4>
      </vt:variant>
      <vt:variant>
        <vt:i4>0</vt:i4>
      </vt:variant>
      <vt:variant>
        <vt:i4>5</vt:i4>
      </vt:variant>
      <vt:variant>
        <vt:lpwstr>mailto:roberto.medina@ife.org.mx</vt:lpwstr>
      </vt:variant>
      <vt:variant>
        <vt:lpwstr/>
      </vt:variant>
      <vt:variant>
        <vt:i4>196641</vt:i4>
      </vt:variant>
      <vt:variant>
        <vt:i4>21</vt:i4>
      </vt:variant>
      <vt:variant>
        <vt:i4>0</vt:i4>
      </vt:variant>
      <vt:variant>
        <vt:i4>5</vt:i4>
      </vt:variant>
      <vt:variant>
        <vt:lpwstr>mailto:atencion.proveedores@ife.org.mx</vt:lpwstr>
      </vt:variant>
      <vt:variant>
        <vt:lpwstr/>
      </vt:variant>
      <vt:variant>
        <vt:i4>2359326</vt:i4>
      </vt:variant>
      <vt:variant>
        <vt:i4>18</vt:i4>
      </vt:variant>
      <vt:variant>
        <vt:i4>0</vt:i4>
      </vt:variant>
      <vt:variant>
        <vt:i4>5</vt:i4>
      </vt:variant>
      <vt:variant>
        <vt:lpwstr>mailto:roberto.medina@ife.org.mx</vt:lpwstr>
      </vt:variant>
      <vt:variant>
        <vt:lpwstr/>
      </vt:variant>
      <vt:variant>
        <vt:i4>196641</vt:i4>
      </vt:variant>
      <vt:variant>
        <vt:i4>15</vt:i4>
      </vt:variant>
      <vt:variant>
        <vt:i4>0</vt:i4>
      </vt:variant>
      <vt:variant>
        <vt:i4>5</vt:i4>
      </vt:variant>
      <vt:variant>
        <vt:lpwstr>mailto:atencion.proveedores@ife.org.mx</vt:lpwstr>
      </vt:variant>
      <vt:variant>
        <vt:lpwstr/>
      </vt:variant>
      <vt:variant>
        <vt:i4>2359326</vt:i4>
      </vt:variant>
      <vt:variant>
        <vt:i4>12</vt:i4>
      </vt:variant>
      <vt:variant>
        <vt:i4>0</vt:i4>
      </vt:variant>
      <vt:variant>
        <vt:i4>5</vt:i4>
      </vt:variant>
      <vt:variant>
        <vt:lpwstr>mailto:roberto.medina@ife.org.mx</vt:lpwstr>
      </vt:variant>
      <vt:variant>
        <vt:lpwstr/>
      </vt:variant>
      <vt:variant>
        <vt:i4>196641</vt:i4>
      </vt:variant>
      <vt:variant>
        <vt:i4>9</vt:i4>
      </vt:variant>
      <vt:variant>
        <vt:i4>0</vt:i4>
      </vt:variant>
      <vt:variant>
        <vt:i4>5</vt:i4>
      </vt:variant>
      <vt:variant>
        <vt:lpwstr>mailto:atencion.proveedores@ife.org.mx</vt:lpwstr>
      </vt:variant>
      <vt:variant>
        <vt:lpwstr/>
      </vt:variant>
      <vt:variant>
        <vt:i4>6619240</vt:i4>
      </vt:variant>
      <vt:variant>
        <vt:i4>6</vt:i4>
      </vt:variant>
      <vt:variant>
        <vt:i4>0</vt:i4>
      </vt:variant>
      <vt:variant>
        <vt:i4>5</vt:i4>
      </vt:variant>
      <vt:variant>
        <vt:lpwstr>http://www.ine.mx/</vt:lpwstr>
      </vt:variant>
      <vt:variant>
        <vt:lpwstr/>
      </vt:variant>
      <vt:variant>
        <vt:i4>655452</vt:i4>
      </vt:variant>
      <vt:variant>
        <vt:i4>3</vt:i4>
      </vt:variant>
      <vt:variant>
        <vt:i4>0</vt:i4>
      </vt:variant>
      <vt:variant>
        <vt:i4>5</vt:i4>
      </vt:variant>
      <vt:variant>
        <vt:lpwstr>http://www.compranet.gob.mx/</vt:lpwstr>
      </vt:variant>
      <vt:variant>
        <vt:lpwstr/>
      </vt:variant>
      <vt:variant>
        <vt:i4>6619240</vt:i4>
      </vt:variant>
      <vt:variant>
        <vt:i4>0</vt:i4>
      </vt:variant>
      <vt:variant>
        <vt:i4>0</vt:i4>
      </vt:variant>
      <vt:variant>
        <vt:i4>5</vt:i4>
      </vt:variant>
      <vt:variant>
        <vt:lpwstr>http://www.ine.mx/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INSTITUTO FEDERAL ELECTORAL</dc:title>
  <dc:subject/>
  <dc:creator>RAFAEL CASTREJON SALGADO</dc:creator>
  <cp:keywords/>
  <dc:description/>
  <cp:lastModifiedBy>MEDINA  ROBERTO ALEJANDRO</cp:lastModifiedBy>
  <cp:revision>12</cp:revision>
  <cp:lastPrinted>2018-05-08T22:34:00Z</cp:lastPrinted>
  <dcterms:created xsi:type="dcterms:W3CDTF">2018-05-07T18:53:00Z</dcterms:created>
  <dcterms:modified xsi:type="dcterms:W3CDTF">2018-05-08T22:34:00Z</dcterms:modified>
</cp:coreProperties>
</file>